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5E819D" w14:textId="77777777" w:rsidR="00F255C7" w:rsidRDefault="001219F4" w:rsidP="00EB4CB3">
      <w:pPr>
        <w:pStyle w:val="10"/>
        <w:spacing w:before="2400" w:after="0"/>
        <w:jc w:val="center"/>
        <w:rPr>
          <w:rFonts w:ascii="微软雅黑" w:hAnsi="微软雅黑"/>
          <w:color w:val="auto"/>
        </w:rPr>
      </w:pPr>
      <w:bookmarkStart w:id="0" w:name="_Toc491844540"/>
      <w:bookmarkStart w:id="1" w:name="gxebdItem_unprotect_2"/>
      <w:r>
        <w:rPr>
          <w:rFonts w:ascii="微软雅黑" w:hAnsi="微软雅黑" w:hint="eastAsia"/>
          <w:color w:val="auto"/>
        </w:rPr>
        <w:t>采购需求</w:t>
      </w:r>
      <w:bookmarkEnd w:id="0"/>
    </w:p>
    <w:p w14:paraId="729F2598" w14:textId="77777777" w:rsidR="00F255C7" w:rsidRDefault="00F255C7"/>
    <w:p w14:paraId="5E7235F2" w14:textId="77777777" w:rsidR="00981804" w:rsidRDefault="001219F4" w:rsidP="00C359CA">
      <w:pPr>
        <w:pStyle w:val="21"/>
        <w:numPr>
          <w:ilvl w:val="0"/>
          <w:numId w:val="0"/>
        </w:numPr>
        <w:ind w:left="420"/>
        <w:rPr>
          <w:highlight w:val="yellow"/>
        </w:rPr>
      </w:pPr>
      <w:r>
        <w:br w:type="page"/>
      </w:r>
      <w:r w:rsidR="00981804" w:rsidRPr="00C359CA">
        <w:rPr>
          <w:rFonts w:hint="eastAsia"/>
        </w:rPr>
        <w:lastRenderedPageBreak/>
        <w:t>项目概述</w:t>
      </w:r>
    </w:p>
    <w:p w14:paraId="5E8C7D53" w14:textId="77777777" w:rsidR="00981804" w:rsidRPr="00E034AE" w:rsidRDefault="00981804" w:rsidP="00E034AE">
      <w:pPr>
        <w:spacing w:line="360" w:lineRule="auto"/>
        <w:ind w:firstLineChars="200" w:firstLine="480"/>
        <w:rPr>
          <w:sz w:val="24"/>
          <w:szCs w:val="24"/>
        </w:rPr>
      </w:pPr>
      <w:r w:rsidRPr="00E034AE">
        <w:rPr>
          <w:rFonts w:hint="eastAsia"/>
          <w:sz w:val="24"/>
          <w:szCs w:val="24"/>
        </w:rPr>
        <w:t>不作为打分项，供投标人投标参考。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1"/>
        <w:gridCol w:w="1305"/>
        <w:gridCol w:w="6825"/>
      </w:tblGrid>
      <w:tr w:rsidR="00981804" w:rsidRPr="00E034AE" w14:paraId="2C048FD1" w14:textId="77777777" w:rsidTr="00370F27">
        <w:trPr>
          <w:trHeight w:val="70"/>
        </w:trPr>
        <w:tc>
          <w:tcPr>
            <w:tcW w:w="931" w:type="dxa"/>
            <w:shd w:val="clear" w:color="auto" w:fill="A6A6A6"/>
          </w:tcPr>
          <w:p w14:paraId="4EB0AF05" w14:textId="77777777" w:rsidR="00981804" w:rsidRPr="00E034AE" w:rsidRDefault="00981804" w:rsidP="00370F27">
            <w:pPr>
              <w:jc w:val="center"/>
              <w:rPr>
                <w:rFonts w:ascii="宋体" w:hAnsi="宋体"/>
                <w:b/>
                <w:sz w:val="24"/>
                <w:szCs w:val="24"/>
              </w:rPr>
            </w:pPr>
            <w:r w:rsidRPr="00E034AE">
              <w:rPr>
                <w:rFonts w:ascii="宋体" w:hAnsi="宋体" w:hint="eastAsia"/>
                <w:b/>
                <w:sz w:val="24"/>
                <w:szCs w:val="24"/>
              </w:rPr>
              <w:t>序号</w:t>
            </w:r>
          </w:p>
        </w:tc>
        <w:tc>
          <w:tcPr>
            <w:tcW w:w="1305" w:type="dxa"/>
            <w:shd w:val="clear" w:color="auto" w:fill="A6A6A6"/>
          </w:tcPr>
          <w:p w14:paraId="6B3732CC" w14:textId="77777777" w:rsidR="00981804" w:rsidRPr="00E034AE" w:rsidRDefault="00981804" w:rsidP="00370F27">
            <w:pPr>
              <w:jc w:val="center"/>
              <w:rPr>
                <w:rFonts w:ascii="宋体" w:hAnsi="宋体"/>
                <w:b/>
                <w:sz w:val="24"/>
                <w:szCs w:val="24"/>
              </w:rPr>
            </w:pPr>
            <w:r w:rsidRPr="00E034AE">
              <w:rPr>
                <w:rFonts w:ascii="宋体" w:hAnsi="宋体" w:hint="eastAsia"/>
                <w:b/>
                <w:sz w:val="24"/>
                <w:szCs w:val="24"/>
              </w:rPr>
              <w:t>内容</w:t>
            </w:r>
          </w:p>
        </w:tc>
        <w:tc>
          <w:tcPr>
            <w:tcW w:w="6825" w:type="dxa"/>
            <w:shd w:val="clear" w:color="auto" w:fill="A6A6A6"/>
          </w:tcPr>
          <w:p w14:paraId="3FA4B019" w14:textId="77777777" w:rsidR="00981804" w:rsidRPr="00E034AE" w:rsidRDefault="00981804" w:rsidP="00370F27">
            <w:pPr>
              <w:jc w:val="center"/>
              <w:rPr>
                <w:rFonts w:ascii="宋体" w:hAnsi="宋体"/>
                <w:b/>
                <w:sz w:val="24"/>
                <w:szCs w:val="24"/>
              </w:rPr>
            </w:pPr>
            <w:r w:rsidRPr="00E034AE">
              <w:rPr>
                <w:rFonts w:ascii="宋体" w:hAnsi="宋体" w:hint="eastAsia"/>
                <w:b/>
                <w:sz w:val="24"/>
                <w:szCs w:val="24"/>
              </w:rPr>
              <w:t>说明</w:t>
            </w:r>
          </w:p>
        </w:tc>
      </w:tr>
      <w:tr w:rsidR="00981804" w:rsidRPr="00E034AE" w14:paraId="786C7150" w14:textId="77777777" w:rsidTr="00370F27">
        <w:trPr>
          <w:trHeight w:val="70"/>
        </w:trPr>
        <w:tc>
          <w:tcPr>
            <w:tcW w:w="931" w:type="dxa"/>
          </w:tcPr>
          <w:p w14:paraId="460E0B82" w14:textId="77777777" w:rsidR="00981804" w:rsidRPr="00E034AE" w:rsidRDefault="00981804" w:rsidP="00981804">
            <w:pPr>
              <w:widowControl w:val="0"/>
              <w:numPr>
                <w:ilvl w:val="0"/>
                <w:numId w:val="85"/>
              </w:numPr>
              <w:jc w:val="center"/>
              <w:rPr>
                <w:rFonts w:ascii="宋体" w:hAnsi="宋体"/>
                <w:sz w:val="24"/>
                <w:szCs w:val="24"/>
              </w:rPr>
            </w:pPr>
          </w:p>
        </w:tc>
        <w:tc>
          <w:tcPr>
            <w:tcW w:w="1305" w:type="dxa"/>
          </w:tcPr>
          <w:p w14:paraId="23DC581D" w14:textId="77777777" w:rsidR="00981804" w:rsidRPr="00E034AE" w:rsidRDefault="00981804" w:rsidP="00370F27">
            <w:pPr>
              <w:rPr>
                <w:rFonts w:ascii="宋体" w:hAnsi="宋体"/>
                <w:b/>
                <w:sz w:val="24"/>
                <w:szCs w:val="24"/>
              </w:rPr>
            </w:pPr>
            <w:r w:rsidRPr="00E034AE">
              <w:rPr>
                <w:rFonts w:hint="eastAsia"/>
                <w:sz w:val="24"/>
                <w:szCs w:val="24"/>
              </w:rPr>
              <w:t>项目背景</w:t>
            </w:r>
          </w:p>
        </w:tc>
        <w:tc>
          <w:tcPr>
            <w:tcW w:w="6825" w:type="dxa"/>
            <w:vAlign w:val="center"/>
          </w:tcPr>
          <w:p w14:paraId="572D1ADD" w14:textId="77777777" w:rsidR="00981804" w:rsidRPr="00E034AE" w:rsidRDefault="00981804" w:rsidP="00370F27">
            <w:pPr>
              <w:spacing w:line="360" w:lineRule="auto"/>
              <w:rPr>
                <w:rFonts w:ascii="宋体" w:hAnsi="宋体"/>
                <w:sz w:val="24"/>
                <w:szCs w:val="24"/>
                <w:lang w:bidi="en-US"/>
              </w:rPr>
            </w:pPr>
            <w:r w:rsidRPr="00E034AE">
              <w:rPr>
                <w:rFonts w:ascii="宋体" w:hAnsi="宋体" w:hint="eastAsia"/>
                <w:color w:val="000000"/>
                <w:sz w:val="24"/>
                <w:szCs w:val="24"/>
              </w:rPr>
              <w:t>基于目前建筑智能化的迭代发展，系统的构架具备智能化、较高的音视频标准、基于网络的分布式扩展、跨平台的统一管理等特点。</w:t>
            </w:r>
          </w:p>
        </w:tc>
      </w:tr>
      <w:tr w:rsidR="00981804" w:rsidRPr="00E034AE" w14:paraId="1CE2F7D5" w14:textId="77777777" w:rsidTr="00C359CA">
        <w:trPr>
          <w:trHeight w:val="70"/>
        </w:trPr>
        <w:tc>
          <w:tcPr>
            <w:tcW w:w="931" w:type="dxa"/>
          </w:tcPr>
          <w:p w14:paraId="734412E1" w14:textId="77777777" w:rsidR="00981804" w:rsidRPr="00E034AE" w:rsidRDefault="00981804" w:rsidP="00981804">
            <w:pPr>
              <w:widowControl w:val="0"/>
              <w:numPr>
                <w:ilvl w:val="0"/>
                <w:numId w:val="85"/>
              </w:numPr>
              <w:jc w:val="center"/>
              <w:rPr>
                <w:rFonts w:ascii="宋体" w:hAnsi="宋体"/>
                <w:sz w:val="24"/>
                <w:szCs w:val="24"/>
              </w:rPr>
            </w:pPr>
          </w:p>
        </w:tc>
        <w:tc>
          <w:tcPr>
            <w:tcW w:w="1305" w:type="dxa"/>
            <w:tcBorders>
              <w:bottom w:val="single" w:sz="4" w:space="0" w:color="auto"/>
            </w:tcBorders>
          </w:tcPr>
          <w:p w14:paraId="159535A8" w14:textId="77777777" w:rsidR="00981804" w:rsidRPr="00E034AE" w:rsidRDefault="00981804" w:rsidP="00370F27">
            <w:pPr>
              <w:rPr>
                <w:sz w:val="24"/>
                <w:szCs w:val="24"/>
              </w:rPr>
            </w:pPr>
            <w:r w:rsidRPr="00E034AE">
              <w:rPr>
                <w:rFonts w:hint="eastAsia"/>
                <w:sz w:val="24"/>
                <w:szCs w:val="24"/>
              </w:rPr>
              <w:t>执行依据</w:t>
            </w:r>
          </w:p>
        </w:tc>
        <w:tc>
          <w:tcPr>
            <w:tcW w:w="6825" w:type="dxa"/>
            <w:tcBorders>
              <w:bottom w:val="single" w:sz="4" w:space="0" w:color="auto"/>
            </w:tcBorders>
            <w:vAlign w:val="center"/>
          </w:tcPr>
          <w:p w14:paraId="18382182" w14:textId="77777777" w:rsidR="00981804" w:rsidRPr="00E034AE" w:rsidRDefault="00981804" w:rsidP="00370F27">
            <w:pPr>
              <w:spacing w:line="360" w:lineRule="auto"/>
              <w:rPr>
                <w:sz w:val="24"/>
                <w:szCs w:val="24"/>
              </w:rPr>
            </w:pPr>
            <w:r w:rsidRPr="00E034AE">
              <w:rPr>
                <w:rFonts w:hint="eastAsia"/>
                <w:sz w:val="24"/>
                <w:szCs w:val="24"/>
              </w:rPr>
              <w:t>ISO9000</w:t>
            </w:r>
            <w:r w:rsidRPr="00E034AE">
              <w:rPr>
                <w:rFonts w:hint="eastAsia"/>
                <w:sz w:val="24"/>
                <w:szCs w:val="24"/>
              </w:rPr>
              <w:t>系列质量认证、</w:t>
            </w:r>
            <w:r w:rsidRPr="00E034AE">
              <w:rPr>
                <w:rFonts w:hint="eastAsia"/>
                <w:sz w:val="24"/>
                <w:szCs w:val="24"/>
              </w:rPr>
              <w:t>CE</w:t>
            </w:r>
            <w:r w:rsidRPr="00E034AE">
              <w:rPr>
                <w:rFonts w:hint="eastAsia"/>
                <w:sz w:val="24"/>
                <w:szCs w:val="24"/>
              </w:rPr>
              <w:t>、</w:t>
            </w:r>
            <w:r w:rsidRPr="00E034AE">
              <w:rPr>
                <w:rFonts w:hint="eastAsia"/>
                <w:sz w:val="24"/>
                <w:szCs w:val="24"/>
              </w:rPr>
              <w:t>FCC</w:t>
            </w:r>
            <w:r w:rsidRPr="00E034AE">
              <w:rPr>
                <w:rFonts w:hint="eastAsia"/>
                <w:sz w:val="24"/>
                <w:szCs w:val="24"/>
              </w:rPr>
              <w:t>、</w:t>
            </w:r>
            <w:r w:rsidRPr="00E034AE">
              <w:rPr>
                <w:rFonts w:hint="eastAsia"/>
                <w:sz w:val="24"/>
                <w:szCs w:val="24"/>
              </w:rPr>
              <w:t>ETL(UL)</w:t>
            </w:r>
            <w:r w:rsidRPr="00E034AE">
              <w:rPr>
                <w:rFonts w:hint="eastAsia"/>
                <w:sz w:val="24"/>
                <w:szCs w:val="24"/>
              </w:rPr>
              <w:t>认证或同等资格认证</w:t>
            </w:r>
          </w:p>
          <w:p w14:paraId="3C6A49E6" w14:textId="77777777" w:rsidR="00981804" w:rsidRPr="00E034AE" w:rsidRDefault="00981804" w:rsidP="00370F27">
            <w:pPr>
              <w:spacing w:line="360" w:lineRule="auto"/>
              <w:rPr>
                <w:sz w:val="24"/>
                <w:szCs w:val="24"/>
              </w:rPr>
            </w:pPr>
            <w:r w:rsidRPr="00E034AE">
              <w:rPr>
                <w:rFonts w:hint="eastAsia"/>
                <w:sz w:val="24"/>
                <w:szCs w:val="24"/>
              </w:rPr>
              <w:t>《</w:t>
            </w:r>
            <w:r w:rsidRPr="00E034AE">
              <w:rPr>
                <w:rFonts w:hint="eastAsia"/>
                <w:sz w:val="24"/>
                <w:szCs w:val="24"/>
              </w:rPr>
              <w:t>LED</w:t>
            </w:r>
            <w:r w:rsidRPr="00E034AE">
              <w:rPr>
                <w:rFonts w:hint="eastAsia"/>
                <w:sz w:val="24"/>
                <w:szCs w:val="24"/>
              </w:rPr>
              <w:t>显示屏通用规范》</w:t>
            </w:r>
            <w:r w:rsidRPr="00E034AE">
              <w:rPr>
                <w:rFonts w:hint="eastAsia"/>
                <w:sz w:val="24"/>
                <w:szCs w:val="24"/>
              </w:rPr>
              <w:t>SJ/T 11141-2003</w:t>
            </w:r>
          </w:p>
          <w:p w14:paraId="54A1D5F1" w14:textId="77777777" w:rsidR="00981804" w:rsidRPr="00E034AE" w:rsidRDefault="00981804" w:rsidP="00370F27">
            <w:pPr>
              <w:spacing w:line="360" w:lineRule="auto"/>
              <w:rPr>
                <w:sz w:val="24"/>
                <w:szCs w:val="24"/>
              </w:rPr>
            </w:pPr>
            <w:r w:rsidRPr="00E034AE">
              <w:rPr>
                <w:rFonts w:hint="eastAsia"/>
                <w:sz w:val="24"/>
                <w:szCs w:val="24"/>
              </w:rPr>
              <w:t>《厅堂扩声系统声学特性规范》</w:t>
            </w:r>
            <w:r w:rsidRPr="00E034AE">
              <w:rPr>
                <w:rFonts w:hint="eastAsia"/>
                <w:sz w:val="24"/>
                <w:szCs w:val="24"/>
              </w:rPr>
              <w:t xml:space="preserve"> GB/T50371-2006</w:t>
            </w:r>
          </w:p>
          <w:p w14:paraId="5F997323" w14:textId="77777777" w:rsidR="00981804" w:rsidRPr="00E034AE" w:rsidRDefault="00981804" w:rsidP="00370F27">
            <w:pPr>
              <w:spacing w:line="360" w:lineRule="auto"/>
              <w:rPr>
                <w:sz w:val="24"/>
                <w:szCs w:val="24"/>
              </w:rPr>
            </w:pPr>
            <w:r w:rsidRPr="00E034AE">
              <w:rPr>
                <w:rFonts w:hint="eastAsia"/>
                <w:sz w:val="24"/>
                <w:szCs w:val="24"/>
              </w:rPr>
              <w:t>《信息技术互连国际标准》（</w:t>
            </w:r>
            <w:r w:rsidRPr="00E034AE">
              <w:rPr>
                <w:rFonts w:hint="eastAsia"/>
                <w:sz w:val="24"/>
                <w:szCs w:val="24"/>
              </w:rPr>
              <w:t>ISO/IEC11801-95</w:t>
            </w:r>
            <w:r w:rsidRPr="00E034AE">
              <w:rPr>
                <w:rFonts w:hint="eastAsia"/>
                <w:sz w:val="24"/>
                <w:szCs w:val="24"/>
              </w:rPr>
              <w:t>）</w:t>
            </w:r>
          </w:p>
        </w:tc>
      </w:tr>
      <w:tr w:rsidR="00981804" w:rsidRPr="00E034AE" w14:paraId="69CF872E" w14:textId="77777777" w:rsidTr="00C359CA">
        <w:trPr>
          <w:trHeight w:val="70"/>
        </w:trPr>
        <w:tc>
          <w:tcPr>
            <w:tcW w:w="931" w:type="dxa"/>
          </w:tcPr>
          <w:p w14:paraId="4A4A725B" w14:textId="77777777" w:rsidR="00981804" w:rsidRPr="00E034AE" w:rsidRDefault="00981804" w:rsidP="00981804">
            <w:pPr>
              <w:widowControl w:val="0"/>
              <w:numPr>
                <w:ilvl w:val="0"/>
                <w:numId w:val="85"/>
              </w:numPr>
              <w:jc w:val="center"/>
              <w:rPr>
                <w:rFonts w:ascii="宋体" w:hAnsi="宋体"/>
                <w:color w:val="FFFFFF" w:themeColor="background1"/>
                <w:sz w:val="24"/>
                <w:szCs w:val="24"/>
              </w:rPr>
            </w:pPr>
          </w:p>
        </w:tc>
        <w:tc>
          <w:tcPr>
            <w:tcW w:w="1305" w:type="dxa"/>
            <w:shd w:val="clear" w:color="auto" w:fill="auto"/>
          </w:tcPr>
          <w:p w14:paraId="2511EDF1" w14:textId="77777777" w:rsidR="00981804" w:rsidRPr="00E034AE" w:rsidRDefault="00981804" w:rsidP="00370F27">
            <w:pPr>
              <w:rPr>
                <w:color w:val="000000" w:themeColor="text1"/>
                <w:sz w:val="24"/>
                <w:szCs w:val="24"/>
                <w:highlight w:val="red"/>
              </w:rPr>
            </w:pPr>
            <w:r w:rsidRPr="00E034AE">
              <w:rPr>
                <w:rFonts w:hint="eastAsia"/>
                <w:color w:val="000000" w:themeColor="text1"/>
                <w:sz w:val="24"/>
                <w:szCs w:val="24"/>
              </w:rPr>
              <w:t>项目目标</w:t>
            </w:r>
          </w:p>
        </w:tc>
        <w:tc>
          <w:tcPr>
            <w:tcW w:w="6825" w:type="dxa"/>
            <w:vAlign w:val="center"/>
          </w:tcPr>
          <w:p w14:paraId="3BE20B12" w14:textId="1478F280" w:rsidR="00981804" w:rsidRPr="00E034AE" w:rsidRDefault="00AD7862" w:rsidP="00370F27">
            <w:pPr>
              <w:spacing w:line="360" w:lineRule="auto"/>
              <w:rPr>
                <w:sz w:val="24"/>
                <w:szCs w:val="24"/>
              </w:rPr>
            </w:pPr>
            <w:r w:rsidRPr="00E034AE">
              <w:rPr>
                <w:rFonts w:ascii="宋体" w:hAnsi="宋体" w:hint="eastAsia"/>
                <w:sz w:val="24"/>
                <w:szCs w:val="24"/>
              </w:rPr>
              <w:t>播放内容素材，供瞻仰排队群众提前了解纪念堂相关事宜，紧急插入失物招领、走失儿童等突发事件。</w:t>
            </w:r>
          </w:p>
        </w:tc>
      </w:tr>
      <w:tr w:rsidR="00981804" w:rsidRPr="00E034AE" w14:paraId="454A033A" w14:textId="77777777" w:rsidTr="00370F27">
        <w:trPr>
          <w:trHeight w:val="70"/>
        </w:trPr>
        <w:tc>
          <w:tcPr>
            <w:tcW w:w="931" w:type="dxa"/>
          </w:tcPr>
          <w:p w14:paraId="5981E127" w14:textId="77777777" w:rsidR="00981804" w:rsidRPr="00E034AE" w:rsidRDefault="00981804" w:rsidP="00981804">
            <w:pPr>
              <w:widowControl w:val="0"/>
              <w:numPr>
                <w:ilvl w:val="0"/>
                <w:numId w:val="85"/>
              </w:numPr>
              <w:jc w:val="center"/>
              <w:rPr>
                <w:rFonts w:ascii="宋体" w:hAnsi="宋体"/>
                <w:sz w:val="24"/>
                <w:szCs w:val="24"/>
              </w:rPr>
            </w:pPr>
          </w:p>
        </w:tc>
        <w:tc>
          <w:tcPr>
            <w:tcW w:w="1305" w:type="dxa"/>
          </w:tcPr>
          <w:p w14:paraId="66A76F28" w14:textId="77777777" w:rsidR="00981804" w:rsidRPr="00E034AE" w:rsidRDefault="00981804" w:rsidP="00370F27">
            <w:pPr>
              <w:rPr>
                <w:sz w:val="24"/>
                <w:szCs w:val="24"/>
              </w:rPr>
            </w:pPr>
            <w:r w:rsidRPr="00E034AE">
              <w:rPr>
                <w:rFonts w:hint="eastAsia"/>
                <w:sz w:val="24"/>
                <w:szCs w:val="24"/>
              </w:rPr>
              <w:t>项目内容</w:t>
            </w:r>
          </w:p>
        </w:tc>
        <w:tc>
          <w:tcPr>
            <w:tcW w:w="6825" w:type="dxa"/>
            <w:vAlign w:val="center"/>
          </w:tcPr>
          <w:p w14:paraId="40603124" w14:textId="09B8E7D0" w:rsidR="00981804" w:rsidRPr="00E034AE" w:rsidRDefault="008B285F" w:rsidP="00370F27">
            <w:pPr>
              <w:spacing w:line="360" w:lineRule="auto"/>
              <w:rPr>
                <w:sz w:val="24"/>
                <w:szCs w:val="24"/>
              </w:rPr>
            </w:pPr>
            <w:r w:rsidRPr="00E034AE">
              <w:rPr>
                <w:rFonts w:hint="eastAsia"/>
                <w:sz w:val="24"/>
                <w:szCs w:val="24"/>
              </w:rPr>
              <w:t>显示</w:t>
            </w:r>
            <w:r w:rsidR="00981804" w:rsidRPr="00E034AE">
              <w:rPr>
                <w:rFonts w:hint="eastAsia"/>
                <w:sz w:val="24"/>
                <w:szCs w:val="24"/>
              </w:rPr>
              <w:t>系统</w:t>
            </w:r>
            <w:r w:rsidRPr="00E034AE">
              <w:rPr>
                <w:rFonts w:hint="eastAsia"/>
                <w:sz w:val="24"/>
                <w:szCs w:val="24"/>
              </w:rPr>
              <w:t>及信息发布系统</w:t>
            </w:r>
            <w:r w:rsidR="00981804" w:rsidRPr="00E034AE">
              <w:rPr>
                <w:rFonts w:hint="eastAsia"/>
                <w:sz w:val="24"/>
                <w:szCs w:val="24"/>
              </w:rPr>
              <w:t>设备（详见技术需求）。</w:t>
            </w:r>
          </w:p>
        </w:tc>
      </w:tr>
      <w:tr w:rsidR="00981804" w:rsidRPr="00E034AE" w14:paraId="7691FFBF" w14:textId="77777777" w:rsidTr="00370F27">
        <w:trPr>
          <w:trHeight w:val="70"/>
        </w:trPr>
        <w:tc>
          <w:tcPr>
            <w:tcW w:w="931" w:type="dxa"/>
          </w:tcPr>
          <w:p w14:paraId="436A970B" w14:textId="77777777" w:rsidR="00981804" w:rsidRPr="00E034AE" w:rsidRDefault="00981804" w:rsidP="00981804">
            <w:pPr>
              <w:widowControl w:val="0"/>
              <w:numPr>
                <w:ilvl w:val="0"/>
                <w:numId w:val="85"/>
              </w:numPr>
              <w:jc w:val="center"/>
              <w:rPr>
                <w:rFonts w:ascii="宋体" w:hAnsi="宋体"/>
                <w:sz w:val="24"/>
                <w:szCs w:val="24"/>
              </w:rPr>
            </w:pPr>
          </w:p>
        </w:tc>
        <w:tc>
          <w:tcPr>
            <w:tcW w:w="1305" w:type="dxa"/>
          </w:tcPr>
          <w:p w14:paraId="6B316C11" w14:textId="77777777" w:rsidR="00981804" w:rsidRPr="00E034AE" w:rsidRDefault="00981804" w:rsidP="00370F27">
            <w:pPr>
              <w:rPr>
                <w:sz w:val="24"/>
                <w:szCs w:val="24"/>
              </w:rPr>
            </w:pPr>
            <w:r w:rsidRPr="00E034AE">
              <w:rPr>
                <w:rFonts w:hint="eastAsia"/>
                <w:sz w:val="24"/>
                <w:szCs w:val="24"/>
              </w:rPr>
              <w:t>项目范围</w:t>
            </w:r>
          </w:p>
        </w:tc>
        <w:tc>
          <w:tcPr>
            <w:tcW w:w="6825" w:type="dxa"/>
            <w:vAlign w:val="center"/>
          </w:tcPr>
          <w:p w14:paraId="620BB7AB" w14:textId="00FDED54" w:rsidR="00981804" w:rsidRPr="00E034AE" w:rsidRDefault="00981804" w:rsidP="00370F27">
            <w:pPr>
              <w:spacing w:line="360" w:lineRule="auto"/>
              <w:rPr>
                <w:sz w:val="24"/>
                <w:szCs w:val="24"/>
              </w:rPr>
            </w:pPr>
            <w:r w:rsidRPr="00E034AE">
              <w:rPr>
                <w:rFonts w:hint="eastAsia"/>
                <w:sz w:val="24"/>
                <w:szCs w:val="24"/>
              </w:rPr>
              <w:t>LED</w:t>
            </w:r>
            <w:r w:rsidRPr="00E034AE">
              <w:rPr>
                <w:rFonts w:hint="eastAsia"/>
                <w:sz w:val="24"/>
                <w:szCs w:val="24"/>
              </w:rPr>
              <w:t>显示系统、网络多媒体管理系统、基础支撑系统。</w:t>
            </w:r>
          </w:p>
        </w:tc>
      </w:tr>
      <w:tr w:rsidR="00981804" w:rsidRPr="00E034AE" w14:paraId="0A4D1657" w14:textId="77777777" w:rsidTr="00370F27">
        <w:trPr>
          <w:trHeight w:val="70"/>
        </w:trPr>
        <w:tc>
          <w:tcPr>
            <w:tcW w:w="931" w:type="dxa"/>
          </w:tcPr>
          <w:p w14:paraId="5A0D406A" w14:textId="77777777" w:rsidR="00981804" w:rsidRPr="00E034AE" w:rsidRDefault="00981804" w:rsidP="00981804">
            <w:pPr>
              <w:widowControl w:val="0"/>
              <w:numPr>
                <w:ilvl w:val="0"/>
                <w:numId w:val="85"/>
              </w:numPr>
              <w:jc w:val="center"/>
              <w:rPr>
                <w:rFonts w:ascii="宋体" w:hAnsi="宋体"/>
                <w:sz w:val="24"/>
                <w:szCs w:val="24"/>
              </w:rPr>
            </w:pPr>
          </w:p>
        </w:tc>
        <w:tc>
          <w:tcPr>
            <w:tcW w:w="1305" w:type="dxa"/>
          </w:tcPr>
          <w:p w14:paraId="496D106D" w14:textId="77777777" w:rsidR="00981804" w:rsidRPr="00E034AE" w:rsidRDefault="00981804" w:rsidP="00370F27">
            <w:pPr>
              <w:rPr>
                <w:sz w:val="24"/>
                <w:szCs w:val="24"/>
              </w:rPr>
            </w:pPr>
            <w:r w:rsidRPr="00E034AE">
              <w:rPr>
                <w:rFonts w:hint="eastAsia"/>
                <w:sz w:val="24"/>
                <w:szCs w:val="24"/>
              </w:rPr>
              <w:t>需求分析</w:t>
            </w:r>
          </w:p>
        </w:tc>
        <w:tc>
          <w:tcPr>
            <w:tcW w:w="6825" w:type="dxa"/>
            <w:vAlign w:val="center"/>
          </w:tcPr>
          <w:p w14:paraId="47C2769C" w14:textId="37ECF02A" w:rsidR="00981804" w:rsidRPr="00E034AE" w:rsidRDefault="00AD7862" w:rsidP="00370F27">
            <w:pPr>
              <w:spacing w:line="360" w:lineRule="auto"/>
              <w:rPr>
                <w:sz w:val="24"/>
                <w:szCs w:val="24"/>
              </w:rPr>
            </w:pPr>
            <w:r w:rsidRPr="00E034AE">
              <w:rPr>
                <w:rFonts w:hint="eastAsia"/>
                <w:sz w:val="24"/>
                <w:szCs w:val="24"/>
              </w:rPr>
              <w:t>在控制室内播放</w:t>
            </w:r>
            <w:r w:rsidR="008B285F" w:rsidRPr="00E034AE">
              <w:rPr>
                <w:rFonts w:hint="eastAsia"/>
                <w:sz w:val="24"/>
                <w:szCs w:val="24"/>
              </w:rPr>
              <w:t>素材，支持室外</w:t>
            </w:r>
            <w:r w:rsidR="00497ACC" w:rsidRPr="00E034AE">
              <w:rPr>
                <w:sz w:val="24"/>
                <w:szCs w:val="24"/>
              </w:rPr>
              <w:t>8</w:t>
            </w:r>
            <w:r w:rsidR="008B285F" w:rsidRPr="00E034AE">
              <w:rPr>
                <w:rFonts w:hint="eastAsia"/>
                <w:sz w:val="24"/>
                <w:szCs w:val="24"/>
              </w:rPr>
              <w:t>块屏幕显示</w:t>
            </w:r>
          </w:p>
        </w:tc>
      </w:tr>
      <w:tr w:rsidR="00981804" w:rsidRPr="00E034AE" w14:paraId="67C9A0F2" w14:textId="77777777" w:rsidTr="00370F27">
        <w:trPr>
          <w:trHeight w:val="70"/>
        </w:trPr>
        <w:tc>
          <w:tcPr>
            <w:tcW w:w="931" w:type="dxa"/>
          </w:tcPr>
          <w:p w14:paraId="4A5ECF03" w14:textId="77777777" w:rsidR="00981804" w:rsidRPr="00E034AE" w:rsidRDefault="00981804" w:rsidP="00981804">
            <w:pPr>
              <w:widowControl w:val="0"/>
              <w:numPr>
                <w:ilvl w:val="0"/>
                <w:numId w:val="85"/>
              </w:numPr>
              <w:jc w:val="center"/>
              <w:rPr>
                <w:rFonts w:ascii="宋体" w:hAnsi="宋体"/>
                <w:sz w:val="24"/>
                <w:szCs w:val="24"/>
              </w:rPr>
            </w:pPr>
          </w:p>
        </w:tc>
        <w:tc>
          <w:tcPr>
            <w:tcW w:w="1305" w:type="dxa"/>
          </w:tcPr>
          <w:p w14:paraId="323883E7" w14:textId="77777777" w:rsidR="00981804" w:rsidRPr="00E034AE" w:rsidRDefault="00981804" w:rsidP="00370F27">
            <w:pPr>
              <w:rPr>
                <w:sz w:val="24"/>
                <w:szCs w:val="24"/>
              </w:rPr>
            </w:pPr>
            <w:r w:rsidRPr="00E034AE">
              <w:rPr>
                <w:rFonts w:hint="eastAsia"/>
                <w:sz w:val="24"/>
                <w:szCs w:val="24"/>
              </w:rPr>
              <w:t>与前期项目的关系</w:t>
            </w:r>
          </w:p>
        </w:tc>
        <w:tc>
          <w:tcPr>
            <w:tcW w:w="6825" w:type="dxa"/>
            <w:vAlign w:val="center"/>
          </w:tcPr>
          <w:p w14:paraId="3D28F847" w14:textId="77777777" w:rsidR="00981804" w:rsidRPr="00E034AE" w:rsidRDefault="00981804" w:rsidP="00370F27">
            <w:pPr>
              <w:spacing w:line="360" w:lineRule="auto"/>
              <w:rPr>
                <w:sz w:val="24"/>
                <w:szCs w:val="24"/>
              </w:rPr>
            </w:pPr>
            <w:r w:rsidRPr="00E034AE">
              <w:rPr>
                <w:rFonts w:hint="eastAsia"/>
                <w:sz w:val="24"/>
                <w:szCs w:val="24"/>
              </w:rPr>
              <w:t>无</w:t>
            </w:r>
          </w:p>
        </w:tc>
      </w:tr>
    </w:tbl>
    <w:p w14:paraId="3D3045FF" w14:textId="77777777" w:rsidR="00981804" w:rsidRDefault="00981804" w:rsidP="00981804">
      <w:pPr>
        <w:spacing w:line="360" w:lineRule="auto"/>
        <w:ind w:firstLineChars="200" w:firstLine="420"/>
      </w:pPr>
    </w:p>
    <w:p w14:paraId="7FFA188E" w14:textId="77777777" w:rsidR="00981804" w:rsidRPr="00C359CA" w:rsidRDefault="00981804" w:rsidP="00C359CA">
      <w:pPr>
        <w:pStyle w:val="21"/>
        <w:numPr>
          <w:ilvl w:val="0"/>
          <w:numId w:val="0"/>
        </w:numPr>
        <w:ind w:left="420"/>
      </w:pPr>
      <w:r w:rsidRPr="00C359CA">
        <w:rPr>
          <w:rFonts w:hint="eastAsia"/>
        </w:rPr>
        <w:lastRenderedPageBreak/>
        <w:t>技术需求</w:t>
      </w:r>
    </w:p>
    <w:p w14:paraId="388D0662" w14:textId="77777777" w:rsidR="00981804" w:rsidRPr="00E034AE" w:rsidRDefault="00981804" w:rsidP="00981804">
      <w:pPr>
        <w:pStyle w:val="40"/>
        <w:keepNext w:val="0"/>
        <w:keepLines w:val="0"/>
        <w:widowControl w:val="0"/>
        <w:numPr>
          <w:ilvl w:val="0"/>
          <w:numId w:val="86"/>
        </w:numPr>
        <w:spacing w:before="100" w:beforeAutospacing="1" w:after="100" w:afterAutospacing="1"/>
        <w:jc w:val="both"/>
        <w:rPr>
          <w:sz w:val="24"/>
          <w:szCs w:val="24"/>
        </w:rPr>
      </w:pPr>
      <w:r w:rsidRPr="00E034AE">
        <w:rPr>
          <w:rFonts w:hint="eastAsia"/>
          <w:sz w:val="24"/>
          <w:szCs w:val="24"/>
        </w:rPr>
        <w:t>集成需求</w:t>
      </w:r>
    </w:p>
    <w:p w14:paraId="153AAEC0" w14:textId="77777777" w:rsidR="00981804" w:rsidRPr="00E034AE" w:rsidRDefault="00981804" w:rsidP="00981804">
      <w:pPr>
        <w:spacing w:line="360" w:lineRule="auto"/>
        <w:rPr>
          <w:sz w:val="24"/>
          <w:szCs w:val="24"/>
        </w:rPr>
      </w:pPr>
      <w:r w:rsidRPr="00E034AE">
        <w:rPr>
          <w:rFonts w:hint="eastAsia"/>
          <w:sz w:val="24"/>
          <w:szCs w:val="24"/>
        </w:rPr>
        <w:t>不作为打分项，供服务要求集成标准参考。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7"/>
        <w:gridCol w:w="1062"/>
        <w:gridCol w:w="7242"/>
      </w:tblGrid>
      <w:tr w:rsidR="00981804" w:rsidRPr="00E034AE" w14:paraId="52D0F226" w14:textId="77777777" w:rsidTr="00370F27">
        <w:trPr>
          <w:trHeight w:val="70"/>
        </w:trPr>
        <w:tc>
          <w:tcPr>
            <w:tcW w:w="757" w:type="dxa"/>
            <w:shd w:val="clear" w:color="auto" w:fill="A6A6A6"/>
          </w:tcPr>
          <w:p w14:paraId="074ECABA" w14:textId="77777777" w:rsidR="00981804" w:rsidRPr="00E034AE" w:rsidRDefault="00981804" w:rsidP="00370F27">
            <w:pPr>
              <w:jc w:val="center"/>
              <w:rPr>
                <w:rFonts w:ascii="宋体" w:hAnsi="宋体"/>
                <w:b/>
                <w:sz w:val="24"/>
                <w:szCs w:val="24"/>
              </w:rPr>
            </w:pPr>
            <w:r w:rsidRPr="00E034AE">
              <w:rPr>
                <w:rFonts w:ascii="宋体" w:hAnsi="宋体" w:hint="eastAsia"/>
                <w:b/>
                <w:sz w:val="24"/>
                <w:szCs w:val="24"/>
              </w:rPr>
              <w:t>序号</w:t>
            </w:r>
          </w:p>
        </w:tc>
        <w:tc>
          <w:tcPr>
            <w:tcW w:w="1062" w:type="dxa"/>
            <w:shd w:val="clear" w:color="auto" w:fill="A6A6A6"/>
          </w:tcPr>
          <w:p w14:paraId="74C40647" w14:textId="77777777" w:rsidR="00981804" w:rsidRPr="00E034AE" w:rsidRDefault="00981804" w:rsidP="00370F27">
            <w:pPr>
              <w:jc w:val="center"/>
              <w:rPr>
                <w:rFonts w:ascii="宋体" w:hAnsi="宋体"/>
                <w:b/>
                <w:sz w:val="24"/>
                <w:szCs w:val="24"/>
              </w:rPr>
            </w:pPr>
            <w:r w:rsidRPr="00E034AE">
              <w:rPr>
                <w:rFonts w:ascii="宋体" w:hAnsi="宋体" w:hint="eastAsia"/>
                <w:b/>
                <w:sz w:val="24"/>
                <w:szCs w:val="24"/>
              </w:rPr>
              <w:t>内容</w:t>
            </w:r>
          </w:p>
        </w:tc>
        <w:tc>
          <w:tcPr>
            <w:tcW w:w="7242" w:type="dxa"/>
            <w:shd w:val="clear" w:color="auto" w:fill="A6A6A6"/>
          </w:tcPr>
          <w:p w14:paraId="1F31C14A" w14:textId="77777777" w:rsidR="00981804" w:rsidRPr="00E034AE" w:rsidRDefault="00981804" w:rsidP="00370F27">
            <w:pPr>
              <w:jc w:val="center"/>
              <w:rPr>
                <w:rFonts w:ascii="宋体" w:hAnsi="宋体"/>
                <w:b/>
                <w:sz w:val="24"/>
                <w:szCs w:val="24"/>
              </w:rPr>
            </w:pPr>
            <w:r w:rsidRPr="00E034AE">
              <w:rPr>
                <w:rFonts w:ascii="宋体" w:hAnsi="宋体" w:hint="eastAsia"/>
                <w:b/>
                <w:sz w:val="24"/>
                <w:szCs w:val="24"/>
              </w:rPr>
              <w:t>需求说明</w:t>
            </w:r>
          </w:p>
        </w:tc>
      </w:tr>
      <w:tr w:rsidR="00981804" w:rsidRPr="00E034AE" w14:paraId="4F709474" w14:textId="77777777" w:rsidTr="00370F27">
        <w:trPr>
          <w:trHeight w:val="70"/>
        </w:trPr>
        <w:tc>
          <w:tcPr>
            <w:tcW w:w="757" w:type="dxa"/>
          </w:tcPr>
          <w:p w14:paraId="34E67379" w14:textId="39F99D9F" w:rsidR="00981804" w:rsidRPr="00E034AE" w:rsidRDefault="00781B1D" w:rsidP="00781B1D">
            <w:pPr>
              <w:widowControl w:val="0"/>
              <w:jc w:val="center"/>
              <w:rPr>
                <w:rFonts w:ascii="宋体" w:hAnsi="宋体"/>
                <w:sz w:val="24"/>
                <w:szCs w:val="24"/>
              </w:rPr>
            </w:pPr>
            <w:r w:rsidRPr="00E034AE">
              <w:rPr>
                <w:rFonts w:ascii="宋体" w:hAnsi="宋体" w:hint="eastAsia"/>
                <w:sz w:val="24"/>
                <w:szCs w:val="24"/>
              </w:rPr>
              <w:t>1</w:t>
            </w:r>
          </w:p>
        </w:tc>
        <w:tc>
          <w:tcPr>
            <w:tcW w:w="1062" w:type="dxa"/>
          </w:tcPr>
          <w:p w14:paraId="07E8B05E" w14:textId="77777777" w:rsidR="00981804" w:rsidRPr="00E034AE" w:rsidRDefault="00981804" w:rsidP="00370F27">
            <w:pPr>
              <w:jc w:val="center"/>
              <w:rPr>
                <w:rFonts w:ascii="宋体" w:hAnsi="宋体"/>
                <w:b/>
                <w:sz w:val="24"/>
                <w:szCs w:val="24"/>
              </w:rPr>
            </w:pPr>
            <w:r w:rsidRPr="00E034AE">
              <w:rPr>
                <w:rFonts w:ascii="宋体" w:hAnsi="宋体" w:hint="eastAsia"/>
                <w:b/>
                <w:sz w:val="24"/>
                <w:szCs w:val="24"/>
              </w:rPr>
              <w:t>业务需求</w:t>
            </w:r>
          </w:p>
        </w:tc>
        <w:tc>
          <w:tcPr>
            <w:tcW w:w="7242" w:type="dxa"/>
            <w:vAlign w:val="center"/>
          </w:tcPr>
          <w:p w14:paraId="04C2BD99" w14:textId="77777777" w:rsidR="00981804" w:rsidRPr="00E034AE" w:rsidRDefault="00981804" w:rsidP="00370F27">
            <w:pPr>
              <w:spacing w:line="360" w:lineRule="auto"/>
              <w:rPr>
                <w:rFonts w:ascii="宋体" w:hAnsi="宋体"/>
                <w:sz w:val="24"/>
                <w:szCs w:val="24"/>
                <w:lang w:bidi="en-US"/>
              </w:rPr>
            </w:pPr>
            <w:r w:rsidRPr="00E034AE">
              <w:rPr>
                <w:rFonts w:ascii="宋体" w:hAnsi="宋体" w:hint="eastAsia"/>
                <w:sz w:val="24"/>
                <w:szCs w:val="24"/>
                <w:lang w:bidi="en-US"/>
              </w:rPr>
              <w:t>全彩</w:t>
            </w:r>
            <w:r w:rsidRPr="00E034AE">
              <w:rPr>
                <w:rFonts w:ascii="宋体" w:hAnsi="宋体" w:hint="eastAsia"/>
                <w:sz w:val="24"/>
                <w:szCs w:val="24"/>
                <w:lang w:bidi="en-US"/>
              </w:rPr>
              <w:t>L</w:t>
            </w:r>
            <w:r w:rsidRPr="00E034AE">
              <w:rPr>
                <w:rFonts w:ascii="宋体" w:hAnsi="宋体"/>
                <w:sz w:val="24"/>
                <w:szCs w:val="24"/>
                <w:lang w:bidi="en-US"/>
              </w:rPr>
              <w:t>ED</w:t>
            </w:r>
            <w:r w:rsidRPr="00E034AE">
              <w:rPr>
                <w:rFonts w:ascii="宋体" w:hAnsi="宋体" w:hint="eastAsia"/>
                <w:sz w:val="24"/>
                <w:szCs w:val="24"/>
                <w:lang w:bidi="en-US"/>
              </w:rPr>
              <w:t>显示系统；</w:t>
            </w:r>
          </w:p>
          <w:p w14:paraId="48B757B4" w14:textId="252F63C1" w:rsidR="00981804" w:rsidRPr="00E034AE" w:rsidRDefault="00981804" w:rsidP="00370F27">
            <w:pPr>
              <w:spacing w:line="360" w:lineRule="auto"/>
              <w:rPr>
                <w:rFonts w:ascii="宋体" w:hAnsi="宋体"/>
                <w:sz w:val="24"/>
                <w:szCs w:val="24"/>
                <w:lang w:bidi="en-US"/>
              </w:rPr>
            </w:pPr>
            <w:r w:rsidRPr="00E034AE">
              <w:rPr>
                <w:rFonts w:ascii="宋体" w:hAnsi="宋体" w:hint="eastAsia"/>
                <w:sz w:val="24"/>
                <w:szCs w:val="24"/>
                <w:lang w:bidi="en-US"/>
              </w:rPr>
              <w:t>视频基于局域网或者广域网的交互应用；</w:t>
            </w:r>
          </w:p>
          <w:p w14:paraId="4514F10F" w14:textId="384DD1FA" w:rsidR="00981804" w:rsidRPr="00E034AE" w:rsidRDefault="00981804" w:rsidP="00370F27">
            <w:pPr>
              <w:spacing w:line="360" w:lineRule="auto"/>
              <w:rPr>
                <w:rFonts w:ascii="宋体" w:hAnsi="宋体"/>
                <w:sz w:val="24"/>
                <w:szCs w:val="24"/>
                <w:lang w:bidi="en-US"/>
              </w:rPr>
            </w:pPr>
            <w:r w:rsidRPr="00E034AE">
              <w:rPr>
                <w:rFonts w:ascii="宋体" w:hAnsi="宋体" w:hint="eastAsia"/>
                <w:sz w:val="24"/>
                <w:szCs w:val="24"/>
                <w:lang w:bidi="en-US"/>
              </w:rPr>
              <w:t>模块化场景应用；</w:t>
            </w:r>
          </w:p>
        </w:tc>
      </w:tr>
      <w:tr w:rsidR="00981804" w:rsidRPr="00E034AE" w14:paraId="02EB9D4C" w14:textId="77777777" w:rsidTr="00370F27">
        <w:trPr>
          <w:trHeight w:val="70"/>
        </w:trPr>
        <w:tc>
          <w:tcPr>
            <w:tcW w:w="757" w:type="dxa"/>
          </w:tcPr>
          <w:p w14:paraId="2CFC1556" w14:textId="36F040FB" w:rsidR="00981804" w:rsidRPr="00E034AE" w:rsidRDefault="00781B1D" w:rsidP="00781B1D">
            <w:pPr>
              <w:widowControl w:val="0"/>
              <w:jc w:val="center"/>
              <w:rPr>
                <w:rFonts w:ascii="宋体" w:hAnsi="宋体"/>
                <w:sz w:val="24"/>
                <w:szCs w:val="24"/>
              </w:rPr>
            </w:pPr>
            <w:r w:rsidRPr="00E034AE">
              <w:rPr>
                <w:rFonts w:ascii="宋体" w:hAnsi="宋体" w:hint="eastAsia"/>
                <w:sz w:val="24"/>
                <w:szCs w:val="24"/>
              </w:rPr>
              <w:t>2</w:t>
            </w:r>
          </w:p>
        </w:tc>
        <w:tc>
          <w:tcPr>
            <w:tcW w:w="1062" w:type="dxa"/>
          </w:tcPr>
          <w:p w14:paraId="5DCB4CFF" w14:textId="77777777" w:rsidR="00981804" w:rsidRPr="00E034AE" w:rsidRDefault="00981804" w:rsidP="00370F27">
            <w:pPr>
              <w:jc w:val="center"/>
              <w:rPr>
                <w:rFonts w:ascii="宋体" w:hAnsi="宋体"/>
                <w:b/>
                <w:sz w:val="24"/>
                <w:szCs w:val="24"/>
              </w:rPr>
            </w:pPr>
            <w:r w:rsidRPr="00E034AE">
              <w:rPr>
                <w:rFonts w:ascii="宋体" w:hAnsi="宋体" w:hint="eastAsia"/>
                <w:b/>
                <w:sz w:val="24"/>
                <w:szCs w:val="24"/>
              </w:rPr>
              <w:t>技术需求</w:t>
            </w:r>
          </w:p>
        </w:tc>
        <w:tc>
          <w:tcPr>
            <w:tcW w:w="7242" w:type="dxa"/>
            <w:vAlign w:val="center"/>
          </w:tcPr>
          <w:p w14:paraId="5B55BAC9" w14:textId="77777777" w:rsidR="00981804" w:rsidRPr="00E034AE" w:rsidRDefault="00981804" w:rsidP="00370F27">
            <w:pPr>
              <w:spacing w:line="360" w:lineRule="auto"/>
              <w:rPr>
                <w:rFonts w:ascii="宋体" w:hAnsi="宋体"/>
                <w:sz w:val="24"/>
                <w:szCs w:val="24"/>
                <w:lang w:bidi="en-US"/>
              </w:rPr>
            </w:pPr>
            <w:r w:rsidRPr="00E034AE">
              <w:rPr>
                <w:rFonts w:hint="eastAsia"/>
                <w:sz w:val="24"/>
                <w:szCs w:val="24"/>
              </w:rPr>
              <w:t>各系统间兼容、流畅及无延时。</w:t>
            </w:r>
          </w:p>
        </w:tc>
      </w:tr>
      <w:tr w:rsidR="00981804" w:rsidRPr="00E034AE" w14:paraId="09D1F9FA" w14:textId="77777777" w:rsidTr="00370F27">
        <w:trPr>
          <w:trHeight w:val="70"/>
        </w:trPr>
        <w:tc>
          <w:tcPr>
            <w:tcW w:w="757" w:type="dxa"/>
          </w:tcPr>
          <w:p w14:paraId="23FE0BC8" w14:textId="305157C8" w:rsidR="00981804" w:rsidRPr="00E034AE" w:rsidRDefault="00781B1D" w:rsidP="00781B1D">
            <w:pPr>
              <w:widowControl w:val="0"/>
              <w:jc w:val="center"/>
              <w:rPr>
                <w:rFonts w:ascii="宋体" w:hAnsi="宋体"/>
                <w:sz w:val="24"/>
                <w:szCs w:val="24"/>
              </w:rPr>
            </w:pPr>
            <w:r w:rsidRPr="00E034AE">
              <w:rPr>
                <w:rFonts w:ascii="宋体" w:hAnsi="宋体" w:hint="eastAsia"/>
                <w:sz w:val="24"/>
                <w:szCs w:val="24"/>
              </w:rPr>
              <w:t>3</w:t>
            </w:r>
          </w:p>
        </w:tc>
        <w:tc>
          <w:tcPr>
            <w:tcW w:w="1062" w:type="dxa"/>
          </w:tcPr>
          <w:p w14:paraId="6416C0B6" w14:textId="77777777" w:rsidR="00981804" w:rsidRPr="00E034AE" w:rsidRDefault="00981804" w:rsidP="00370F27">
            <w:pPr>
              <w:jc w:val="center"/>
              <w:rPr>
                <w:rFonts w:ascii="宋体" w:hAnsi="宋体"/>
                <w:b/>
                <w:sz w:val="24"/>
                <w:szCs w:val="24"/>
              </w:rPr>
            </w:pPr>
            <w:r w:rsidRPr="00E034AE">
              <w:rPr>
                <w:rFonts w:ascii="宋体" w:hAnsi="宋体" w:hint="eastAsia"/>
                <w:b/>
                <w:sz w:val="24"/>
                <w:szCs w:val="24"/>
              </w:rPr>
              <w:t>系统需求</w:t>
            </w:r>
          </w:p>
        </w:tc>
        <w:tc>
          <w:tcPr>
            <w:tcW w:w="7242" w:type="dxa"/>
            <w:vAlign w:val="center"/>
          </w:tcPr>
          <w:p w14:paraId="57EBFAC8" w14:textId="77777777" w:rsidR="00981804" w:rsidRPr="00E034AE" w:rsidRDefault="00981804" w:rsidP="00370F27">
            <w:pPr>
              <w:spacing w:line="360" w:lineRule="auto"/>
              <w:rPr>
                <w:sz w:val="24"/>
                <w:szCs w:val="24"/>
              </w:rPr>
            </w:pPr>
            <w:r w:rsidRPr="00E034AE">
              <w:rPr>
                <w:rFonts w:hint="eastAsia"/>
                <w:sz w:val="24"/>
                <w:szCs w:val="24"/>
              </w:rPr>
              <w:t>能组成一套完整的能实现项目需求、目标的系统。</w:t>
            </w:r>
          </w:p>
          <w:p w14:paraId="13009D61" w14:textId="77777777" w:rsidR="00981804" w:rsidRPr="00E034AE" w:rsidRDefault="00981804" w:rsidP="00370F27">
            <w:pPr>
              <w:spacing w:line="360" w:lineRule="auto"/>
              <w:rPr>
                <w:b/>
                <w:sz w:val="24"/>
                <w:szCs w:val="24"/>
              </w:rPr>
            </w:pPr>
            <w:r w:rsidRPr="00E034AE">
              <w:rPr>
                <w:rFonts w:hint="eastAsia"/>
                <w:b/>
                <w:sz w:val="24"/>
                <w:szCs w:val="24"/>
              </w:rPr>
              <w:t>L</w:t>
            </w:r>
            <w:r w:rsidRPr="00E034AE">
              <w:rPr>
                <w:b/>
                <w:sz w:val="24"/>
                <w:szCs w:val="24"/>
              </w:rPr>
              <w:t>ED</w:t>
            </w:r>
            <w:r w:rsidRPr="00E034AE">
              <w:rPr>
                <w:rFonts w:hint="eastAsia"/>
                <w:b/>
                <w:sz w:val="24"/>
                <w:szCs w:val="24"/>
              </w:rPr>
              <w:t>显示系统：</w:t>
            </w:r>
          </w:p>
          <w:p w14:paraId="19A25A19" w14:textId="1059C79C" w:rsidR="00981804" w:rsidRPr="00E034AE" w:rsidRDefault="00981804" w:rsidP="00E034AE">
            <w:pPr>
              <w:spacing w:line="360" w:lineRule="auto"/>
              <w:ind w:firstLineChars="200" w:firstLine="480"/>
              <w:rPr>
                <w:sz w:val="24"/>
                <w:szCs w:val="24"/>
              </w:rPr>
            </w:pPr>
            <w:r w:rsidRPr="00E034AE">
              <w:rPr>
                <w:rFonts w:hint="eastAsia"/>
                <w:sz w:val="24"/>
                <w:szCs w:val="24"/>
              </w:rPr>
              <w:t>整个</w:t>
            </w:r>
            <w:r w:rsidRPr="00E034AE">
              <w:rPr>
                <w:sz w:val="24"/>
                <w:szCs w:val="24"/>
              </w:rPr>
              <w:t>LED</w:t>
            </w:r>
            <w:r w:rsidR="0042596A" w:rsidRPr="00E034AE">
              <w:rPr>
                <w:rFonts w:hint="eastAsia"/>
                <w:sz w:val="24"/>
                <w:szCs w:val="24"/>
              </w:rPr>
              <w:t>显示屏技术先进，无缝拼接，亮度可调节，不受环境光影响</w:t>
            </w:r>
            <w:r w:rsidRPr="00E034AE">
              <w:rPr>
                <w:rFonts w:hint="eastAsia"/>
                <w:sz w:val="24"/>
                <w:szCs w:val="24"/>
              </w:rPr>
              <w:t>，后期维护成本低。</w:t>
            </w:r>
          </w:p>
          <w:p w14:paraId="04672BFB" w14:textId="77777777" w:rsidR="00981804" w:rsidRPr="00E034AE" w:rsidRDefault="00981804" w:rsidP="00E034AE">
            <w:pPr>
              <w:spacing w:line="360" w:lineRule="auto"/>
              <w:ind w:firstLineChars="200" w:firstLine="480"/>
              <w:rPr>
                <w:sz w:val="24"/>
                <w:szCs w:val="24"/>
              </w:rPr>
            </w:pPr>
            <w:r w:rsidRPr="00E034AE">
              <w:rPr>
                <w:rFonts w:hint="eastAsia"/>
                <w:sz w:val="24"/>
                <w:szCs w:val="24"/>
              </w:rPr>
              <w:t>具备双电源冗余供电、双备份的信号输入，提高了</w:t>
            </w:r>
            <w:r w:rsidRPr="00E034AE">
              <w:rPr>
                <w:sz w:val="24"/>
                <w:szCs w:val="24"/>
              </w:rPr>
              <w:t>LED</w:t>
            </w:r>
            <w:r w:rsidRPr="00E034AE">
              <w:rPr>
                <w:rFonts w:hint="eastAsia"/>
                <w:sz w:val="24"/>
                <w:szCs w:val="24"/>
              </w:rPr>
              <w:t>显示屏的可靠性。</w:t>
            </w:r>
          </w:p>
          <w:p w14:paraId="15BA4E5E" w14:textId="77777777" w:rsidR="00981804" w:rsidRPr="00E034AE" w:rsidRDefault="00AE48BB" w:rsidP="00E034AE">
            <w:pPr>
              <w:spacing w:line="360" w:lineRule="auto"/>
              <w:ind w:firstLineChars="200" w:firstLine="480"/>
              <w:rPr>
                <w:sz w:val="24"/>
                <w:szCs w:val="24"/>
              </w:rPr>
            </w:pPr>
            <w:r w:rsidRPr="00E034AE">
              <w:rPr>
                <w:rFonts w:hint="eastAsia"/>
                <w:sz w:val="24"/>
                <w:szCs w:val="24"/>
              </w:rPr>
              <w:t>采用先进的信息发布系统，简化操作。</w:t>
            </w:r>
          </w:p>
          <w:p w14:paraId="1D20AE78" w14:textId="5DBDCC71" w:rsidR="00AE48BB" w:rsidRPr="00E034AE" w:rsidRDefault="00AE48BB" w:rsidP="00E034AE">
            <w:pPr>
              <w:spacing w:line="360" w:lineRule="auto"/>
              <w:ind w:firstLineChars="200" w:firstLine="480"/>
              <w:rPr>
                <w:rFonts w:ascii="宋体" w:hAnsi="宋体"/>
                <w:sz w:val="24"/>
                <w:szCs w:val="24"/>
                <w:lang w:bidi="en-US"/>
              </w:rPr>
            </w:pPr>
            <w:r w:rsidRPr="00E034AE">
              <w:rPr>
                <w:rFonts w:hint="eastAsia"/>
                <w:sz w:val="24"/>
                <w:szCs w:val="24"/>
              </w:rPr>
              <w:t>可视化发布软件，及时发布紧急信息。</w:t>
            </w:r>
          </w:p>
        </w:tc>
      </w:tr>
    </w:tbl>
    <w:p w14:paraId="44C5BF91" w14:textId="52EE49FB" w:rsidR="004521BD" w:rsidRDefault="004521BD" w:rsidP="00C359CA">
      <w:pPr>
        <w:pStyle w:val="21"/>
        <w:numPr>
          <w:ilvl w:val="0"/>
          <w:numId w:val="0"/>
        </w:numPr>
        <w:ind w:left="420"/>
      </w:pPr>
      <w:r>
        <w:rPr>
          <w:rFonts w:hint="eastAsia"/>
        </w:rPr>
        <w:t>设备清单</w:t>
      </w:r>
      <w:r w:rsidR="00781B1D">
        <w:rPr>
          <w:rFonts w:hint="eastAsia"/>
        </w:rPr>
        <w:t>：</w:t>
      </w:r>
    </w:p>
    <w:tbl>
      <w:tblPr>
        <w:tblW w:w="8379" w:type="dxa"/>
        <w:tblInd w:w="240" w:type="dxa"/>
        <w:tblLook w:val="04A0" w:firstRow="1" w:lastRow="0" w:firstColumn="1" w:lastColumn="0" w:noHBand="0" w:noVBand="1"/>
      </w:tblPr>
      <w:tblGrid>
        <w:gridCol w:w="739"/>
        <w:gridCol w:w="2962"/>
        <w:gridCol w:w="142"/>
        <w:gridCol w:w="546"/>
        <w:gridCol w:w="162"/>
        <w:gridCol w:w="526"/>
        <w:gridCol w:w="183"/>
        <w:gridCol w:w="3119"/>
      </w:tblGrid>
      <w:tr w:rsidR="004521BD" w:rsidRPr="004521BD" w14:paraId="22BE6B5B" w14:textId="77777777" w:rsidTr="00437EF9">
        <w:trPr>
          <w:trHeight w:val="284"/>
        </w:trPr>
        <w:tc>
          <w:tcPr>
            <w:tcW w:w="8379" w:type="dxa"/>
            <w:gridSpan w:val="8"/>
            <w:tcBorders>
              <w:top w:val="single" w:sz="8" w:space="0" w:color="auto"/>
              <w:left w:val="single" w:sz="8" w:space="0" w:color="auto"/>
              <w:right w:val="single" w:sz="8" w:space="0" w:color="000000"/>
            </w:tcBorders>
            <w:shd w:val="clear" w:color="auto" w:fill="auto"/>
            <w:noWrap/>
            <w:vAlign w:val="center"/>
            <w:hideMark/>
          </w:tcPr>
          <w:p w14:paraId="4D75294E" w14:textId="697097F7" w:rsidR="004521BD" w:rsidRPr="0014125F" w:rsidRDefault="004521BD" w:rsidP="00A576EF">
            <w:pPr>
              <w:jc w:val="center"/>
              <w:rPr>
                <w:rFonts w:ascii="宋体" w:eastAsia="宋体" w:hAnsi="宋体" w:cs="宋体"/>
                <w:b/>
                <w:bCs/>
                <w:color w:val="000000"/>
                <w:kern w:val="0"/>
                <w:sz w:val="28"/>
                <w:szCs w:val="28"/>
                <w:lang w:val="en-US"/>
              </w:rPr>
            </w:pPr>
            <w:bookmarkStart w:id="2" w:name="RANGE!A1:E33"/>
            <w:r w:rsidRPr="0014125F">
              <w:rPr>
                <w:rFonts w:ascii="宋体" w:hAnsi="宋体" w:cs="宋体" w:hint="eastAsia"/>
                <w:b/>
                <w:bCs/>
                <w:color w:val="000000"/>
                <w:kern w:val="0"/>
                <w:sz w:val="28"/>
                <w:szCs w:val="28"/>
              </w:rPr>
              <w:t>P4</w:t>
            </w:r>
            <w:r w:rsidRPr="0014125F">
              <w:rPr>
                <w:rFonts w:ascii="宋体" w:hAnsi="宋体" w:cs="宋体" w:hint="eastAsia"/>
                <w:b/>
                <w:bCs/>
                <w:color w:val="000000"/>
                <w:kern w:val="0"/>
                <w:sz w:val="28"/>
                <w:szCs w:val="28"/>
              </w:rPr>
              <w:t>户外</w:t>
            </w:r>
            <w:r w:rsidRPr="0014125F">
              <w:rPr>
                <w:rFonts w:ascii="宋体" w:hAnsi="宋体" w:cs="宋体" w:hint="eastAsia"/>
                <w:b/>
                <w:bCs/>
                <w:color w:val="000000"/>
                <w:kern w:val="0"/>
                <w:sz w:val="28"/>
                <w:szCs w:val="28"/>
              </w:rPr>
              <w:t>LED</w:t>
            </w:r>
            <w:r w:rsidRPr="0014125F">
              <w:rPr>
                <w:rFonts w:ascii="宋体" w:hAnsi="宋体" w:cs="宋体" w:hint="eastAsia"/>
                <w:b/>
                <w:bCs/>
                <w:color w:val="000000"/>
                <w:kern w:val="0"/>
                <w:sz w:val="28"/>
                <w:szCs w:val="28"/>
              </w:rPr>
              <w:t>显示大屏配置清单</w:t>
            </w:r>
            <w:r w:rsidR="00A576EF" w:rsidRPr="0014125F">
              <w:rPr>
                <w:rFonts w:ascii="宋体" w:hAnsi="宋体" w:cs="宋体" w:hint="eastAsia"/>
                <w:b/>
                <w:bCs/>
                <w:color w:val="000000"/>
                <w:kern w:val="0"/>
                <w:sz w:val="28"/>
                <w:szCs w:val="28"/>
              </w:rPr>
              <w:t xml:space="preserve"> </w:t>
            </w:r>
            <w:r w:rsidRPr="0014125F">
              <w:rPr>
                <w:rFonts w:ascii="宋体" w:hAnsi="宋体" w:cs="宋体" w:hint="eastAsia"/>
                <w:b/>
                <w:bCs/>
                <w:color w:val="000000"/>
                <w:kern w:val="0"/>
                <w:sz w:val="28"/>
                <w:szCs w:val="28"/>
              </w:rPr>
              <w:t>(4m*3m )6</w:t>
            </w:r>
            <w:r w:rsidRPr="0014125F">
              <w:rPr>
                <w:rFonts w:ascii="宋体" w:hAnsi="宋体" w:cs="宋体" w:hint="eastAsia"/>
                <w:b/>
                <w:bCs/>
                <w:color w:val="000000"/>
                <w:kern w:val="0"/>
                <w:sz w:val="28"/>
                <w:szCs w:val="28"/>
              </w:rPr>
              <w:t>块</w:t>
            </w:r>
            <w:bookmarkEnd w:id="2"/>
          </w:p>
        </w:tc>
      </w:tr>
      <w:tr w:rsidR="004521BD" w:rsidRPr="004521BD" w14:paraId="63FF2BD6" w14:textId="77777777" w:rsidTr="00437EF9">
        <w:trPr>
          <w:trHeight w:val="356"/>
        </w:trPr>
        <w:tc>
          <w:tcPr>
            <w:tcW w:w="739" w:type="dxa"/>
            <w:tcBorders>
              <w:top w:val="nil"/>
              <w:left w:val="single" w:sz="8" w:space="0" w:color="auto"/>
              <w:bottom w:val="single" w:sz="4" w:space="0" w:color="auto"/>
              <w:right w:val="single" w:sz="4" w:space="0" w:color="auto"/>
            </w:tcBorders>
            <w:shd w:val="clear" w:color="auto" w:fill="A6A6A6" w:themeFill="background1" w:themeFillShade="A6"/>
            <w:noWrap/>
            <w:vAlign w:val="center"/>
            <w:hideMark/>
          </w:tcPr>
          <w:p w14:paraId="7E29499D" w14:textId="77777777" w:rsidR="004521BD" w:rsidRPr="00E034AE" w:rsidRDefault="004521BD" w:rsidP="004521BD">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序号</w:t>
            </w:r>
          </w:p>
        </w:tc>
        <w:tc>
          <w:tcPr>
            <w:tcW w:w="3104" w:type="dxa"/>
            <w:gridSpan w:val="2"/>
            <w:tcBorders>
              <w:top w:val="nil"/>
              <w:left w:val="nil"/>
              <w:bottom w:val="single" w:sz="4" w:space="0" w:color="auto"/>
              <w:right w:val="single" w:sz="4" w:space="0" w:color="auto"/>
            </w:tcBorders>
            <w:shd w:val="clear" w:color="auto" w:fill="A6A6A6" w:themeFill="background1" w:themeFillShade="A6"/>
            <w:vAlign w:val="center"/>
            <w:hideMark/>
          </w:tcPr>
          <w:p w14:paraId="10F9F7C9" w14:textId="77777777" w:rsidR="004521BD" w:rsidRPr="00E034AE" w:rsidRDefault="004521BD" w:rsidP="004521BD">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产品名称</w:t>
            </w:r>
          </w:p>
        </w:tc>
        <w:tc>
          <w:tcPr>
            <w:tcW w:w="708" w:type="dxa"/>
            <w:gridSpan w:val="2"/>
            <w:tcBorders>
              <w:top w:val="nil"/>
              <w:left w:val="nil"/>
              <w:bottom w:val="single" w:sz="4" w:space="0" w:color="auto"/>
              <w:right w:val="single" w:sz="4" w:space="0" w:color="auto"/>
            </w:tcBorders>
            <w:shd w:val="clear" w:color="auto" w:fill="A6A6A6" w:themeFill="background1" w:themeFillShade="A6"/>
            <w:vAlign w:val="center"/>
            <w:hideMark/>
          </w:tcPr>
          <w:p w14:paraId="60A39523" w14:textId="77777777" w:rsidR="004521BD" w:rsidRPr="00E034AE" w:rsidRDefault="004521BD" w:rsidP="004521BD">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单位</w:t>
            </w:r>
          </w:p>
        </w:tc>
        <w:tc>
          <w:tcPr>
            <w:tcW w:w="709" w:type="dxa"/>
            <w:gridSpan w:val="2"/>
            <w:tcBorders>
              <w:top w:val="nil"/>
              <w:left w:val="nil"/>
              <w:bottom w:val="single" w:sz="4" w:space="0" w:color="auto"/>
              <w:right w:val="single" w:sz="4" w:space="0" w:color="auto"/>
            </w:tcBorders>
            <w:shd w:val="clear" w:color="auto" w:fill="A6A6A6" w:themeFill="background1" w:themeFillShade="A6"/>
            <w:vAlign w:val="center"/>
            <w:hideMark/>
          </w:tcPr>
          <w:p w14:paraId="7E9D459D" w14:textId="77777777" w:rsidR="004521BD" w:rsidRPr="00E034AE" w:rsidRDefault="004521BD" w:rsidP="004521BD">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数量</w:t>
            </w:r>
          </w:p>
        </w:tc>
        <w:tc>
          <w:tcPr>
            <w:tcW w:w="3119" w:type="dxa"/>
            <w:tcBorders>
              <w:top w:val="nil"/>
              <w:left w:val="nil"/>
              <w:bottom w:val="single" w:sz="4" w:space="0" w:color="auto"/>
              <w:right w:val="single" w:sz="8" w:space="0" w:color="auto"/>
            </w:tcBorders>
            <w:shd w:val="clear" w:color="auto" w:fill="A6A6A6" w:themeFill="background1" w:themeFillShade="A6"/>
            <w:vAlign w:val="center"/>
            <w:hideMark/>
          </w:tcPr>
          <w:p w14:paraId="7284996F" w14:textId="77777777" w:rsidR="004521BD" w:rsidRPr="00E034AE" w:rsidRDefault="004521BD" w:rsidP="004521BD">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备注</w:t>
            </w:r>
          </w:p>
        </w:tc>
      </w:tr>
      <w:tr w:rsidR="004521BD" w:rsidRPr="004521BD" w14:paraId="01C14F3F" w14:textId="77777777" w:rsidTr="00437EF9">
        <w:trPr>
          <w:trHeight w:val="1362"/>
        </w:trPr>
        <w:tc>
          <w:tcPr>
            <w:tcW w:w="739" w:type="dxa"/>
            <w:tcBorders>
              <w:top w:val="nil"/>
              <w:left w:val="single" w:sz="8" w:space="0" w:color="auto"/>
              <w:bottom w:val="single" w:sz="4" w:space="0" w:color="auto"/>
              <w:right w:val="single" w:sz="4" w:space="0" w:color="auto"/>
            </w:tcBorders>
            <w:shd w:val="clear" w:color="auto" w:fill="auto"/>
            <w:noWrap/>
            <w:vAlign w:val="center"/>
            <w:hideMark/>
          </w:tcPr>
          <w:p w14:paraId="4F419BF7" w14:textId="77777777" w:rsidR="004521BD" w:rsidRPr="00E034AE" w:rsidRDefault="004521BD" w:rsidP="004521BD">
            <w:pPr>
              <w:jc w:val="center"/>
              <w:rPr>
                <w:rFonts w:ascii="宋体" w:eastAsia="宋体" w:hAnsi="宋体" w:cs="宋体"/>
                <w:color w:val="000000"/>
                <w:kern w:val="0"/>
                <w:sz w:val="24"/>
                <w:szCs w:val="24"/>
                <w:lang w:val="en-US"/>
              </w:rPr>
            </w:pPr>
            <w:r w:rsidRPr="00E034AE">
              <w:rPr>
                <w:rFonts w:ascii="宋体" w:eastAsia="宋体" w:hAnsi="宋体" w:cs="宋体" w:hint="eastAsia"/>
                <w:color w:val="000000"/>
                <w:kern w:val="0"/>
                <w:sz w:val="24"/>
                <w:szCs w:val="24"/>
                <w:lang w:val="en-US"/>
              </w:rPr>
              <w:lastRenderedPageBreak/>
              <w:t>1</w:t>
            </w:r>
          </w:p>
        </w:tc>
        <w:tc>
          <w:tcPr>
            <w:tcW w:w="3104" w:type="dxa"/>
            <w:gridSpan w:val="2"/>
            <w:tcBorders>
              <w:top w:val="nil"/>
              <w:left w:val="nil"/>
              <w:bottom w:val="single" w:sz="4" w:space="0" w:color="auto"/>
              <w:right w:val="single" w:sz="4" w:space="0" w:color="auto"/>
            </w:tcBorders>
            <w:shd w:val="clear" w:color="auto" w:fill="auto"/>
            <w:vAlign w:val="center"/>
            <w:hideMark/>
          </w:tcPr>
          <w:p w14:paraId="230929CD" w14:textId="77777777" w:rsidR="004521BD" w:rsidRPr="00E034AE" w:rsidRDefault="004521BD" w:rsidP="004521BD">
            <w:pPr>
              <w:rPr>
                <w:color w:val="000000"/>
                <w:sz w:val="24"/>
                <w:szCs w:val="24"/>
              </w:rPr>
            </w:pPr>
            <w:r w:rsidRPr="00E034AE">
              <w:rPr>
                <w:rFonts w:hint="eastAsia"/>
                <w:color w:val="000000"/>
                <w:sz w:val="24"/>
                <w:szCs w:val="24"/>
              </w:rPr>
              <w:t>户外</w:t>
            </w:r>
            <w:r w:rsidRPr="00E034AE">
              <w:rPr>
                <w:rFonts w:hint="eastAsia"/>
                <w:color w:val="000000"/>
                <w:sz w:val="24"/>
                <w:szCs w:val="24"/>
              </w:rPr>
              <w:t>P4</w:t>
            </w:r>
            <w:r w:rsidRPr="00E034AE">
              <w:rPr>
                <w:rFonts w:hint="eastAsia"/>
                <w:color w:val="000000"/>
                <w:sz w:val="24"/>
                <w:szCs w:val="24"/>
              </w:rPr>
              <w:t>全彩</w:t>
            </w:r>
            <w:r w:rsidRPr="00E034AE">
              <w:rPr>
                <w:rFonts w:hint="eastAsia"/>
                <w:color w:val="000000"/>
                <w:sz w:val="24"/>
                <w:szCs w:val="24"/>
              </w:rPr>
              <w:t>LED</w:t>
            </w:r>
            <w:r w:rsidRPr="00E034AE">
              <w:rPr>
                <w:rFonts w:hint="eastAsia"/>
                <w:color w:val="000000"/>
                <w:sz w:val="24"/>
                <w:szCs w:val="24"/>
              </w:rPr>
              <w:t>屏幕</w:t>
            </w:r>
          </w:p>
        </w:tc>
        <w:tc>
          <w:tcPr>
            <w:tcW w:w="708" w:type="dxa"/>
            <w:gridSpan w:val="2"/>
            <w:tcBorders>
              <w:top w:val="nil"/>
              <w:left w:val="nil"/>
              <w:bottom w:val="single" w:sz="4" w:space="0" w:color="auto"/>
              <w:right w:val="single" w:sz="4" w:space="0" w:color="auto"/>
            </w:tcBorders>
            <w:shd w:val="clear" w:color="auto" w:fill="auto"/>
            <w:vAlign w:val="center"/>
            <w:hideMark/>
          </w:tcPr>
          <w:p w14:paraId="3195537F" w14:textId="77777777" w:rsidR="004521BD" w:rsidRPr="00E034AE" w:rsidRDefault="004521BD" w:rsidP="004521BD">
            <w:pPr>
              <w:jc w:val="center"/>
              <w:rPr>
                <w:color w:val="000000"/>
                <w:sz w:val="24"/>
                <w:szCs w:val="24"/>
              </w:rPr>
            </w:pPr>
            <w:r w:rsidRPr="00E034AE">
              <w:rPr>
                <w:rFonts w:hint="eastAsia"/>
                <w:color w:val="000000"/>
                <w:sz w:val="24"/>
                <w:szCs w:val="24"/>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48B1078D" w14:textId="77777777" w:rsidR="004521BD" w:rsidRPr="00E034AE" w:rsidRDefault="004521BD" w:rsidP="004521BD">
            <w:pPr>
              <w:jc w:val="center"/>
              <w:rPr>
                <w:color w:val="000000"/>
                <w:sz w:val="24"/>
                <w:szCs w:val="24"/>
              </w:rPr>
            </w:pPr>
            <w:r w:rsidRPr="00E034AE">
              <w:rPr>
                <w:rFonts w:hint="eastAsia"/>
                <w:color w:val="000000"/>
                <w:sz w:val="24"/>
                <w:szCs w:val="24"/>
              </w:rPr>
              <w:t>72</w:t>
            </w:r>
          </w:p>
        </w:tc>
        <w:tc>
          <w:tcPr>
            <w:tcW w:w="3119" w:type="dxa"/>
            <w:tcBorders>
              <w:top w:val="nil"/>
              <w:left w:val="nil"/>
              <w:bottom w:val="single" w:sz="4" w:space="0" w:color="auto"/>
              <w:right w:val="single" w:sz="8" w:space="0" w:color="auto"/>
            </w:tcBorders>
            <w:shd w:val="clear" w:color="auto" w:fill="auto"/>
            <w:vAlign w:val="center"/>
            <w:hideMark/>
          </w:tcPr>
          <w:p w14:paraId="4A7B92F3" w14:textId="77777777" w:rsidR="004521BD" w:rsidRPr="00E034AE" w:rsidRDefault="004521BD" w:rsidP="004521BD">
            <w:pPr>
              <w:rPr>
                <w:color w:val="000000"/>
                <w:sz w:val="24"/>
                <w:szCs w:val="24"/>
              </w:rPr>
            </w:pPr>
            <w:r w:rsidRPr="00E034AE">
              <w:rPr>
                <w:rFonts w:hint="eastAsia"/>
                <w:color w:val="000000"/>
                <w:sz w:val="24"/>
                <w:szCs w:val="24"/>
              </w:rPr>
              <w:t>单元箱体尺寸：</w:t>
            </w:r>
            <w:r w:rsidRPr="00E034AE">
              <w:rPr>
                <w:rFonts w:hint="eastAsia"/>
                <w:color w:val="000000"/>
                <w:sz w:val="24"/>
                <w:szCs w:val="24"/>
              </w:rPr>
              <w:t>500*500</w:t>
            </w:r>
            <w:r w:rsidRPr="00E034AE">
              <w:rPr>
                <w:rFonts w:hint="eastAsia"/>
                <w:color w:val="000000"/>
                <w:sz w:val="24"/>
                <w:szCs w:val="24"/>
              </w:rPr>
              <w:br/>
            </w:r>
            <w:r w:rsidRPr="00E034AE">
              <w:rPr>
                <w:rFonts w:hint="eastAsia"/>
                <w:color w:val="000000"/>
                <w:sz w:val="24"/>
                <w:szCs w:val="24"/>
              </w:rPr>
              <w:t>单元分辨率：</w:t>
            </w:r>
            <w:r w:rsidRPr="00E034AE">
              <w:rPr>
                <w:rFonts w:hint="eastAsia"/>
                <w:color w:val="000000"/>
                <w:sz w:val="24"/>
                <w:szCs w:val="24"/>
              </w:rPr>
              <w:t>104*104</w:t>
            </w:r>
            <w:r w:rsidRPr="00E034AE">
              <w:rPr>
                <w:rFonts w:hint="eastAsia"/>
                <w:color w:val="000000"/>
                <w:sz w:val="24"/>
                <w:szCs w:val="24"/>
              </w:rPr>
              <w:br/>
            </w:r>
            <w:r w:rsidRPr="00E034AE">
              <w:rPr>
                <w:rFonts w:hint="eastAsia"/>
                <w:color w:val="000000"/>
                <w:sz w:val="24"/>
                <w:szCs w:val="24"/>
              </w:rPr>
              <w:t>大屏箱体数量：</w:t>
            </w:r>
            <w:r w:rsidRPr="00E034AE">
              <w:rPr>
                <w:rFonts w:hint="eastAsia"/>
                <w:color w:val="000000"/>
                <w:sz w:val="24"/>
                <w:szCs w:val="24"/>
              </w:rPr>
              <w:t>8*6=48</w:t>
            </w:r>
            <w:r w:rsidRPr="00E034AE">
              <w:rPr>
                <w:rFonts w:hint="eastAsia"/>
                <w:color w:val="000000"/>
                <w:sz w:val="24"/>
                <w:szCs w:val="24"/>
              </w:rPr>
              <w:br/>
            </w:r>
            <w:r w:rsidRPr="00E034AE">
              <w:rPr>
                <w:rFonts w:hint="eastAsia"/>
                <w:color w:val="000000"/>
                <w:sz w:val="24"/>
                <w:szCs w:val="24"/>
              </w:rPr>
              <w:t>大屏分辨率</w:t>
            </w:r>
            <w:r w:rsidRPr="00E034AE">
              <w:rPr>
                <w:rFonts w:hint="eastAsia"/>
                <w:color w:val="000000"/>
                <w:sz w:val="24"/>
                <w:szCs w:val="24"/>
              </w:rPr>
              <w:t>: 832*624</w:t>
            </w:r>
          </w:p>
        </w:tc>
      </w:tr>
      <w:tr w:rsidR="004521BD" w:rsidRPr="004521BD" w14:paraId="0C31298B" w14:textId="77777777" w:rsidTr="00437EF9">
        <w:trPr>
          <w:trHeight w:val="361"/>
        </w:trPr>
        <w:tc>
          <w:tcPr>
            <w:tcW w:w="739" w:type="dxa"/>
            <w:tcBorders>
              <w:top w:val="nil"/>
              <w:left w:val="single" w:sz="8" w:space="0" w:color="auto"/>
              <w:bottom w:val="single" w:sz="4" w:space="0" w:color="auto"/>
              <w:right w:val="single" w:sz="4" w:space="0" w:color="auto"/>
            </w:tcBorders>
            <w:shd w:val="clear" w:color="auto" w:fill="auto"/>
            <w:noWrap/>
            <w:vAlign w:val="center"/>
            <w:hideMark/>
          </w:tcPr>
          <w:p w14:paraId="7009C4A1" w14:textId="77777777" w:rsidR="004521BD" w:rsidRPr="00E034AE" w:rsidRDefault="004521BD" w:rsidP="004521BD">
            <w:pPr>
              <w:jc w:val="center"/>
              <w:rPr>
                <w:rFonts w:ascii="宋体" w:eastAsia="宋体" w:hAnsi="宋体" w:cs="宋体"/>
                <w:color w:val="000000"/>
                <w:kern w:val="0"/>
                <w:sz w:val="24"/>
                <w:szCs w:val="24"/>
                <w:lang w:val="en-US"/>
              </w:rPr>
            </w:pPr>
            <w:r w:rsidRPr="00E034AE">
              <w:rPr>
                <w:rFonts w:ascii="宋体" w:eastAsia="宋体" w:hAnsi="宋体" w:cs="宋体" w:hint="eastAsia"/>
                <w:color w:val="000000"/>
                <w:kern w:val="0"/>
                <w:sz w:val="24"/>
                <w:szCs w:val="24"/>
                <w:lang w:val="en-US"/>
              </w:rPr>
              <w:t>2</w:t>
            </w:r>
          </w:p>
        </w:tc>
        <w:tc>
          <w:tcPr>
            <w:tcW w:w="3104" w:type="dxa"/>
            <w:gridSpan w:val="2"/>
            <w:tcBorders>
              <w:top w:val="nil"/>
              <w:left w:val="nil"/>
              <w:bottom w:val="nil"/>
              <w:right w:val="nil"/>
            </w:tcBorders>
            <w:shd w:val="clear" w:color="auto" w:fill="auto"/>
            <w:vAlign w:val="center"/>
            <w:hideMark/>
          </w:tcPr>
          <w:p w14:paraId="41C93CCA" w14:textId="77777777" w:rsidR="004521BD" w:rsidRPr="00E034AE" w:rsidRDefault="004521BD" w:rsidP="004521BD">
            <w:pPr>
              <w:rPr>
                <w:color w:val="000000"/>
                <w:sz w:val="24"/>
                <w:szCs w:val="24"/>
              </w:rPr>
            </w:pPr>
            <w:r w:rsidRPr="00E034AE">
              <w:rPr>
                <w:rFonts w:hint="eastAsia"/>
                <w:color w:val="000000"/>
                <w:sz w:val="24"/>
                <w:szCs w:val="24"/>
              </w:rPr>
              <w:t>异步联网播放机</w:t>
            </w:r>
          </w:p>
        </w:tc>
        <w:tc>
          <w:tcPr>
            <w:tcW w:w="708" w:type="dxa"/>
            <w:gridSpan w:val="2"/>
            <w:tcBorders>
              <w:top w:val="nil"/>
              <w:left w:val="single" w:sz="4" w:space="0" w:color="auto"/>
              <w:bottom w:val="single" w:sz="4" w:space="0" w:color="auto"/>
              <w:right w:val="single" w:sz="4" w:space="0" w:color="auto"/>
            </w:tcBorders>
            <w:shd w:val="clear" w:color="auto" w:fill="auto"/>
            <w:vAlign w:val="center"/>
            <w:hideMark/>
          </w:tcPr>
          <w:p w14:paraId="602DFC27" w14:textId="77777777" w:rsidR="004521BD" w:rsidRPr="00E034AE" w:rsidRDefault="004521BD" w:rsidP="004521BD">
            <w:pPr>
              <w:jc w:val="center"/>
              <w:rPr>
                <w:color w:val="000000"/>
                <w:sz w:val="24"/>
                <w:szCs w:val="24"/>
              </w:rPr>
            </w:pPr>
            <w:r w:rsidRPr="00E034AE">
              <w:rPr>
                <w:rFonts w:hint="eastAsia"/>
                <w:color w:val="000000"/>
                <w:sz w:val="24"/>
                <w:szCs w:val="24"/>
              </w:rPr>
              <w:t>台</w:t>
            </w:r>
          </w:p>
        </w:tc>
        <w:tc>
          <w:tcPr>
            <w:tcW w:w="709" w:type="dxa"/>
            <w:gridSpan w:val="2"/>
            <w:tcBorders>
              <w:top w:val="nil"/>
              <w:left w:val="nil"/>
              <w:bottom w:val="single" w:sz="4" w:space="0" w:color="auto"/>
              <w:right w:val="single" w:sz="4" w:space="0" w:color="auto"/>
            </w:tcBorders>
            <w:shd w:val="clear" w:color="auto" w:fill="auto"/>
            <w:vAlign w:val="center"/>
            <w:hideMark/>
          </w:tcPr>
          <w:p w14:paraId="5F2F5E26" w14:textId="77777777" w:rsidR="004521BD" w:rsidRPr="00E034AE" w:rsidRDefault="004521BD" w:rsidP="004521BD">
            <w:pPr>
              <w:jc w:val="center"/>
              <w:rPr>
                <w:color w:val="000000"/>
                <w:sz w:val="24"/>
                <w:szCs w:val="24"/>
              </w:rPr>
            </w:pPr>
            <w:r w:rsidRPr="00E034AE">
              <w:rPr>
                <w:rFonts w:hint="eastAsia"/>
                <w:color w:val="000000"/>
                <w:sz w:val="24"/>
                <w:szCs w:val="24"/>
              </w:rPr>
              <w:t>12</w:t>
            </w:r>
          </w:p>
        </w:tc>
        <w:tc>
          <w:tcPr>
            <w:tcW w:w="3119" w:type="dxa"/>
            <w:tcBorders>
              <w:top w:val="nil"/>
              <w:left w:val="nil"/>
              <w:bottom w:val="single" w:sz="4" w:space="0" w:color="auto"/>
              <w:right w:val="single" w:sz="8" w:space="0" w:color="auto"/>
            </w:tcBorders>
            <w:shd w:val="clear" w:color="auto" w:fill="auto"/>
            <w:vAlign w:val="center"/>
            <w:hideMark/>
          </w:tcPr>
          <w:p w14:paraId="373BCCEB" w14:textId="77777777" w:rsidR="004521BD" w:rsidRPr="00E034AE" w:rsidRDefault="004521BD" w:rsidP="004521BD">
            <w:pPr>
              <w:rPr>
                <w:color w:val="000000"/>
                <w:sz w:val="24"/>
                <w:szCs w:val="24"/>
              </w:rPr>
            </w:pPr>
            <w:r w:rsidRPr="00E034AE">
              <w:rPr>
                <w:rFonts w:hint="eastAsia"/>
                <w:color w:val="000000"/>
                <w:sz w:val="24"/>
                <w:szCs w:val="24"/>
              </w:rPr>
              <w:t xml:space="preserve">　</w:t>
            </w:r>
          </w:p>
        </w:tc>
      </w:tr>
      <w:tr w:rsidR="004521BD" w:rsidRPr="004521BD" w14:paraId="47718AF3" w14:textId="77777777" w:rsidTr="00437EF9">
        <w:trPr>
          <w:trHeight w:val="361"/>
        </w:trPr>
        <w:tc>
          <w:tcPr>
            <w:tcW w:w="739" w:type="dxa"/>
            <w:tcBorders>
              <w:top w:val="nil"/>
              <w:left w:val="single" w:sz="8" w:space="0" w:color="auto"/>
              <w:bottom w:val="single" w:sz="4" w:space="0" w:color="auto"/>
              <w:right w:val="single" w:sz="4" w:space="0" w:color="auto"/>
            </w:tcBorders>
            <w:shd w:val="clear" w:color="auto" w:fill="auto"/>
            <w:noWrap/>
            <w:vAlign w:val="center"/>
            <w:hideMark/>
          </w:tcPr>
          <w:p w14:paraId="551368A0" w14:textId="77777777" w:rsidR="004521BD" w:rsidRPr="00E034AE" w:rsidRDefault="004521BD" w:rsidP="004521BD">
            <w:pPr>
              <w:jc w:val="center"/>
              <w:rPr>
                <w:rFonts w:ascii="宋体" w:eastAsia="宋体" w:hAnsi="宋体" w:cs="宋体"/>
                <w:color w:val="000000"/>
                <w:kern w:val="0"/>
                <w:sz w:val="24"/>
                <w:szCs w:val="24"/>
                <w:lang w:val="en-US"/>
              </w:rPr>
            </w:pPr>
            <w:r w:rsidRPr="00E034AE">
              <w:rPr>
                <w:rFonts w:ascii="宋体" w:eastAsia="宋体" w:hAnsi="宋体" w:cs="宋体" w:hint="eastAsia"/>
                <w:color w:val="000000"/>
                <w:kern w:val="0"/>
                <w:sz w:val="24"/>
                <w:szCs w:val="24"/>
                <w:lang w:val="en-US"/>
              </w:rPr>
              <w:t>3</w:t>
            </w:r>
          </w:p>
        </w:tc>
        <w:tc>
          <w:tcPr>
            <w:tcW w:w="3104" w:type="dxa"/>
            <w:gridSpan w:val="2"/>
            <w:tcBorders>
              <w:top w:val="single" w:sz="4" w:space="0" w:color="000000"/>
              <w:left w:val="nil"/>
              <w:bottom w:val="nil"/>
              <w:right w:val="nil"/>
            </w:tcBorders>
            <w:shd w:val="clear" w:color="auto" w:fill="auto"/>
            <w:vAlign w:val="center"/>
            <w:hideMark/>
          </w:tcPr>
          <w:p w14:paraId="64A1A5A1" w14:textId="77777777" w:rsidR="004521BD" w:rsidRPr="00E034AE" w:rsidRDefault="004521BD" w:rsidP="004521BD">
            <w:pPr>
              <w:rPr>
                <w:color w:val="000000"/>
                <w:sz w:val="24"/>
                <w:szCs w:val="24"/>
              </w:rPr>
            </w:pPr>
            <w:r w:rsidRPr="00E034AE">
              <w:rPr>
                <w:rFonts w:hint="eastAsia"/>
                <w:color w:val="000000"/>
                <w:sz w:val="24"/>
                <w:szCs w:val="24"/>
              </w:rPr>
              <w:t>光纤收发器</w:t>
            </w:r>
          </w:p>
        </w:tc>
        <w:tc>
          <w:tcPr>
            <w:tcW w:w="708" w:type="dxa"/>
            <w:gridSpan w:val="2"/>
            <w:tcBorders>
              <w:top w:val="nil"/>
              <w:left w:val="single" w:sz="4" w:space="0" w:color="auto"/>
              <w:bottom w:val="single" w:sz="4" w:space="0" w:color="auto"/>
              <w:right w:val="single" w:sz="4" w:space="0" w:color="auto"/>
            </w:tcBorders>
            <w:shd w:val="clear" w:color="auto" w:fill="auto"/>
            <w:vAlign w:val="center"/>
            <w:hideMark/>
          </w:tcPr>
          <w:p w14:paraId="285BF3B9" w14:textId="77777777" w:rsidR="004521BD" w:rsidRPr="00E034AE" w:rsidRDefault="004521BD" w:rsidP="004521BD">
            <w:pPr>
              <w:jc w:val="center"/>
              <w:rPr>
                <w:color w:val="000000"/>
                <w:sz w:val="24"/>
                <w:szCs w:val="24"/>
              </w:rPr>
            </w:pPr>
            <w:r w:rsidRPr="00E034AE">
              <w:rPr>
                <w:rFonts w:hint="eastAsia"/>
                <w:color w:val="000000"/>
                <w:sz w:val="24"/>
                <w:szCs w:val="24"/>
              </w:rPr>
              <w:t>台</w:t>
            </w:r>
          </w:p>
        </w:tc>
        <w:tc>
          <w:tcPr>
            <w:tcW w:w="709" w:type="dxa"/>
            <w:gridSpan w:val="2"/>
            <w:tcBorders>
              <w:top w:val="nil"/>
              <w:left w:val="nil"/>
              <w:bottom w:val="single" w:sz="4" w:space="0" w:color="auto"/>
              <w:right w:val="single" w:sz="4" w:space="0" w:color="auto"/>
            </w:tcBorders>
            <w:shd w:val="clear" w:color="auto" w:fill="auto"/>
            <w:vAlign w:val="center"/>
            <w:hideMark/>
          </w:tcPr>
          <w:p w14:paraId="6AA1B8B3" w14:textId="77777777" w:rsidR="004521BD" w:rsidRPr="00E034AE" w:rsidRDefault="004521BD" w:rsidP="004521BD">
            <w:pPr>
              <w:jc w:val="center"/>
              <w:rPr>
                <w:color w:val="000000"/>
                <w:sz w:val="24"/>
                <w:szCs w:val="24"/>
              </w:rPr>
            </w:pPr>
            <w:r w:rsidRPr="00E034AE">
              <w:rPr>
                <w:rFonts w:hint="eastAsia"/>
                <w:color w:val="000000"/>
                <w:sz w:val="24"/>
                <w:szCs w:val="24"/>
              </w:rPr>
              <w:t>7</w:t>
            </w:r>
          </w:p>
        </w:tc>
        <w:tc>
          <w:tcPr>
            <w:tcW w:w="3119" w:type="dxa"/>
            <w:tcBorders>
              <w:top w:val="nil"/>
              <w:left w:val="nil"/>
              <w:bottom w:val="single" w:sz="4" w:space="0" w:color="auto"/>
              <w:right w:val="single" w:sz="8" w:space="0" w:color="auto"/>
            </w:tcBorders>
            <w:shd w:val="clear" w:color="auto" w:fill="auto"/>
            <w:vAlign w:val="center"/>
            <w:hideMark/>
          </w:tcPr>
          <w:p w14:paraId="5937A994" w14:textId="77777777" w:rsidR="004521BD" w:rsidRPr="00E034AE" w:rsidRDefault="004521BD" w:rsidP="004521BD">
            <w:pPr>
              <w:rPr>
                <w:color w:val="000000"/>
                <w:sz w:val="24"/>
                <w:szCs w:val="24"/>
              </w:rPr>
            </w:pPr>
            <w:r w:rsidRPr="00E034AE">
              <w:rPr>
                <w:rFonts w:hint="eastAsia"/>
                <w:color w:val="000000"/>
                <w:sz w:val="24"/>
                <w:szCs w:val="24"/>
              </w:rPr>
              <w:t xml:space="preserve">　</w:t>
            </w:r>
          </w:p>
        </w:tc>
      </w:tr>
      <w:tr w:rsidR="004521BD" w:rsidRPr="004521BD" w14:paraId="767F9202" w14:textId="77777777" w:rsidTr="00437EF9">
        <w:trPr>
          <w:trHeight w:val="361"/>
        </w:trPr>
        <w:tc>
          <w:tcPr>
            <w:tcW w:w="739" w:type="dxa"/>
            <w:tcBorders>
              <w:top w:val="nil"/>
              <w:left w:val="single" w:sz="8" w:space="0" w:color="auto"/>
              <w:bottom w:val="single" w:sz="4" w:space="0" w:color="auto"/>
              <w:right w:val="single" w:sz="4" w:space="0" w:color="auto"/>
            </w:tcBorders>
            <w:shd w:val="clear" w:color="auto" w:fill="auto"/>
            <w:noWrap/>
            <w:vAlign w:val="center"/>
            <w:hideMark/>
          </w:tcPr>
          <w:p w14:paraId="69EC739A" w14:textId="77777777" w:rsidR="004521BD" w:rsidRPr="00E034AE" w:rsidRDefault="004521BD" w:rsidP="004521BD">
            <w:pPr>
              <w:jc w:val="center"/>
              <w:rPr>
                <w:rFonts w:ascii="宋体" w:eastAsia="宋体" w:hAnsi="宋体" w:cs="宋体"/>
                <w:color w:val="000000"/>
                <w:kern w:val="0"/>
                <w:sz w:val="24"/>
                <w:szCs w:val="24"/>
                <w:lang w:val="en-US"/>
              </w:rPr>
            </w:pPr>
            <w:r w:rsidRPr="00E034AE">
              <w:rPr>
                <w:rFonts w:ascii="宋体" w:eastAsia="宋体" w:hAnsi="宋体" w:cs="宋体" w:hint="eastAsia"/>
                <w:color w:val="000000"/>
                <w:kern w:val="0"/>
                <w:sz w:val="24"/>
                <w:szCs w:val="24"/>
                <w:lang w:val="en-US"/>
              </w:rPr>
              <w:t>4</w:t>
            </w:r>
          </w:p>
        </w:tc>
        <w:tc>
          <w:tcPr>
            <w:tcW w:w="3104" w:type="dxa"/>
            <w:gridSpan w:val="2"/>
            <w:tcBorders>
              <w:top w:val="single" w:sz="4" w:space="0" w:color="000000"/>
              <w:left w:val="nil"/>
              <w:bottom w:val="nil"/>
              <w:right w:val="nil"/>
            </w:tcBorders>
            <w:shd w:val="clear" w:color="auto" w:fill="auto"/>
            <w:vAlign w:val="center"/>
            <w:hideMark/>
          </w:tcPr>
          <w:p w14:paraId="2F1BC74B" w14:textId="77777777" w:rsidR="004521BD" w:rsidRPr="00E034AE" w:rsidRDefault="004521BD" w:rsidP="004521BD">
            <w:pPr>
              <w:rPr>
                <w:color w:val="000000"/>
                <w:sz w:val="24"/>
                <w:szCs w:val="24"/>
              </w:rPr>
            </w:pPr>
            <w:r w:rsidRPr="00E034AE">
              <w:rPr>
                <w:rFonts w:hint="eastAsia"/>
                <w:color w:val="000000"/>
                <w:sz w:val="24"/>
                <w:szCs w:val="24"/>
              </w:rPr>
              <w:t>高端多功能卡</w:t>
            </w:r>
          </w:p>
        </w:tc>
        <w:tc>
          <w:tcPr>
            <w:tcW w:w="708" w:type="dxa"/>
            <w:gridSpan w:val="2"/>
            <w:tcBorders>
              <w:top w:val="nil"/>
              <w:left w:val="single" w:sz="4" w:space="0" w:color="auto"/>
              <w:bottom w:val="single" w:sz="4" w:space="0" w:color="auto"/>
              <w:right w:val="single" w:sz="4" w:space="0" w:color="auto"/>
            </w:tcBorders>
            <w:shd w:val="clear" w:color="auto" w:fill="auto"/>
            <w:vAlign w:val="center"/>
            <w:hideMark/>
          </w:tcPr>
          <w:p w14:paraId="57B954BF" w14:textId="77777777" w:rsidR="004521BD" w:rsidRPr="00E034AE" w:rsidRDefault="004521BD" w:rsidP="004521BD">
            <w:pPr>
              <w:jc w:val="center"/>
              <w:rPr>
                <w:color w:val="000000"/>
                <w:sz w:val="24"/>
                <w:szCs w:val="24"/>
              </w:rPr>
            </w:pPr>
            <w:r w:rsidRPr="00E034AE">
              <w:rPr>
                <w:rFonts w:hint="eastAsia"/>
                <w:color w:val="000000"/>
                <w:sz w:val="24"/>
                <w:szCs w:val="24"/>
              </w:rPr>
              <w:t>台</w:t>
            </w:r>
          </w:p>
        </w:tc>
        <w:tc>
          <w:tcPr>
            <w:tcW w:w="709" w:type="dxa"/>
            <w:gridSpan w:val="2"/>
            <w:tcBorders>
              <w:top w:val="nil"/>
              <w:left w:val="nil"/>
              <w:bottom w:val="single" w:sz="4" w:space="0" w:color="auto"/>
              <w:right w:val="single" w:sz="4" w:space="0" w:color="auto"/>
            </w:tcBorders>
            <w:shd w:val="clear" w:color="auto" w:fill="auto"/>
            <w:vAlign w:val="center"/>
            <w:hideMark/>
          </w:tcPr>
          <w:p w14:paraId="7BF50EAE" w14:textId="77777777" w:rsidR="004521BD" w:rsidRPr="00E034AE" w:rsidRDefault="004521BD" w:rsidP="004521BD">
            <w:pPr>
              <w:jc w:val="center"/>
              <w:rPr>
                <w:color w:val="000000"/>
                <w:sz w:val="24"/>
                <w:szCs w:val="24"/>
              </w:rPr>
            </w:pPr>
            <w:r w:rsidRPr="00E034AE">
              <w:rPr>
                <w:rFonts w:hint="eastAsia"/>
                <w:color w:val="000000"/>
                <w:sz w:val="24"/>
                <w:szCs w:val="24"/>
              </w:rPr>
              <w:t>6</w:t>
            </w:r>
          </w:p>
        </w:tc>
        <w:tc>
          <w:tcPr>
            <w:tcW w:w="3119" w:type="dxa"/>
            <w:tcBorders>
              <w:top w:val="nil"/>
              <w:left w:val="nil"/>
              <w:bottom w:val="single" w:sz="4" w:space="0" w:color="auto"/>
              <w:right w:val="single" w:sz="8" w:space="0" w:color="auto"/>
            </w:tcBorders>
            <w:shd w:val="clear" w:color="auto" w:fill="auto"/>
            <w:vAlign w:val="center"/>
            <w:hideMark/>
          </w:tcPr>
          <w:p w14:paraId="03412D9D" w14:textId="77777777" w:rsidR="004521BD" w:rsidRPr="00E034AE" w:rsidRDefault="004521BD" w:rsidP="004521BD">
            <w:pPr>
              <w:rPr>
                <w:color w:val="000000"/>
                <w:sz w:val="24"/>
                <w:szCs w:val="24"/>
              </w:rPr>
            </w:pPr>
            <w:r w:rsidRPr="00E034AE">
              <w:rPr>
                <w:rFonts w:hint="eastAsia"/>
                <w:color w:val="000000"/>
                <w:sz w:val="24"/>
                <w:szCs w:val="24"/>
              </w:rPr>
              <w:t xml:space="preserve">　</w:t>
            </w:r>
          </w:p>
        </w:tc>
      </w:tr>
      <w:tr w:rsidR="004521BD" w:rsidRPr="004521BD" w14:paraId="3BD44BDD" w14:textId="77777777" w:rsidTr="00437EF9">
        <w:trPr>
          <w:trHeight w:val="361"/>
        </w:trPr>
        <w:tc>
          <w:tcPr>
            <w:tcW w:w="739" w:type="dxa"/>
            <w:tcBorders>
              <w:top w:val="nil"/>
              <w:left w:val="single" w:sz="8" w:space="0" w:color="auto"/>
              <w:bottom w:val="single" w:sz="4" w:space="0" w:color="auto"/>
              <w:right w:val="single" w:sz="4" w:space="0" w:color="auto"/>
            </w:tcBorders>
            <w:shd w:val="clear" w:color="auto" w:fill="auto"/>
            <w:noWrap/>
            <w:vAlign w:val="center"/>
            <w:hideMark/>
          </w:tcPr>
          <w:p w14:paraId="17115CDA" w14:textId="77777777" w:rsidR="004521BD" w:rsidRPr="00E034AE" w:rsidRDefault="004521BD" w:rsidP="004521BD">
            <w:pPr>
              <w:jc w:val="center"/>
              <w:rPr>
                <w:rFonts w:ascii="宋体" w:eastAsia="宋体" w:hAnsi="宋体" w:cs="宋体"/>
                <w:color w:val="000000"/>
                <w:kern w:val="0"/>
                <w:sz w:val="24"/>
                <w:szCs w:val="24"/>
                <w:lang w:val="en-US"/>
              </w:rPr>
            </w:pPr>
            <w:r w:rsidRPr="00E034AE">
              <w:rPr>
                <w:rFonts w:ascii="宋体" w:eastAsia="宋体" w:hAnsi="宋体" w:cs="宋体" w:hint="eastAsia"/>
                <w:color w:val="000000"/>
                <w:kern w:val="0"/>
                <w:sz w:val="24"/>
                <w:szCs w:val="24"/>
                <w:lang w:val="en-US"/>
              </w:rPr>
              <w:t>5</w:t>
            </w:r>
          </w:p>
        </w:tc>
        <w:tc>
          <w:tcPr>
            <w:tcW w:w="3104" w:type="dxa"/>
            <w:gridSpan w:val="2"/>
            <w:tcBorders>
              <w:top w:val="single" w:sz="4" w:space="0" w:color="auto"/>
              <w:left w:val="single" w:sz="4" w:space="0" w:color="auto"/>
              <w:bottom w:val="single" w:sz="4" w:space="0" w:color="auto"/>
              <w:right w:val="nil"/>
            </w:tcBorders>
            <w:shd w:val="clear" w:color="auto" w:fill="auto"/>
            <w:vAlign w:val="center"/>
            <w:hideMark/>
          </w:tcPr>
          <w:p w14:paraId="1023E6D9" w14:textId="77777777" w:rsidR="004521BD" w:rsidRPr="00E034AE" w:rsidRDefault="004521BD" w:rsidP="004521BD">
            <w:pPr>
              <w:rPr>
                <w:color w:val="000000"/>
                <w:sz w:val="24"/>
                <w:szCs w:val="24"/>
              </w:rPr>
            </w:pPr>
            <w:r w:rsidRPr="00E034AE">
              <w:rPr>
                <w:rFonts w:hint="eastAsia"/>
                <w:color w:val="000000"/>
                <w:sz w:val="24"/>
                <w:szCs w:val="24"/>
              </w:rPr>
              <w:t>温湿度传感器</w:t>
            </w:r>
          </w:p>
        </w:tc>
        <w:tc>
          <w:tcPr>
            <w:tcW w:w="708" w:type="dxa"/>
            <w:gridSpan w:val="2"/>
            <w:tcBorders>
              <w:top w:val="nil"/>
              <w:left w:val="single" w:sz="4" w:space="0" w:color="auto"/>
              <w:bottom w:val="single" w:sz="4" w:space="0" w:color="auto"/>
              <w:right w:val="single" w:sz="4" w:space="0" w:color="auto"/>
            </w:tcBorders>
            <w:shd w:val="clear" w:color="auto" w:fill="auto"/>
            <w:vAlign w:val="center"/>
            <w:hideMark/>
          </w:tcPr>
          <w:p w14:paraId="4C5BC987" w14:textId="77777777" w:rsidR="004521BD" w:rsidRPr="00E034AE" w:rsidRDefault="004521BD" w:rsidP="004521BD">
            <w:pPr>
              <w:jc w:val="center"/>
              <w:rPr>
                <w:color w:val="000000"/>
                <w:sz w:val="24"/>
                <w:szCs w:val="24"/>
              </w:rPr>
            </w:pPr>
            <w:r w:rsidRPr="00E034AE">
              <w:rPr>
                <w:rFonts w:hint="eastAsia"/>
                <w:color w:val="000000"/>
                <w:sz w:val="24"/>
                <w:szCs w:val="24"/>
              </w:rPr>
              <w:t>台</w:t>
            </w:r>
          </w:p>
        </w:tc>
        <w:tc>
          <w:tcPr>
            <w:tcW w:w="709" w:type="dxa"/>
            <w:gridSpan w:val="2"/>
            <w:tcBorders>
              <w:top w:val="nil"/>
              <w:left w:val="nil"/>
              <w:bottom w:val="single" w:sz="4" w:space="0" w:color="auto"/>
              <w:right w:val="single" w:sz="4" w:space="0" w:color="auto"/>
            </w:tcBorders>
            <w:shd w:val="clear" w:color="auto" w:fill="auto"/>
            <w:vAlign w:val="center"/>
            <w:hideMark/>
          </w:tcPr>
          <w:p w14:paraId="784F30CF" w14:textId="77777777" w:rsidR="004521BD" w:rsidRPr="00E034AE" w:rsidRDefault="004521BD" w:rsidP="004521BD">
            <w:pPr>
              <w:jc w:val="center"/>
              <w:rPr>
                <w:color w:val="000000"/>
                <w:sz w:val="24"/>
                <w:szCs w:val="24"/>
              </w:rPr>
            </w:pPr>
            <w:r w:rsidRPr="00E034AE">
              <w:rPr>
                <w:rFonts w:hint="eastAsia"/>
                <w:color w:val="000000"/>
                <w:sz w:val="24"/>
                <w:szCs w:val="24"/>
              </w:rPr>
              <w:t>6</w:t>
            </w:r>
          </w:p>
        </w:tc>
        <w:tc>
          <w:tcPr>
            <w:tcW w:w="3119" w:type="dxa"/>
            <w:tcBorders>
              <w:top w:val="nil"/>
              <w:left w:val="nil"/>
              <w:bottom w:val="single" w:sz="4" w:space="0" w:color="auto"/>
              <w:right w:val="single" w:sz="8" w:space="0" w:color="auto"/>
            </w:tcBorders>
            <w:shd w:val="clear" w:color="auto" w:fill="auto"/>
            <w:vAlign w:val="center"/>
            <w:hideMark/>
          </w:tcPr>
          <w:p w14:paraId="11105D34" w14:textId="77777777" w:rsidR="004521BD" w:rsidRPr="00E034AE" w:rsidRDefault="004521BD" w:rsidP="004521BD">
            <w:pPr>
              <w:rPr>
                <w:color w:val="000000"/>
                <w:sz w:val="24"/>
                <w:szCs w:val="24"/>
              </w:rPr>
            </w:pPr>
            <w:r w:rsidRPr="00E034AE">
              <w:rPr>
                <w:rFonts w:hint="eastAsia"/>
                <w:color w:val="000000"/>
                <w:sz w:val="24"/>
                <w:szCs w:val="24"/>
              </w:rPr>
              <w:t xml:space="preserve">　</w:t>
            </w:r>
          </w:p>
        </w:tc>
      </w:tr>
      <w:tr w:rsidR="004521BD" w:rsidRPr="004521BD" w14:paraId="523D69B1" w14:textId="77777777" w:rsidTr="00437EF9">
        <w:trPr>
          <w:trHeight w:val="361"/>
        </w:trPr>
        <w:tc>
          <w:tcPr>
            <w:tcW w:w="739" w:type="dxa"/>
            <w:tcBorders>
              <w:top w:val="nil"/>
              <w:left w:val="single" w:sz="8" w:space="0" w:color="auto"/>
              <w:bottom w:val="single" w:sz="4" w:space="0" w:color="auto"/>
              <w:right w:val="single" w:sz="4" w:space="0" w:color="auto"/>
            </w:tcBorders>
            <w:shd w:val="clear" w:color="auto" w:fill="auto"/>
            <w:noWrap/>
            <w:vAlign w:val="center"/>
            <w:hideMark/>
          </w:tcPr>
          <w:p w14:paraId="5A6F2B0F" w14:textId="77777777" w:rsidR="004521BD" w:rsidRPr="00E034AE" w:rsidRDefault="004521BD" w:rsidP="004521BD">
            <w:pPr>
              <w:jc w:val="center"/>
              <w:rPr>
                <w:rFonts w:ascii="宋体" w:eastAsia="宋体" w:hAnsi="宋体" w:cs="宋体"/>
                <w:color w:val="000000"/>
                <w:kern w:val="0"/>
                <w:sz w:val="24"/>
                <w:szCs w:val="24"/>
                <w:lang w:val="en-US"/>
              </w:rPr>
            </w:pPr>
            <w:r w:rsidRPr="00E034AE">
              <w:rPr>
                <w:rFonts w:ascii="宋体" w:eastAsia="宋体" w:hAnsi="宋体" w:cs="宋体" w:hint="eastAsia"/>
                <w:color w:val="000000"/>
                <w:kern w:val="0"/>
                <w:sz w:val="24"/>
                <w:szCs w:val="24"/>
                <w:lang w:val="en-US"/>
              </w:rPr>
              <w:t>6</w:t>
            </w:r>
          </w:p>
        </w:tc>
        <w:tc>
          <w:tcPr>
            <w:tcW w:w="3104" w:type="dxa"/>
            <w:gridSpan w:val="2"/>
            <w:tcBorders>
              <w:top w:val="nil"/>
              <w:left w:val="single" w:sz="4" w:space="0" w:color="auto"/>
              <w:bottom w:val="nil"/>
              <w:right w:val="nil"/>
            </w:tcBorders>
            <w:shd w:val="clear" w:color="auto" w:fill="auto"/>
            <w:vAlign w:val="center"/>
            <w:hideMark/>
          </w:tcPr>
          <w:p w14:paraId="75D3CD1E" w14:textId="77777777" w:rsidR="004521BD" w:rsidRPr="00E034AE" w:rsidRDefault="004521BD" w:rsidP="004521BD">
            <w:pPr>
              <w:rPr>
                <w:color w:val="000000"/>
                <w:sz w:val="24"/>
                <w:szCs w:val="24"/>
              </w:rPr>
            </w:pPr>
            <w:r w:rsidRPr="00E034AE">
              <w:rPr>
                <w:rFonts w:hint="eastAsia"/>
                <w:color w:val="000000"/>
                <w:sz w:val="24"/>
                <w:szCs w:val="24"/>
              </w:rPr>
              <w:t>亮度感应器</w:t>
            </w:r>
          </w:p>
        </w:tc>
        <w:tc>
          <w:tcPr>
            <w:tcW w:w="708" w:type="dxa"/>
            <w:gridSpan w:val="2"/>
            <w:tcBorders>
              <w:top w:val="nil"/>
              <w:left w:val="single" w:sz="4" w:space="0" w:color="auto"/>
              <w:bottom w:val="single" w:sz="4" w:space="0" w:color="auto"/>
              <w:right w:val="single" w:sz="4" w:space="0" w:color="auto"/>
            </w:tcBorders>
            <w:shd w:val="clear" w:color="auto" w:fill="auto"/>
            <w:vAlign w:val="center"/>
            <w:hideMark/>
          </w:tcPr>
          <w:p w14:paraId="5970DC9A" w14:textId="77777777" w:rsidR="004521BD" w:rsidRPr="00E034AE" w:rsidRDefault="004521BD" w:rsidP="004521BD">
            <w:pPr>
              <w:jc w:val="center"/>
              <w:rPr>
                <w:color w:val="000000"/>
                <w:sz w:val="24"/>
                <w:szCs w:val="24"/>
              </w:rPr>
            </w:pPr>
            <w:r w:rsidRPr="00E034AE">
              <w:rPr>
                <w:rFonts w:hint="eastAsia"/>
                <w:color w:val="000000"/>
                <w:sz w:val="24"/>
                <w:szCs w:val="24"/>
              </w:rPr>
              <w:t>台</w:t>
            </w:r>
          </w:p>
        </w:tc>
        <w:tc>
          <w:tcPr>
            <w:tcW w:w="709" w:type="dxa"/>
            <w:gridSpan w:val="2"/>
            <w:tcBorders>
              <w:top w:val="nil"/>
              <w:left w:val="nil"/>
              <w:bottom w:val="single" w:sz="4" w:space="0" w:color="auto"/>
              <w:right w:val="single" w:sz="4" w:space="0" w:color="auto"/>
            </w:tcBorders>
            <w:shd w:val="clear" w:color="auto" w:fill="auto"/>
            <w:vAlign w:val="center"/>
            <w:hideMark/>
          </w:tcPr>
          <w:p w14:paraId="59CBDE94" w14:textId="77777777" w:rsidR="004521BD" w:rsidRPr="00E034AE" w:rsidRDefault="004521BD" w:rsidP="004521BD">
            <w:pPr>
              <w:jc w:val="center"/>
              <w:rPr>
                <w:color w:val="000000"/>
                <w:sz w:val="24"/>
                <w:szCs w:val="24"/>
              </w:rPr>
            </w:pPr>
            <w:r w:rsidRPr="00E034AE">
              <w:rPr>
                <w:rFonts w:hint="eastAsia"/>
                <w:color w:val="000000"/>
                <w:sz w:val="24"/>
                <w:szCs w:val="24"/>
              </w:rPr>
              <w:t>6</w:t>
            </w:r>
          </w:p>
        </w:tc>
        <w:tc>
          <w:tcPr>
            <w:tcW w:w="3119" w:type="dxa"/>
            <w:tcBorders>
              <w:top w:val="nil"/>
              <w:left w:val="nil"/>
              <w:bottom w:val="single" w:sz="4" w:space="0" w:color="auto"/>
              <w:right w:val="single" w:sz="8" w:space="0" w:color="auto"/>
            </w:tcBorders>
            <w:shd w:val="clear" w:color="auto" w:fill="auto"/>
            <w:vAlign w:val="center"/>
            <w:hideMark/>
          </w:tcPr>
          <w:p w14:paraId="7D26BD69" w14:textId="77777777" w:rsidR="004521BD" w:rsidRPr="00E034AE" w:rsidRDefault="004521BD" w:rsidP="004521BD">
            <w:pPr>
              <w:rPr>
                <w:color w:val="000000"/>
                <w:sz w:val="24"/>
                <w:szCs w:val="24"/>
              </w:rPr>
            </w:pPr>
            <w:r w:rsidRPr="00E034AE">
              <w:rPr>
                <w:rFonts w:hint="eastAsia"/>
                <w:color w:val="000000"/>
                <w:sz w:val="24"/>
                <w:szCs w:val="24"/>
              </w:rPr>
              <w:t xml:space="preserve">　</w:t>
            </w:r>
          </w:p>
        </w:tc>
      </w:tr>
      <w:tr w:rsidR="004521BD" w:rsidRPr="004521BD" w14:paraId="548109CD" w14:textId="77777777" w:rsidTr="00437EF9">
        <w:trPr>
          <w:trHeight w:val="361"/>
        </w:trPr>
        <w:tc>
          <w:tcPr>
            <w:tcW w:w="739" w:type="dxa"/>
            <w:tcBorders>
              <w:top w:val="nil"/>
              <w:left w:val="single" w:sz="8" w:space="0" w:color="auto"/>
              <w:bottom w:val="single" w:sz="4" w:space="0" w:color="auto"/>
              <w:right w:val="single" w:sz="4" w:space="0" w:color="auto"/>
            </w:tcBorders>
            <w:shd w:val="clear" w:color="auto" w:fill="auto"/>
            <w:noWrap/>
            <w:vAlign w:val="center"/>
            <w:hideMark/>
          </w:tcPr>
          <w:p w14:paraId="190C9195" w14:textId="77777777" w:rsidR="004521BD" w:rsidRPr="00E034AE" w:rsidRDefault="004521BD" w:rsidP="004521BD">
            <w:pPr>
              <w:jc w:val="center"/>
              <w:rPr>
                <w:rFonts w:ascii="宋体" w:eastAsia="宋体" w:hAnsi="宋体" w:cs="宋体"/>
                <w:color w:val="000000"/>
                <w:kern w:val="0"/>
                <w:sz w:val="24"/>
                <w:szCs w:val="24"/>
                <w:lang w:val="en-US"/>
              </w:rPr>
            </w:pPr>
            <w:r w:rsidRPr="00E034AE">
              <w:rPr>
                <w:rFonts w:ascii="宋体" w:eastAsia="宋体" w:hAnsi="宋体" w:cs="宋体" w:hint="eastAsia"/>
                <w:color w:val="000000"/>
                <w:kern w:val="0"/>
                <w:sz w:val="24"/>
                <w:szCs w:val="24"/>
                <w:lang w:val="en-US"/>
              </w:rPr>
              <w:t>7</w:t>
            </w:r>
          </w:p>
        </w:tc>
        <w:tc>
          <w:tcPr>
            <w:tcW w:w="3104" w:type="dxa"/>
            <w:gridSpan w:val="2"/>
            <w:tcBorders>
              <w:top w:val="single" w:sz="4" w:space="0" w:color="auto"/>
              <w:left w:val="single" w:sz="4" w:space="0" w:color="auto"/>
              <w:bottom w:val="nil"/>
              <w:right w:val="nil"/>
            </w:tcBorders>
            <w:shd w:val="clear" w:color="auto" w:fill="auto"/>
            <w:vAlign w:val="center"/>
            <w:hideMark/>
          </w:tcPr>
          <w:p w14:paraId="1239B249" w14:textId="77777777" w:rsidR="004521BD" w:rsidRPr="00E034AE" w:rsidRDefault="004521BD" w:rsidP="004521BD">
            <w:pPr>
              <w:rPr>
                <w:color w:val="000000"/>
                <w:sz w:val="24"/>
                <w:szCs w:val="24"/>
              </w:rPr>
            </w:pPr>
            <w:r w:rsidRPr="00E034AE">
              <w:rPr>
                <w:rFonts w:hint="eastAsia"/>
                <w:color w:val="000000"/>
                <w:sz w:val="24"/>
                <w:szCs w:val="24"/>
              </w:rPr>
              <w:t>云平台系统（支持二次开发）</w:t>
            </w:r>
          </w:p>
        </w:tc>
        <w:tc>
          <w:tcPr>
            <w:tcW w:w="708" w:type="dxa"/>
            <w:gridSpan w:val="2"/>
            <w:tcBorders>
              <w:top w:val="nil"/>
              <w:left w:val="single" w:sz="4" w:space="0" w:color="auto"/>
              <w:bottom w:val="single" w:sz="4" w:space="0" w:color="auto"/>
              <w:right w:val="single" w:sz="4" w:space="0" w:color="auto"/>
            </w:tcBorders>
            <w:shd w:val="clear" w:color="auto" w:fill="auto"/>
            <w:vAlign w:val="center"/>
            <w:hideMark/>
          </w:tcPr>
          <w:p w14:paraId="4A7953FD" w14:textId="77777777" w:rsidR="004521BD" w:rsidRPr="00E034AE" w:rsidRDefault="004521BD" w:rsidP="004521BD">
            <w:pPr>
              <w:jc w:val="center"/>
              <w:rPr>
                <w:color w:val="000000"/>
                <w:sz w:val="24"/>
                <w:szCs w:val="24"/>
              </w:rPr>
            </w:pPr>
            <w:r w:rsidRPr="00E034AE">
              <w:rPr>
                <w:rFonts w:hint="eastAsia"/>
                <w:color w:val="000000"/>
                <w:sz w:val="24"/>
                <w:szCs w:val="24"/>
              </w:rPr>
              <w:t>台</w:t>
            </w:r>
          </w:p>
        </w:tc>
        <w:tc>
          <w:tcPr>
            <w:tcW w:w="709" w:type="dxa"/>
            <w:gridSpan w:val="2"/>
            <w:tcBorders>
              <w:top w:val="nil"/>
              <w:left w:val="nil"/>
              <w:bottom w:val="single" w:sz="4" w:space="0" w:color="auto"/>
              <w:right w:val="single" w:sz="4" w:space="0" w:color="auto"/>
            </w:tcBorders>
            <w:shd w:val="clear" w:color="auto" w:fill="auto"/>
            <w:vAlign w:val="center"/>
            <w:hideMark/>
          </w:tcPr>
          <w:p w14:paraId="2B97F6F7" w14:textId="77777777" w:rsidR="004521BD" w:rsidRPr="00E034AE" w:rsidRDefault="004521BD" w:rsidP="004521BD">
            <w:pPr>
              <w:jc w:val="center"/>
              <w:rPr>
                <w:color w:val="000000"/>
                <w:sz w:val="24"/>
                <w:szCs w:val="24"/>
              </w:rPr>
            </w:pPr>
            <w:r w:rsidRPr="00E034AE">
              <w:rPr>
                <w:rFonts w:hint="eastAsia"/>
                <w:color w:val="000000"/>
                <w:sz w:val="24"/>
                <w:szCs w:val="24"/>
              </w:rPr>
              <w:t>5</w:t>
            </w:r>
          </w:p>
        </w:tc>
        <w:tc>
          <w:tcPr>
            <w:tcW w:w="3119" w:type="dxa"/>
            <w:tcBorders>
              <w:top w:val="nil"/>
              <w:left w:val="nil"/>
              <w:bottom w:val="single" w:sz="4" w:space="0" w:color="auto"/>
              <w:right w:val="single" w:sz="8" w:space="0" w:color="auto"/>
            </w:tcBorders>
            <w:shd w:val="clear" w:color="auto" w:fill="auto"/>
            <w:vAlign w:val="center"/>
            <w:hideMark/>
          </w:tcPr>
          <w:p w14:paraId="7FEA2457" w14:textId="77777777" w:rsidR="004521BD" w:rsidRPr="00E034AE" w:rsidRDefault="004521BD" w:rsidP="004521BD">
            <w:pPr>
              <w:rPr>
                <w:color w:val="000000"/>
                <w:sz w:val="24"/>
                <w:szCs w:val="24"/>
              </w:rPr>
            </w:pPr>
            <w:r w:rsidRPr="00E034AE">
              <w:rPr>
                <w:rFonts w:hint="eastAsia"/>
                <w:color w:val="000000"/>
                <w:sz w:val="24"/>
                <w:szCs w:val="24"/>
              </w:rPr>
              <w:t>5</w:t>
            </w:r>
            <w:r w:rsidRPr="00E034AE">
              <w:rPr>
                <w:rFonts w:hint="eastAsia"/>
                <w:color w:val="000000"/>
                <w:sz w:val="24"/>
                <w:szCs w:val="24"/>
              </w:rPr>
              <w:t>年内</w:t>
            </w:r>
            <w:r w:rsidRPr="00E034AE">
              <w:rPr>
                <w:rFonts w:hint="eastAsia"/>
                <w:color w:val="000000"/>
                <w:sz w:val="24"/>
                <w:szCs w:val="24"/>
              </w:rPr>
              <w:t>5</w:t>
            </w:r>
            <w:r w:rsidRPr="00E034AE">
              <w:rPr>
                <w:rFonts w:hint="eastAsia"/>
                <w:color w:val="000000"/>
                <w:sz w:val="24"/>
                <w:szCs w:val="24"/>
              </w:rPr>
              <w:t>次二次开发接口费</w:t>
            </w:r>
          </w:p>
        </w:tc>
      </w:tr>
      <w:tr w:rsidR="004521BD" w:rsidRPr="004521BD" w14:paraId="668DB838" w14:textId="77777777" w:rsidTr="00437EF9">
        <w:trPr>
          <w:trHeight w:val="361"/>
        </w:trPr>
        <w:tc>
          <w:tcPr>
            <w:tcW w:w="739" w:type="dxa"/>
            <w:tcBorders>
              <w:top w:val="nil"/>
              <w:left w:val="single" w:sz="8" w:space="0" w:color="auto"/>
              <w:bottom w:val="single" w:sz="4" w:space="0" w:color="auto"/>
              <w:right w:val="single" w:sz="4" w:space="0" w:color="auto"/>
            </w:tcBorders>
            <w:shd w:val="clear" w:color="auto" w:fill="auto"/>
            <w:noWrap/>
            <w:vAlign w:val="center"/>
            <w:hideMark/>
          </w:tcPr>
          <w:p w14:paraId="7561E266" w14:textId="77777777" w:rsidR="004521BD" w:rsidRPr="00E034AE" w:rsidRDefault="004521BD" w:rsidP="004521BD">
            <w:pPr>
              <w:jc w:val="center"/>
              <w:rPr>
                <w:rFonts w:ascii="宋体" w:eastAsia="宋体" w:hAnsi="宋体" w:cs="宋体"/>
                <w:color w:val="000000"/>
                <w:kern w:val="0"/>
                <w:sz w:val="24"/>
                <w:szCs w:val="24"/>
                <w:lang w:val="en-US"/>
              </w:rPr>
            </w:pPr>
            <w:r w:rsidRPr="00E034AE">
              <w:rPr>
                <w:rFonts w:ascii="宋体" w:eastAsia="宋体" w:hAnsi="宋体" w:cs="宋体" w:hint="eastAsia"/>
                <w:color w:val="000000"/>
                <w:kern w:val="0"/>
                <w:sz w:val="24"/>
                <w:szCs w:val="24"/>
                <w:lang w:val="en-US"/>
              </w:rPr>
              <w:t>8</w:t>
            </w:r>
          </w:p>
        </w:tc>
        <w:tc>
          <w:tcPr>
            <w:tcW w:w="3104" w:type="dxa"/>
            <w:gridSpan w:val="2"/>
            <w:tcBorders>
              <w:top w:val="single" w:sz="4" w:space="0" w:color="auto"/>
              <w:left w:val="nil"/>
              <w:bottom w:val="single" w:sz="4" w:space="0" w:color="auto"/>
              <w:right w:val="single" w:sz="4" w:space="0" w:color="auto"/>
            </w:tcBorders>
            <w:shd w:val="clear" w:color="auto" w:fill="auto"/>
            <w:vAlign w:val="center"/>
            <w:hideMark/>
          </w:tcPr>
          <w:p w14:paraId="47375698" w14:textId="77777777" w:rsidR="004521BD" w:rsidRPr="00E034AE" w:rsidRDefault="004521BD" w:rsidP="004521BD">
            <w:pPr>
              <w:rPr>
                <w:color w:val="000000"/>
                <w:sz w:val="24"/>
                <w:szCs w:val="24"/>
              </w:rPr>
            </w:pPr>
            <w:r w:rsidRPr="00E034AE">
              <w:rPr>
                <w:rFonts w:hint="eastAsia"/>
                <w:color w:val="000000"/>
                <w:sz w:val="24"/>
                <w:szCs w:val="24"/>
              </w:rPr>
              <w:t>控制电脑</w:t>
            </w:r>
          </w:p>
        </w:tc>
        <w:tc>
          <w:tcPr>
            <w:tcW w:w="708" w:type="dxa"/>
            <w:gridSpan w:val="2"/>
            <w:tcBorders>
              <w:top w:val="nil"/>
              <w:left w:val="nil"/>
              <w:bottom w:val="single" w:sz="4" w:space="0" w:color="auto"/>
              <w:right w:val="single" w:sz="4" w:space="0" w:color="auto"/>
            </w:tcBorders>
            <w:shd w:val="clear" w:color="auto" w:fill="auto"/>
            <w:vAlign w:val="center"/>
            <w:hideMark/>
          </w:tcPr>
          <w:p w14:paraId="3101E281" w14:textId="77777777" w:rsidR="004521BD" w:rsidRPr="00E034AE" w:rsidRDefault="004521BD" w:rsidP="004521BD">
            <w:pPr>
              <w:jc w:val="center"/>
              <w:rPr>
                <w:color w:val="000000"/>
                <w:sz w:val="24"/>
                <w:szCs w:val="24"/>
              </w:rPr>
            </w:pPr>
            <w:r w:rsidRPr="00E034AE">
              <w:rPr>
                <w:rFonts w:hint="eastAsia"/>
                <w:color w:val="000000"/>
                <w:sz w:val="24"/>
                <w:szCs w:val="24"/>
              </w:rPr>
              <w:t>台</w:t>
            </w:r>
          </w:p>
        </w:tc>
        <w:tc>
          <w:tcPr>
            <w:tcW w:w="709" w:type="dxa"/>
            <w:gridSpan w:val="2"/>
            <w:tcBorders>
              <w:top w:val="nil"/>
              <w:left w:val="nil"/>
              <w:bottom w:val="single" w:sz="4" w:space="0" w:color="auto"/>
              <w:right w:val="single" w:sz="4" w:space="0" w:color="auto"/>
            </w:tcBorders>
            <w:shd w:val="clear" w:color="auto" w:fill="auto"/>
            <w:vAlign w:val="center"/>
            <w:hideMark/>
          </w:tcPr>
          <w:p w14:paraId="305B4E2C" w14:textId="77777777" w:rsidR="004521BD" w:rsidRPr="00E034AE" w:rsidRDefault="004521BD" w:rsidP="004521BD">
            <w:pPr>
              <w:jc w:val="center"/>
              <w:rPr>
                <w:color w:val="000000"/>
                <w:sz w:val="24"/>
                <w:szCs w:val="24"/>
              </w:rPr>
            </w:pPr>
            <w:r w:rsidRPr="00E034AE">
              <w:rPr>
                <w:rFonts w:hint="eastAsia"/>
                <w:color w:val="000000"/>
                <w:sz w:val="24"/>
                <w:szCs w:val="24"/>
              </w:rPr>
              <w:t>2</w:t>
            </w:r>
          </w:p>
        </w:tc>
        <w:tc>
          <w:tcPr>
            <w:tcW w:w="3119" w:type="dxa"/>
            <w:tcBorders>
              <w:top w:val="nil"/>
              <w:left w:val="nil"/>
              <w:bottom w:val="single" w:sz="4" w:space="0" w:color="auto"/>
              <w:right w:val="single" w:sz="8" w:space="0" w:color="auto"/>
            </w:tcBorders>
            <w:shd w:val="clear" w:color="auto" w:fill="auto"/>
            <w:vAlign w:val="center"/>
            <w:hideMark/>
          </w:tcPr>
          <w:p w14:paraId="39D2C99F" w14:textId="511EC178" w:rsidR="004521BD" w:rsidRPr="00E034AE" w:rsidRDefault="004521BD" w:rsidP="004521BD">
            <w:pPr>
              <w:rPr>
                <w:color w:val="000000"/>
                <w:sz w:val="24"/>
                <w:szCs w:val="24"/>
              </w:rPr>
            </w:pPr>
            <w:r w:rsidRPr="00E034AE">
              <w:rPr>
                <w:rFonts w:hint="eastAsia"/>
                <w:color w:val="000000"/>
                <w:sz w:val="24"/>
                <w:szCs w:val="24"/>
              </w:rPr>
              <w:t xml:space="preserve">　</w:t>
            </w:r>
            <w:r w:rsidR="00C31492" w:rsidRPr="00E034AE">
              <w:rPr>
                <w:rFonts w:hint="eastAsia"/>
                <w:color w:val="000000"/>
                <w:sz w:val="24"/>
                <w:szCs w:val="24"/>
              </w:rPr>
              <w:t>每台电脑含</w:t>
            </w:r>
            <w:r w:rsidR="00C31492" w:rsidRPr="00E034AE">
              <w:rPr>
                <w:rFonts w:hint="eastAsia"/>
                <w:color w:val="000000"/>
                <w:sz w:val="24"/>
                <w:szCs w:val="24"/>
              </w:rPr>
              <w:t>2</w:t>
            </w:r>
            <w:r w:rsidR="00C31492" w:rsidRPr="00E034AE">
              <w:rPr>
                <w:rFonts w:hint="eastAsia"/>
                <w:color w:val="000000"/>
                <w:sz w:val="24"/>
                <w:szCs w:val="24"/>
              </w:rPr>
              <w:t>台宽屏显示器</w:t>
            </w:r>
          </w:p>
        </w:tc>
      </w:tr>
      <w:tr w:rsidR="004521BD" w:rsidRPr="004521BD" w14:paraId="61DCE4DE" w14:textId="77777777" w:rsidTr="00437EF9">
        <w:trPr>
          <w:trHeight w:val="361"/>
        </w:trPr>
        <w:tc>
          <w:tcPr>
            <w:tcW w:w="739" w:type="dxa"/>
            <w:tcBorders>
              <w:top w:val="nil"/>
              <w:left w:val="single" w:sz="8" w:space="0" w:color="auto"/>
              <w:bottom w:val="single" w:sz="4" w:space="0" w:color="auto"/>
              <w:right w:val="single" w:sz="4" w:space="0" w:color="auto"/>
            </w:tcBorders>
            <w:shd w:val="clear" w:color="auto" w:fill="auto"/>
            <w:noWrap/>
            <w:vAlign w:val="center"/>
            <w:hideMark/>
          </w:tcPr>
          <w:p w14:paraId="65E125EA" w14:textId="77777777" w:rsidR="004521BD" w:rsidRPr="00E034AE" w:rsidRDefault="004521BD" w:rsidP="004521BD">
            <w:pPr>
              <w:jc w:val="center"/>
              <w:rPr>
                <w:rFonts w:ascii="宋体" w:eastAsia="宋体" w:hAnsi="宋体" w:cs="宋体"/>
                <w:color w:val="000000"/>
                <w:kern w:val="0"/>
                <w:sz w:val="24"/>
                <w:szCs w:val="24"/>
                <w:lang w:val="en-US"/>
              </w:rPr>
            </w:pPr>
            <w:r w:rsidRPr="00E034AE">
              <w:rPr>
                <w:rFonts w:ascii="宋体" w:eastAsia="宋体" w:hAnsi="宋体" w:cs="宋体" w:hint="eastAsia"/>
                <w:color w:val="000000"/>
                <w:kern w:val="0"/>
                <w:sz w:val="24"/>
                <w:szCs w:val="24"/>
                <w:lang w:val="en-US"/>
              </w:rPr>
              <w:t>9</w:t>
            </w:r>
          </w:p>
        </w:tc>
        <w:tc>
          <w:tcPr>
            <w:tcW w:w="3104" w:type="dxa"/>
            <w:gridSpan w:val="2"/>
            <w:tcBorders>
              <w:top w:val="nil"/>
              <w:left w:val="nil"/>
              <w:bottom w:val="single" w:sz="4" w:space="0" w:color="auto"/>
              <w:right w:val="single" w:sz="4" w:space="0" w:color="auto"/>
            </w:tcBorders>
            <w:shd w:val="clear" w:color="auto" w:fill="auto"/>
            <w:vAlign w:val="center"/>
            <w:hideMark/>
          </w:tcPr>
          <w:p w14:paraId="09787F97" w14:textId="77777777" w:rsidR="004521BD" w:rsidRPr="00E034AE" w:rsidRDefault="004521BD" w:rsidP="004521BD">
            <w:pPr>
              <w:rPr>
                <w:color w:val="000000"/>
                <w:sz w:val="24"/>
                <w:szCs w:val="24"/>
              </w:rPr>
            </w:pPr>
            <w:r w:rsidRPr="00E034AE">
              <w:rPr>
                <w:rFonts w:hint="eastAsia"/>
                <w:color w:val="000000"/>
                <w:sz w:val="24"/>
                <w:szCs w:val="24"/>
              </w:rPr>
              <w:t>网络交换机</w:t>
            </w:r>
          </w:p>
        </w:tc>
        <w:tc>
          <w:tcPr>
            <w:tcW w:w="708" w:type="dxa"/>
            <w:gridSpan w:val="2"/>
            <w:tcBorders>
              <w:top w:val="nil"/>
              <w:left w:val="nil"/>
              <w:bottom w:val="single" w:sz="4" w:space="0" w:color="auto"/>
              <w:right w:val="single" w:sz="4" w:space="0" w:color="auto"/>
            </w:tcBorders>
            <w:shd w:val="clear" w:color="auto" w:fill="auto"/>
            <w:vAlign w:val="center"/>
            <w:hideMark/>
          </w:tcPr>
          <w:p w14:paraId="6EC387D0" w14:textId="77777777" w:rsidR="004521BD" w:rsidRPr="00E034AE" w:rsidRDefault="004521BD" w:rsidP="004521BD">
            <w:pPr>
              <w:jc w:val="center"/>
              <w:rPr>
                <w:color w:val="000000"/>
                <w:sz w:val="24"/>
                <w:szCs w:val="24"/>
              </w:rPr>
            </w:pPr>
            <w:r w:rsidRPr="00E034AE">
              <w:rPr>
                <w:rFonts w:hint="eastAsia"/>
                <w:color w:val="000000"/>
                <w:sz w:val="24"/>
                <w:szCs w:val="24"/>
              </w:rPr>
              <w:t>台</w:t>
            </w:r>
          </w:p>
        </w:tc>
        <w:tc>
          <w:tcPr>
            <w:tcW w:w="709" w:type="dxa"/>
            <w:gridSpan w:val="2"/>
            <w:tcBorders>
              <w:top w:val="nil"/>
              <w:left w:val="nil"/>
              <w:bottom w:val="single" w:sz="4" w:space="0" w:color="auto"/>
              <w:right w:val="single" w:sz="4" w:space="0" w:color="auto"/>
            </w:tcBorders>
            <w:shd w:val="clear" w:color="auto" w:fill="auto"/>
            <w:vAlign w:val="center"/>
            <w:hideMark/>
          </w:tcPr>
          <w:p w14:paraId="5E3E2D19" w14:textId="77777777" w:rsidR="004521BD" w:rsidRPr="00E034AE" w:rsidRDefault="004521BD" w:rsidP="004521BD">
            <w:pPr>
              <w:jc w:val="center"/>
              <w:rPr>
                <w:color w:val="000000"/>
                <w:sz w:val="24"/>
                <w:szCs w:val="24"/>
              </w:rPr>
            </w:pPr>
            <w:r w:rsidRPr="00E034AE">
              <w:rPr>
                <w:rFonts w:hint="eastAsia"/>
                <w:color w:val="000000"/>
                <w:sz w:val="24"/>
                <w:szCs w:val="24"/>
              </w:rPr>
              <w:t>1</w:t>
            </w:r>
          </w:p>
        </w:tc>
        <w:tc>
          <w:tcPr>
            <w:tcW w:w="3119" w:type="dxa"/>
            <w:tcBorders>
              <w:top w:val="nil"/>
              <w:left w:val="nil"/>
              <w:bottom w:val="single" w:sz="4" w:space="0" w:color="auto"/>
              <w:right w:val="single" w:sz="8" w:space="0" w:color="auto"/>
            </w:tcBorders>
            <w:shd w:val="clear" w:color="auto" w:fill="auto"/>
            <w:vAlign w:val="center"/>
            <w:hideMark/>
          </w:tcPr>
          <w:p w14:paraId="1254FF90" w14:textId="77777777" w:rsidR="004521BD" w:rsidRPr="00E034AE" w:rsidRDefault="004521BD" w:rsidP="004521BD">
            <w:pPr>
              <w:rPr>
                <w:color w:val="000000"/>
                <w:sz w:val="24"/>
                <w:szCs w:val="24"/>
              </w:rPr>
            </w:pPr>
            <w:r w:rsidRPr="00E034AE">
              <w:rPr>
                <w:rFonts w:hint="eastAsia"/>
                <w:color w:val="000000"/>
                <w:sz w:val="24"/>
                <w:szCs w:val="24"/>
              </w:rPr>
              <w:t xml:space="preserve">　</w:t>
            </w:r>
          </w:p>
        </w:tc>
      </w:tr>
      <w:tr w:rsidR="004521BD" w:rsidRPr="004521BD" w14:paraId="30B4C9C5" w14:textId="77777777" w:rsidTr="00437EF9">
        <w:trPr>
          <w:trHeight w:val="361"/>
        </w:trPr>
        <w:tc>
          <w:tcPr>
            <w:tcW w:w="739" w:type="dxa"/>
            <w:tcBorders>
              <w:top w:val="nil"/>
              <w:left w:val="single" w:sz="8" w:space="0" w:color="auto"/>
              <w:bottom w:val="single" w:sz="4" w:space="0" w:color="auto"/>
              <w:right w:val="single" w:sz="4" w:space="0" w:color="auto"/>
            </w:tcBorders>
            <w:shd w:val="clear" w:color="auto" w:fill="auto"/>
            <w:noWrap/>
            <w:vAlign w:val="center"/>
            <w:hideMark/>
          </w:tcPr>
          <w:p w14:paraId="72450345" w14:textId="77777777" w:rsidR="004521BD" w:rsidRPr="00E034AE" w:rsidRDefault="004521BD" w:rsidP="004521BD">
            <w:pPr>
              <w:jc w:val="center"/>
              <w:rPr>
                <w:rFonts w:ascii="宋体" w:eastAsia="宋体" w:hAnsi="宋体" w:cs="宋体"/>
                <w:color w:val="000000"/>
                <w:kern w:val="0"/>
                <w:sz w:val="24"/>
                <w:szCs w:val="24"/>
                <w:lang w:val="en-US"/>
              </w:rPr>
            </w:pPr>
            <w:r w:rsidRPr="00E034AE">
              <w:rPr>
                <w:rFonts w:ascii="宋体" w:eastAsia="宋体" w:hAnsi="宋体" w:cs="宋体" w:hint="eastAsia"/>
                <w:color w:val="000000"/>
                <w:kern w:val="0"/>
                <w:sz w:val="24"/>
                <w:szCs w:val="24"/>
                <w:lang w:val="en-US"/>
              </w:rPr>
              <w:t>10</w:t>
            </w:r>
          </w:p>
        </w:tc>
        <w:tc>
          <w:tcPr>
            <w:tcW w:w="3104" w:type="dxa"/>
            <w:gridSpan w:val="2"/>
            <w:tcBorders>
              <w:top w:val="nil"/>
              <w:left w:val="nil"/>
              <w:bottom w:val="single" w:sz="4" w:space="0" w:color="auto"/>
              <w:right w:val="single" w:sz="4" w:space="0" w:color="auto"/>
            </w:tcBorders>
            <w:shd w:val="clear" w:color="auto" w:fill="auto"/>
            <w:vAlign w:val="center"/>
            <w:hideMark/>
          </w:tcPr>
          <w:p w14:paraId="5C9B5A1D" w14:textId="77777777" w:rsidR="004521BD" w:rsidRPr="00E034AE" w:rsidRDefault="004521BD" w:rsidP="004521BD">
            <w:pPr>
              <w:rPr>
                <w:color w:val="000000"/>
                <w:sz w:val="24"/>
                <w:szCs w:val="24"/>
              </w:rPr>
            </w:pPr>
            <w:r w:rsidRPr="00E034AE">
              <w:rPr>
                <w:rFonts w:hint="eastAsia"/>
                <w:color w:val="000000"/>
                <w:sz w:val="24"/>
                <w:szCs w:val="24"/>
              </w:rPr>
              <w:t>配电系统</w:t>
            </w:r>
          </w:p>
        </w:tc>
        <w:tc>
          <w:tcPr>
            <w:tcW w:w="708" w:type="dxa"/>
            <w:gridSpan w:val="2"/>
            <w:tcBorders>
              <w:top w:val="nil"/>
              <w:left w:val="nil"/>
              <w:bottom w:val="single" w:sz="4" w:space="0" w:color="auto"/>
              <w:right w:val="single" w:sz="4" w:space="0" w:color="auto"/>
            </w:tcBorders>
            <w:shd w:val="clear" w:color="auto" w:fill="auto"/>
            <w:vAlign w:val="center"/>
            <w:hideMark/>
          </w:tcPr>
          <w:p w14:paraId="4EDCE187" w14:textId="77777777" w:rsidR="004521BD" w:rsidRPr="00E034AE" w:rsidRDefault="004521BD" w:rsidP="004521BD">
            <w:pPr>
              <w:jc w:val="center"/>
              <w:rPr>
                <w:color w:val="000000"/>
                <w:sz w:val="24"/>
                <w:szCs w:val="24"/>
              </w:rPr>
            </w:pPr>
            <w:r w:rsidRPr="00E034AE">
              <w:rPr>
                <w:rFonts w:hint="eastAsia"/>
                <w:color w:val="000000"/>
                <w:sz w:val="24"/>
                <w:szCs w:val="24"/>
              </w:rPr>
              <w:t>套</w:t>
            </w:r>
          </w:p>
        </w:tc>
        <w:tc>
          <w:tcPr>
            <w:tcW w:w="709" w:type="dxa"/>
            <w:gridSpan w:val="2"/>
            <w:tcBorders>
              <w:top w:val="nil"/>
              <w:left w:val="nil"/>
              <w:bottom w:val="single" w:sz="4" w:space="0" w:color="auto"/>
              <w:right w:val="single" w:sz="4" w:space="0" w:color="auto"/>
            </w:tcBorders>
            <w:shd w:val="clear" w:color="auto" w:fill="auto"/>
            <w:vAlign w:val="center"/>
            <w:hideMark/>
          </w:tcPr>
          <w:p w14:paraId="0AC4CD77" w14:textId="77777777" w:rsidR="004521BD" w:rsidRPr="00E034AE" w:rsidRDefault="004521BD" w:rsidP="004521BD">
            <w:pPr>
              <w:jc w:val="center"/>
              <w:rPr>
                <w:color w:val="000000"/>
                <w:sz w:val="24"/>
                <w:szCs w:val="24"/>
              </w:rPr>
            </w:pPr>
            <w:r w:rsidRPr="00E034AE">
              <w:rPr>
                <w:rFonts w:hint="eastAsia"/>
                <w:color w:val="000000"/>
                <w:sz w:val="24"/>
                <w:szCs w:val="24"/>
              </w:rPr>
              <w:t>6</w:t>
            </w:r>
          </w:p>
        </w:tc>
        <w:tc>
          <w:tcPr>
            <w:tcW w:w="3119" w:type="dxa"/>
            <w:tcBorders>
              <w:top w:val="nil"/>
              <w:left w:val="nil"/>
              <w:bottom w:val="single" w:sz="4" w:space="0" w:color="auto"/>
              <w:right w:val="single" w:sz="8" w:space="0" w:color="auto"/>
            </w:tcBorders>
            <w:shd w:val="clear" w:color="auto" w:fill="auto"/>
            <w:vAlign w:val="center"/>
            <w:hideMark/>
          </w:tcPr>
          <w:p w14:paraId="3B0B0467" w14:textId="77777777" w:rsidR="004521BD" w:rsidRPr="00E034AE" w:rsidRDefault="004521BD" w:rsidP="004521BD">
            <w:pPr>
              <w:jc w:val="center"/>
              <w:rPr>
                <w:color w:val="000000"/>
                <w:sz w:val="24"/>
                <w:szCs w:val="24"/>
              </w:rPr>
            </w:pPr>
            <w:r w:rsidRPr="00E034AE">
              <w:rPr>
                <w:rFonts w:hint="eastAsia"/>
                <w:color w:val="000000"/>
                <w:sz w:val="24"/>
                <w:szCs w:val="24"/>
              </w:rPr>
              <w:t xml:space="preserve">　</w:t>
            </w:r>
          </w:p>
        </w:tc>
      </w:tr>
      <w:tr w:rsidR="004521BD" w:rsidRPr="004521BD" w14:paraId="6B58E760" w14:textId="77777777" w:rsidTr="00437EF9">
        <w:trPr>
          <w:trHeight w:val="361"/>
        </w:trPr>
        <w:tc>
          <w:tcPr>
            <w:tcW w:w="739" w:type="dxa"/>
            <w:tcBorders>
              <w:top w:val="nil"/>
              <w:left w:val="single" w:sz="8" w:space="0" w:color="auto"/>
              <w:bottom w:val="single" w:sz="4" w:space="0" w:color="auto"/>
              <w:right w:val="single" w:sz="4" w:space="0" w:color="auto"/>
            </w:tcBorders>
            <w:shd w:val="clear" w:color="auto" w:fill="auto"/>
            <w:noWrap/>
            <w:vAlign w:val="center"/>
            <w:hideMark/>
          </w:tcPr>
          <w:p w14:paraId="22AD690E" w14:textId="77777777" w:rsidR="004521BD" w:rsidRPr="00E034AE" w:rsidRDefault="004521BD" w:rsidP="004521BD">
            <w:pPr>
              <w:jc w:val="center"/>
              <w:rPr>
                <w:rFonts w:ascii="宋体" w:eastAsia="宋体" w:hAnsi="宋体" w:cs="宋体"/>
                <w:color w:val="000000"/>
                <w:kern w:val="0"/>
                <w:sz w:val="24"/>
                <w:szCs w:val="24"/>
                <w:lang w:val="en-US"/>
              </w:rPr>
            </w:pPr>
            <w:r w:rsidRPr="00E034AE">
              <w:rPr>
                <w:rFonts w:ascii="宋体" w:eastAsia="宋体" w:hAnsi="宋体" w:cs="宋体" w:hint="eastAsia"/>
                <w:color w:val="000000"/>
                <w:kern w:val="0"/>
                <w:sz w:val="24"/>
                <w:szCs w:val="24"/>
                <w:lang w:val="en-US"/>
              </w:rPr>
              <w:t>11</w:t>
            </w:r>
          </w:p>
        </w:tc>
        <w:tc>
          <w:tcPr>
            <w:tcW w:w="3104" w:type="dxa"/>
            <w:gridSpan w:val="2"/>
            <w:tcBorders>
              <w:top w:val="nil"/>
              <w:left w:val="nil"/>
              <w:bottom w:val="single" w:sz="4" w:space="0" w:color="auto"/>
              <w:right w:val="single" w:sz="4" w:space="0" w:color="auto"/>
            </w:tcBorders>
            <w:shd w:val="clear" w:color="auto" w:fill="auto"/>
            <w:vAlign w:val="center"/>
            <w:hideMark/>
          </w:tcPr>
          <w:p w14:paraId="71A3F36F" w14:textId="77777777" w:rsidR="004521BD" w:rsidRPr="00E034AE" w:rsidRDefault="004521BD" w:rsidP="004521BD">
            <w:pPr>
              <w:rPr>
                <w:color w:val="000000"/>
                <w:sz w:val="24"/>
                <w:szCs w:val="24"/>
              </w:rPr>
            </w:pPr>
            <w:r w:rsidRPr="00E034AE">
              <w:rPr>
                <w:rFonts w:hint="eastAsia"/>
                <w:color w:val="000000"/>
                <w:sz w:val="24"/>
                <w:szCs w:val="24"/>
              </w:rPr>
              <w:t>辅材</w:t>
            </w:r>
          </w:p>
        </w:tc>
        <w:tc>
          <w:tcPr>
            <w:tcW w:w="708" w:type="dxa"/>
            <w:gridSpan w:val="2"/>
            <w:tcBorders>
              <w:top w:val="nil"/>
              <w:left w:val="nil"/>
              <w:bottom w:val="single" w:sz="4" w:space="0" w:color="auto"/>
              <w:right w:val="single" w:sz="4" w:space="0" w:color="auto"/>
            </w:tcBorders>
            <w:shd w:val="clear" w:color="auto" w:fill="auto"/>
            <w:vAlign w:val="center"/>
            <w:hideMark/>
          </w:tcPr>
          <w:p w14:paraId="39BECFC0" w14:textId="77777777" w:rsidR="004521BD" w:rsidRPr="00E034AE" w:rsidRDefault="004521BD" w:rsidP="004521BD">
            <w:pPr>
              <w:jc w:val="center"/>
              <w:rPr>
                <w:color w:val="000000"/>
                <w:sz w:val="24"/>
                <w:szCs w:val="24"/>
              </w:rPr>
            </w:pPr>
            <w:r w:rsidRPr="00E034AE">
              <w:rPr>
                <w:rFonts w:hint="eastAsia"/>
                <w:color w:val="000000"/>
                <w:sz w:val="24"/>
                <w:szCs w:val="24"/>
              </w:rPr>
              <w:t>项</w:t>
            </w:r>
          </w:p>
        </w:tc>
        <w:tc>
          <w:tcPr>
            <w:tcW w:w="709" w:type="dxa"/>
            <w:gridSpan w:val="2"/>
            <w:tcBorders>
              <w:top w:val="nil"/>
              <w:left w:val="nil"/>
              <w:bottom w:val="single" w:sz="4" w:space="0" w:color="auto"/>
              <w:right w:val="single" w:sz="4" w:space="0" w:color="auto"/>
            </w:tcBorders>
            <w:shd w:val="clear" w:color="auto" w:fill="auto"/>
            <w:vAlign w:val="center"/>
            <w:hideMark/>
          </w:tcPr>
          <w:p w14:paraId="6834DE47" w14:textId="77777777" w:rsidR="004521BD" w:rsidRPr="00E034AE" w:rsidRDefault="004521BD" w:rsidP="004521BD">
            <w:pPr>
              <w:jc w:val="center"/>
              <w:rPr>
                <w:color w:val="000000"/>
                <w:sz w:val="24"/>
                <w:szCs w:val="24"/>
              </w:rPr>
            </w:pPr>
            <w:r w:rsidRPr="00E034AE">
              <w:rPr>
                <w:rFonts w:hint="eastAsia"/>
                <w:color w:val="000000"/>
                <w:sz w:val="24"/>
                <w:szCs w:val="24"/>
              </w:rPr>
              <w:t>1</w:t>
            </w:r>
          </w:p>
        </w:tc>
        <w:tc>
          <w:tcPr>
            <w:tcW w:w="3119" w:type="dxa"/>
            <w:tcBorders>
              <w:top w:val="nil"/>
              <w:left w:val="nil"/>
              <w:bottom w:val="single" w:sz="4" w:space="0" w:color="auto"/>
              <w:right w:val="single" w:sz="8" w:space="0" w:color="auto"/>
            </w:tcBorders>
            <w:shd w:val="clear" w:color="auto" w:fill="auto"/>
            <w:vAlign w:val="center"/>
            <w:hideMark/>
          </w:tcPr>
          <w:p w14:paraId="4F40285A" w14:textId="77777777" w:rsidR="004521BD" w:rsidRPr="00E034AE" w:rsidRDefault="004521BD" w:rsidP="004521BD">
            <w:pPr>
              <w:jc w:val="center"/>
              <w:rPr>
                <w:color w:val="000000"/>
                <w:sz w:val="24"/>
                <w:szCs w:val="24"/>
              </w:rPr>
            </w:pPr>
            <w:r w:rsidRPr="00E034AE">
              <w:rPr>
                <w:color w:val="000000"/>
                <w:sz w:val="24"/>
                <w:szCs w:val="24"/>
              </w:rPr>
              <w:t xml:space="preserve">　</w:t>
            </w:r>
          </w:p>
        </w:tc>
      </w:tr>
      <w:tr w:rsidR="004521BD" w:rsidRPr="004521BD" w14:paraId="610DA5DA" w14:textId="77777777" w:rsidTr="00437EF9">
        <w:trPr>
          <w:trHeight w:val="361"/>
        </w:trPr>
        <w:tc>
          <w:tcPr>
            <w:tcW w:w="739" w:type="dxa"/>
            <w:tcBorders>
              <w:top w:val="nil"/>
              <w:left w:val="single" w:sz="8" w:space="0" w:color="auto"/>
              <w:bottom w:val="single" w:sz="4" w:space="0" w:color="auto"/>
              <w:right w:val="single" w:sz="4" w:space="0" w:color="auto"/>
            </w:tcBorders>
            <w:shd w:val="clear" w:color="auto" w:fill="auto"/>
            <w:noWrap/>
            <w:vAlign w:val="center"/>
            <w:hideMark/>
          </w:tcPr>
          <w:p w14:paraId="4CB1302E" w14:textId="77777777" w:rsidR="004521BD" w:rsidRPr="00E034AE" w:rsidRDefault="004521BD" w:rsidP="004521BD">
            <w:pPr>
              <w:jc w:val="center"/>
              <w:rPr>
                <w:rFonts w:ascii="宋体" w:eastAsia="宋体" w:hAnsi="宋体" w:cs="宋体"/>
                <w:color w:val="000000"/>
                <w:kern w:val="0"/>
                <w:sz w:val="24"/>
                <w:szCs w:val="24"/>
                <w:lang w:val="en-US"/>
              </w:rPr>
            </w:pPr>
            <w:r w:rsidRPr="00E034AE">
              <w:rPr>
                <w:rFonts w:ascii="宋体" w:eastAsia="宋体" w:hAnsi="宋体" w:cs="宋体" w:hint="eastAsia"/>
                <w:color w:val="000000"/>
                <w:kern w:val="0"/>
                <w:sz w:val="24"/>
                <w:szCs w:val="24"/>
                <w:lang w:val="en-US"/>
              </w:rPr>
              <w:t>12</w:t>
            </w:r>
          </w:p>
        </w:tc>
        <w:tc>
          <w:tcPr>
            <w:tcW w:w="3104" w:type="dxa"/>
            <w:gridSpan w:val="2"/>
            <w:tcBorders>
              <w:top w:val="nil"/>
              <w:left w:val="nil"/>
              <w:bottom w:val="single" w:sz="4" w:space="0" w:color="auto"/>
              <w:right w:val="single" w:sz="4" w:space="0" w:color="auto"/>
            </w:tcBorders>
            <w:shd w:val="clear" w:color="auto" w:fill="auto"/>
            <w:vAlign w:val="center"/>
            <w:hideMark/>
          </w:tcPr>
          <w:p w14:paraId="44923A8A" w14:textId="77777777" w:rsidR="004521BD" w:rsidRPr="00E034AE" w:rsidRDefault="004521BD" w:rsidP="004521BD">
            <w:pPr>
              <w:rPr>
                <w:color w:val="000000"/>
                <w:sz w:val="24"/>
                <w:szCs w:val="24"/>
              </w:rPr>
            </w:pPr>
            <w:r w:rsidRPr="00E034AE">
              <w:rPr>
                <w:rFonts w:hint="eastAsia"/>
                <w:color w:val="000000"/>
                <w:sz w:val="24"/>
                <w:szCs w:val="24"/>
              </w:rPr>
              <w:t>钢结构与装饰</w:t>
            </w:r>
          </w:p>
        </w:tc>
        <w:tc>
          <w:tcPr>
            <w:tcW w:w="708" w:type="dxa"/>
            <w:gridSpan w:val="2"/>
            <w:tcBorders>
              <w:top w:val="nil"/>
              <w:left w:val="nil"/>
              <w:bottom w:val="single" w:sz="4" w:space="0" w:color="auto"/>
              <w:right w:val="single" w:sz="4" w:space="0" w:color="auto"/>
            </w:tcBorders>
            <w:shd w:val="clear" w:color="auto" w:fill="auto"/>
            <w:vAlign w:val="center"/>
            <w:hideMark/>
          </w:tcPr>
          <w:p w14:paraId="38DC9434" w14:textId="77777777" w:rsidR="004521BD" w:rsidRPr="00E034AE" w:rsidRDefault="004521BD" w:rsidP="004521BD">
            <w:pPr>
              <w:jc w:val="center"/>
              <w:rPr>
                <w:color w:val="000000"/>
                <w:sz w:val="24"/>
                <w:szCs w:val="24"/>
              </w:rPr>
            </w:pPr>
            <w:r w:rsidRPr="00E034AE">
              <w:rPr>
                <w:rFonts w:hint="eastAsia"/>
                <w:color w:val="000000"/>
                <w:sz w:val="24"/>
                <w:szCs w:val="24"/>
              </w:rPr>
              <w:t>项</w:t>
            </w:r>
          </w:p>
        </w:tc>
        <w:tc>
          <w:tcPr>
            <w:tcW w:w="709" w:type="dxa"/>
            <w:gridSpan w:val="2"/>
            <w:tcBorders>
              <w:top w:val="nil"/>
              <w:left w:val="nil"/>
              <w:bottom w:val="single" w:sz="4" w:space="0" w:color="auto"/>
              <w:right w:val="single" w:sz="4" w:space="0" w:color="auto"/>
            </w:tcBorders>
            <w:shd w:val="clear" w:color="auto" w:fill="auto"/>
            <w:vAlign w:val="center"/>
            <w:hideMark/>
          </w:tcPr>
          <w:p w14:paraId="012E6117" w14:textId="77777777" w:rsidR="004521BD" w:rsidRPr="00E034AE" w:rsidRDefault="004521BD" w:rsidP="004521BD">
            <w:pPr>
              <w:jc w:val="center"/>
              <w:rPr>
                <w:color w:val="000000"/>
                <w:sz w:val="24"/>
                <w:szCs w:val="24"/>
              </w:rPr>
            </w:pPr>
            <w:r w:rsidRPr="00E034AE">
              <w:rPr>
                <w:rFonts w:hint="eastAsia"/>
                <w:color w:val="000000"/>
                <w:sz w:val="24"/>
                <w:szCs w:val="24"/>
              </w:rPr>
              <w:t>6</w:t>
            </w:r>
          </w:p>
        </w:tc>
        <w:tc>
          <w:tcPr>
            <w:tcW w:w="3119" w:type="dxa"/>
            <w:tcBorders>
              <w:top w:val="nil"/>
              <w:left w:val="nil"/>
              <w:bottom w:val="single" w:sz="4" w:space="0" w:color="auto"/>
              <w:right w:val="single" w:sz="8" w:space="0" w:color="auto"/>
            </w:tcBorders>
            <w:shd w:val="clear" w:color="auto" w:fill="auto"/>
            <w:vAlign w:val="center"/>
            <w:hideMark/>
          </w:tcPr>
          <w:p w14:paraId="6B4F6CCB" w14:textId="77777777" w:rsidR="004521BD" w:rsidRPr="00E034AE" w:rsidRDefault="004521BD" w:rsidP="004521BD">
            <w:pPr>
              <w:jc w:val="center"/>
              <w:rPr>
                <w:color w:val="000000"/>
                <w:sz w:val="24"/>
                <w:szCs w:val="24"/>
              </w:rPr>
            </w:pPr>
            <w:r w:rsidRPr="00E034AE">
              <w:rPr>
                <w:color w:val="000000"/>
                <w:sz w:val="24"/>
                <w:szCs w:val="24"/>
              </w:rPr>
              <w:t xml:space="preserve">　</w:t>
            </w:r>
          </w:p>
        </w:tc>
      </w:tr>
      <w:tr w:rsidR="004521BD" w:rsidRPr="004521BD" w14:paraId="72B5D755" w14:textId="77777777" w:rsidTr="00437EF9">
        <w:trPr>
          <w:trHeight w:val="361"/>
        </w:trPr>
        <w:tc>
          <w:tcPr>
            <w:tcW w:w="739" w:type="dxa"/>
            <w:tcBorders>
              <w:top w:val="nil"/>
              <w:left w:val="single" w:sz="8" w:space="0" w:color="auto"/>
              <w:bottom w:val="single" w:sz="4" w:space="0" w:color="auto"/>
              <w:right w:val="single" w:sz="4" w:space="0" w:color="auto"/>
            </w:tcBorders>
            <w:shd w:val="clear" w:color="auto" w:fill="auto"/>
            <w:noWrap/>
            <w:vAlign w:val="center"/>
            <w:hideMark/>
          </w:tcPr>
          <w:p w14:paraId="63A07608" w14:textId="77777777" w:rsidR="004521BD" w:rsidRPr="00E034AE" w:rsidRDefault="004521BD" w:rsidP="004521BD">
            <w:pPr>
              <w:jc w:val="center"/>
              <w:rPr>
                <w:rFonts w:ascii="宋体" w:eastAsia="宋体" w:hAnsi="宋体" w:cs="宋体"/>
                <w:color w:val="000000"/>
                <w:kern w:val="0"/>
                <w:sz w:val="24"/>
                <w:szCs w:val="24"/>
                <w:lang w:val="en-US"/>
              </w:rPr>
            </w:pPr>
            <w:r w:rsidRPr="00E034AE">
              <w:rPr>
                <w:rFonts w:ascii="宋体" w:eastAsia="宋体" w:hAnsi="宋体" w:cs="宋体" w:hint="eastAsia"/>
                <w:color w:val="000000"/>
                <w:kern w:val="0"/>
                <w:sz w:val="24"/>
                <w:szCs w:val="24"/>
                <w:lang w:val="en-US"/>
              </w:rPr>
              <w:t>13</w:t>
            </w:r>
          </w:p>
        </w:tc>
        <w:tc>
          <w:tcPr>
            <w:tcW w:w="3104" w:type="dxa"/>
            <w:gridSpan w:val="2"/>
            <w:tcBorders>
              <w:top w:val="nil"/>
              <w:left w:val="nil"/>
              <w:bottom w:val="single" w:sz="4" w:space="0" w:color="auto"/>
              <w:right w:val="single" w:sz="4" w:space="0" w:color="auto"/>
            </w:tcBorders>
            <w:shd w:val="clear" w:color="auto" w:fill="auto"/>
            <w:vAlign w:val="center"/>
            <w:hideMark/>
          </w:tcPr>
          <w:p w14:paraId="1DDD08F2" w14:textId="77777777" w:rsidR="004521BD" w:rsidRPr="00E034AE" w:rsidRDefault="004521BD" w:rsidP="004521BD">
            <w:pPr>
              <w:rPr>
                <w:color w:val="000000"/>
                <w:sz w:val="24"/>
                <w:szCs w:val="24"/>
              </w:rPr>
            </w:pPr>
            <w:r w:rsidRPr="00E034AE">
              <w:rPr>
                <w:rFonts w:hint="eastAsia"/>
                <w:color w:val="000000"/>
                <w:sz w:val="24"/>
                <w:szCs w:val="24"/>
              </w:rPr>
              <w:t>运输、安装、调试、培训</w:t>
            </w:r>
          </w:p>
        </w:tc>
        <w:tc>
          <w:tcPr>
            <w:tcW w:w="708" w:type="dxa"/>
            <w:gridSpan w:val="2"/>
            <w:tcBorders>
              <w:top w:val="nil"/>
              <w:left w:val="nil"/>
              <w:bottom w:val="single" w:sz="4" w:space="0" w:color="auto"/>
              <w:right w:val="single" w:sz="4" w:space="0" w:color="auto"/>
            </w:tcBorders>
            <w:shd w:val="clear" w:color="auto" w:fill="auto"/>
            <w:vAlign w:val="center"/>
            <w:hideMark/>
          </w:tcPr>
          <w:p w14:paraId="43ACDEF1" w14:textId="77777777" w:rsidR="004521BD" w:rsidRPr="00E034AE" w:rsidRDefault="004521BD" w:rsidP="004521BD">
            <w:pPr>
              <w:jc w:val="center"/>
              <w:rPr>
                <w:color w:val="000000"/>
                <w:sz w:val="24"/>
                <w:szCs w:val="24"/>
              </w:rPr>
            </w:pPr>
            <w:r w:rsidRPr="00E034AE">
              <w:rPr>
                <w:rFonts w:hint="eastAsia"/>
                <w:color w:val="000000"/>
                <w:sz w:val="24"/>
                <w:szCs w:val="24"/>
              </w:rPr>
              <w:t>项</w:t>
            </w:r>
          </w:p>
        </w:tc>
        <w:tc>
          <w:tcPr>
            <w:tcW w:w="709" w:type="dxa"/>
            <w:gridSpan w:val="2"/>
            <w:tcBorders>
              <w:top w:val="nil"/>
              <w:left w:val="nil"/>
              <w:bottom w:val="single" w:sz="4" w:space="0" w:color="auto"/>
              <w:right w:val="single" w:sz="4" w:space="0" w:color="auto"/>
            </w:tcBorders>
            <w:shd w:val="clear" w:color="auto" w:fill="auto"/>
            <w:vAlign w:val="center"/>
            <w:hideMark/>
          </w:tcPr>
          <w:p w14:paraId="59F191C6" w14:textId="77777777" w:rsidR="004521BD" w:rsidRPr="00E034AE" w:rsidRDefault="004521BD" w:rsidP="004521BD">
            <w:pPr>
              <w:jc w:val="center"/>
              <w:rPr>
                <w:color w:val="000000"/>
                <w:sz w:val="24"/>
                <w:szCs w:val="24"/>
              </w:rPr>
            </w:pPr>
            <w:r w:rsidRPr="00E034AE">
              <w:rPr>
                <w:rFonts w:hint="eastAsia"/>
                <w:color w:val="000000"/>
                <w:sz w:val="24"/>
                <w:szCs w:val="24"/>
              </w:rPr>
              <w:t>1</w:t>
            </w:r>
          </w:p>
        </w:tc>
        <w:tc>
          <w:tcPr>
            <w:tcW w:w="3119" w:type="dxa"/>
            <w:tcBorders>
              <w:top w:val="nil"/>
              <w:left w:val="nil"/>
              <w:bottom w:val="single" w:sz="4" w:space="0" w:color="auto"/>
              <w:right w:val="single" w:sz="8" w:space="0" w:color="auto"/>
            </w:tcBorders>
            <w:shd w:val="clear" w:color="auto" w:fill="auto"/>
            <w:vAlign w:val="center"/>
            <w:hideMark/>
          </w:tcPr>
          <w:p w14:paraId="23724B0C" w14:textId="77777777" w:rsidR="004521BD" w:rsidRPr="00E034AE" w:rsidRDefault="004521BD" w:rsidP="004521BD">
            <w:pPr>
              <w:jc w:val="center"/>
              <w:rPr>
                <w:color w:val="000000"/>
                <w:sz w:val="24"/>
                <w:szCs w:val="24"/>
              </w:rPr>
            </w:pPr>
            <w:r w:rsidRPr="00E034AE">
              <w:rPr>
                <w:rFonts w:hint="eastAsia"/>
                <w:color w:val="000000"/>
                <w:sz w:val="24"/>
                <w:szCs w:val="24"/>
              </w:rPr>
              <w:t xml:space="preserve">　</w:t>
            </w:r>
          </w:p>
        </w:tc>
      </w:tr>
      <w:tr w:rsidR="004521BD" w:rsidRPr="004521BD" w14:paraId="5C265484" w14:textId="77777777" w:rsidTr="00437EF9">
        <w:trPr>
          <w:trHeight w:val="313"/>
        </w:trPr>
        <w:tc>
          <w:tcPr>
            <w:tcW w:w="8379" w:type="dxa"/>
            <w:gridSpan w:val="8"/>
            <w:tcBorders>
              <w:top w:val="single" w:sz="8" w:space="0" w:color="auto"/>
              <w:left w:val="single" w:sz="8" w:space="0" w:color="auto"/>
              <w:right w:val="single" w:sz="8" w:space="0" w:color="000000"/>
            </w:tcBorders>
            <w:shd w:val="clear" w:color="auto" w:fill="auto"/>
            <w:noWrap/>
            <w:vAlign w:val="center"/>
            <w:hideMark/>
          </w:tcPr>
          <w:p w14:paraId="34CA9E44" w14:textId="20E3575D" w:rsidR="004521BD" w:rsidRPr="0014125F" w:rsidRDefault="004521BD" w:rsidP="00A576EF">
            <w:pPr>
              <w:jc w:val="center"/>
              <w:rPr>
                <w:rFonts w:ascii="宋体" w:eastAsia="宋体" w:hAnsi="宋体" w:cs="宋体"/>
                <w:b/>
                <w:bCs/>
                <w:color w:val="000000"/>
                <w:kern w:val="0"/>
                <w:sz w:val="28"/>
                <w:szCs w:val="28"/>
                <w:lang w:val="en-US"/>
              </w:rPr>
            </w:pPr>
            <w:r w:rsidRPr="0014125F">
              <w:rPr>
                <w:rFonts w:ascii="宋体" w:hAnsi="宋体" w:cs="宋体" w:hint="eastAsia"/>
                <w:b/>
                <w:bCs/>
                <w:color w:val="000000"/>
                <w:kern w:val="0"/>
                <w:sz w:val="28"/>
                <w:szCs w:val="28"/>
              </w:rPr>
              <w:t>P4</w:t>
            </w:r>
            <w:r w:rsidRPr="0014125F">
              <w:rPr>
                <w:rFonts w:ascii="宋体" w:hAnsi="宋体" w:cs="宋体" w:hint="eastAsia"/>
                <w:b/>
                <w:bCs/>
                <w:color w:val="000000"/>
                <w:kern w:val="0"/>
                <w:sz w:val="28"/>
                <w:szCs w:val="28"/>
              </w:rPr>
              <w:t>户外</w:t>
            </w:r>
            <w:r w:rsidRPr="0014125F">
              <w:rPr>
                <w:rFonts w:ascii="宋体" w:hAnsi="宋体" w:cs="宋体" w:hint="eastAsia"/>
                <w:b/>
                <w:bCs/>
                <w:color w:val="000000"/>
                <w:kern w:val="0"/>
                <w:sz w:val="28"/>
                <w:szCs w:val="28"/>
              </w:rPr>
              <w:t>LED</w:t>
            </w:r>
            <w:r w:rsidRPr="0014125F">
              <w:rPr>
                <w:rFonts w:ascii="宋体" w:hAnsi="宋体" w:cs="宋体" w:hint="eastAsia"/>
                <w:b/>
                <w:bCs/>
                <w:color w:val="000000"/>
                <w:kern w:val="0"/>
                <w:sz w:val="28"/>
                <w:szCs w:val="28"/>
              </w:rPr>
              <w:t>显示条形屏配置清单</w:t>
            </w:r>
            <w:r w:rsidR="00A576EF" w:rsidRPr="0014125F">
              <w:rPr>
                <w:rFonts w:ascii="宋体" w:hAnsi="宋体" w:cs="宋体" w:hint="eastAsia"/>
                <w:b/>
                <w:bCs/>
                <w:color w:val="000000"/>
                <w:kern w:val="0"/>
                <w:sz w:val="28"/>
                <w:szCs w:val="28"/>
              </w:rPr>
              <w:t xml:space="preserve"> </w:t>
            </w:r>
            <w:r w:rsidRPr="0014125F">
              <w:rPr>
                <w:rFonts w:ascii="宋体" w:hAnsi="宋体" w:cs="宋体" w:hint="eastAsia"/>
                <w:b/>
                <w:bCs/>
                <w:color w:val="000000"/>
                <w:kern w:val="0"/>
                <w:sz w:val="28"/>
                <w:szCs w:val="28"/>
              </w:rPr>
              <w:t>(7m*1m)2</w:t>
            </w:r>
            <w:r w:rsidRPr="0014125F">
              <w:rPr>
                <w:rFonts w:ascii="宋体" w:hAnsi="宋体" w:cs="宋体" w:hint="eastAsia"/>
                <w:b/>
                <w:bCs/>
                <w:color w:val="000000"/>
                <w:kern w:val="0"/>
                <w:sz w:val="28"/>
                <w:szCs w:val="28"/>
              </w:rPr>
              <w:t>块</w:t>
            </w:r>
          </w:p>
        </w:tc>
      </w:tr>
      <w:tr w:rsidR="004521BD" w:rsidRPr="004521BD" w14:paraId="52EB3C0E" w14:textId="77777777" w:rsidTr="00437EF9">
        <w:trPr>
          <w:trHeight w:val="361"/>
        </w:trPr>
        <w:tc>
          <w:tcPr>
            <w:tcW w:w="739" w:type="dxa"/>
            <w:tcBorders>
              <w:top w:val="nil"/>
              <w:left w:val="single" w:sz="8" w:space="0" w:color="auto"/>
              <w:bottom w:val="single" w:sz="4" w:space="0" w:color="auto"/>
              <w:right w:val="single" w:sz="4" w:space="0" w:color="auto"/>
            </w:tcBorders>
            <w:shd w:val="clear" w:color="auto" w:fill="A6A6A6" w:themeFill="background1" w:themeFillShade="A6"/>
            <w:noWrap/>
            <w:vAlign w:val="center"/>
            <w:hideMark/>
          </w:tcPr>
          <w:p w14:paraId="45854689" w14:textId="77777777" w:rsidR="004521BD" w:rsidRPr="00E034AE" w:rsidRDefault="004521BD" w:rsidP="004521BD">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序号</w:t>
            </w:r>
          </w:p>
        </w:tc>
        <w:tc>
          <w:tcPr>
            <w:tcW w:w="2962" w:type="dxa"/>
            <w:tcBorders>
              <w:top w:val="nil"/>
              <w:left w:val="nil"/>
              <w:bottom w:val="single" w:sz="4" w:space="0" w:color="auto"/>
              <w:right w:val="single" w:sz="4" w:space="0" w:color="auto"/>
            </w:tcBorders>
            <w:shd w:val="clear" w:color="auto" w:fill="A6A6A6" w:themeFill="background1" w:themeFillShade="A6"/>
            <w:vAlign w:val="center"/>
            <w:hideMark/>
          </w:tcPr>
          <w:p w14:paraId="24EFD5E8" w14:textId="77777777" w:rsidR="004521BD" w:rsidRPr="00E034AE" w:rsidRDefault="004521BD" w:rsidP="004521BD">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产品名称</w:t>
            </w:r>
          </w:p>
        </w:tc>
        <w:tc>
          <w:tcPr>
            <w:tcW w:w="688" w:type="dxa"/>
            <w:gridSpan w:val="2"/>
            <w:tcBorders>
              <w:top w:val="nil"/>
              <w:left w:val="nil"/>
              <w:bottom w:val="single" w:sz="4" w:space="0" w:color="auto"/>
              <w:right w:val="single" w:sz="4" w:space="0" w:color="auto"/>
            </w:tcBorders>
            <w:shd w:val="clear" w:color="auto" w:fill="A6A6A6" w:themeFill="background1" w:themeFillShade="A6"/>
            <w:vAlign w:val="center"/>
            <w:hideMark/>
          </w:tcPr>
          <w:p w14:paraId="1FEDDA7C" w14:textId="77777777" w:rsidR="004521BD" w:rsidRPr="00E034AE" w:rsidRDefault="004521BD" w:rsidP="004521BD">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单位</w:t>
            </w:r>
          </w:p>
        </w:tc>
        <w:tc>
          <w:tcPr>
            <w:tcW w:w="688" w:type="dxa"/>
            <w:gridSpan w:val="2"/>
            <w:tcBorders>
              <w:top w:val="nil"/>
              <w:left w:val="nil"/>
              <w:bottom w:val="single" w:sz="4" w:space="0" w:color="auto"/>
              <w:right w:val="single" w:sz="4" w:space="0" w:color="auto"/>
            </w:tcBorders>
            <w:shd w:val="clear" w:color="auto" w:fill="A6A6A6" w:themeFill="background1" w:themeFillShade="A6"/>
            <w:vAlign w:val="center"/>
            <w:hideMark/>
          </w:tcPr>
          <w:p w14:paraId="02E3792E" w14:textId="77777777" w:rsidR="004521BD" w:rsidRPr="00E034AE" w:rsidRDefault="004521BD" w:rsidP="004521BD">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数量</w:t>
            </w:r>
          </w:p>
        </w:tc>
        <w:tc>
          <w:tcPr>
            <w:tcW w:w="3302" w:type="dxa"/>
            <w:gridSpan w:val="2"/>
            <w:tcBorders>
              <w:top w:val="nil"/>
              <w:left w:val="nil"/>
              <w:bottom w:val="single" w:sz="4" w:space="0" w:color="auto"/>
              <w:right w:val="single" w:sz="8" w:space="0" w:color="auto"/>
            </w:tcBorders>
            <w:shd w:val="clear" w:color="auto" w:fill="A6A6A6" w:themeFill="background1" w:themeFillShade="A6"/>
            <w:vAlign w:val="center"/>
            <w:hideMark/>
          </w:tcPr>
          <w:p w14:paraId="6BAC7AAD" w14:textId="77777777" w:rsidR="004521BD" w:rsidRPr="00E034AE" w:rsidRDefault="004521BD" w:rsidP="004521BD">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备注</w:t>
            </w:r>
          </w:p>
        </w:tc>
      </w:tr>
      <w:tr w:rsidR="004521BD" w:rsidRPr="004521BD" w14:paraId="1D2BF69E" w14:textId="77777777" w:rsidTr="00437EF9">
        <w:trPr>
          <w:trHeight w:val="1362"/>
        </w:trPr>
        <w:tc>
          <w:tcPr>
            <w:tcW w:w="739" w:type="dxa"/>
            <w:tcBorders>
              <w:top w:val="nil"/>
              <w:left w:val="single" w:sz="8" w:space="0" w:color="auto"/>
              <w:bottom w:val="single" w:sz="4" w:space="0" w:color="auto"/>
              <w:right w:val="single" w:sz="4" w:space="0" w:color="auto"/>
            </w:tcBorders>
            <w:shd w:val="clear" w:color="auto" w:fill="auto"/>
            <w:noWrap/>
            <w:vAlign w:val="center"/>
            <w:hideMark/>
          </w:tcPr>
          <w:p w14:paraId="256BC393" w14:textId="77777777" w:rsidR="004521BD" w:rsidRPr="00E034AE" w:rsidRDefault="004521BD" w:rsidP="004521BD">
            <w:pPr>
              <w:jc w:val="center"/>
              <w:rPr>
                <w:rFonts w:ascii="宋体" w:eastAsia="宋体" w:hAnsi="宋体" w:cs="宋体"/>
                <w:color w:val="000000"/>
                <w:kern w:val="0"/>
                <w:sz w:val="24"/>
                <w:szCs w:val="24"/>
                <w:lang w:val="en-US"/>
              </w:rPr>
            </w:pPr>
            <w:r w:rsidRPr="00E034AE">
              <w:rPr>
                <w:rFonts w:ascii="宋体" w:eastAsia="宋体" w:hAnsi="宋体" w:cs="宋体" w:hint="eastAsia"/>
                <w:color w:val="000000"/>
                <w:kern w:val="0"/>
                <w:sz w:val="24"/>
                <w:szCs w:val="24"/>
                <w:lang w:val="en-US"/>
              </w:rPr>
              <w:t>1</w:t>
            </w:r>
          </w:p>
        </w:tc>
        <w:tc>
          <w:tcPr>
            <w:tcW w:w="2962" w:type="dxa"/>
            <w:tcBorders>
              <w:top w:val="nil"/>
              <w:left w:val="nil"/>
              <w:bottom w:val="single" w:sz="4" w:space="0" w:color="auto"/>
              <w:right w:val="single" w:sz="4" w:space="0" w:color="auto"/>
            </w:tcBorders>
            <w:shd w:val="clear" w:color="auto" w:fill="auto"/>
            <w:vAlign w:val="center"/>
            <w:hideMark/>
          </w:tcPr>
          <w:p w14:paraId="323A93C1" w14:textId="77777777" w:rsidR="004521BD" w:rsidRPr="00E034AE" w:rsidRDefault="004521BD" w:rsidP="004521BD">
            <w:pPr>
              <w:rPr>
                <w:color w:val="000000"/>
                <w:sz w:val="24"/>
                <w:szCs w:val="24"/>
              </w:rPr>
            </w:pPr>
            <w:r w:rsidRPr="00E034AE">
              <w:rPr>
                <w:rFonts w:hint="eastAsia"/>
                <w:color w:val="000000"/>
                <w:sz w:val="24"/>
                <w:szCs w:val="24"/>
              </w:rPr>
              <w:t>户外</w:t>
            </w:r>
            <w:r w:rsidRPr="00E034AE">
              <w:rPr>
                <w:rFonts w:hint="eastAsia"/>
                <w:color w:val="000000"/>
                <w:sz w:val="24"/>
                <w:szCs w:val="24"/>
              </w:rPr>
              <w:t>P4</w:t>
            </w:r>
            <w:r w:rsidRPr="00E034AE">
              <w:rPr>
                <w:rFonts w:hint="eastAsia"/>
                <w:color w:val="000000"/>
                <w:sz w:val="24"/>
                <w:szCs w:val="24"/>
              </w:rPr>
              <w:t>全彩</w:t>
            </w:r>
            <w:r w:rsidRPr="00E034AE">
              <w:rPr>
                <w:rFonts w:hint="eastAsia"/>
                <w:color w:val="000000"/>
                <w:sz w:val="24"/>
                <w:szCs w:val="24"/>
              </w:rPr>
              <w:t>LED</w:t>
            </w:r>
            <w:r w:rsidRPr="00E034AE">
              <w:rPr>
                <w:rFonts w:hint="eastAsia"/>
                <w:color w:val="000000"/>
                <w:sz w:val="24"/>
                <w:szCs w:val="24"/>
              </w:rPr>
              <w:t>屏幕</w:t>
            </w:r>
          </w:p>
        </w:tc>
        <w:tc>
          <w:tcPr>
            <w:tcW w:w="688" w:type="dxa"/>
            <w:gridSpan w:val="2"/>
            <w:tcBorders>
              <w:top w:val="nil"/>
              <w:left w:val="nil"/>
              <w:bottom w:val="single" w:sz="4" w:space="0" w:color="auto"/>
              <w:right w:val="single" w:sz="4" w:space="0" w:color="auto"/>
            </w:tcBorders>
            <w:shd w:val="clear" w:color="auto" w:fill="auto"/>
            <w:vAlign w:val="center"/>
            <w:hideMark/>
          </w:tcPr>
          <w:p w14:paraId="0C43132E" w14:textId="77777777" w:rsidR="004521BD" w:rsidRPr="00E034AE" w:rsidRDefault="004521BD" w:rsidP="004521BD">
            <w:pPr>
              <w:jc w:val="center"/>
              <w:rPr>
                <w:color w:val="000000"/>
                <w:sz w:val="24"/>
                <w:szCs w:val="24"/>
              </w:rPr>
            </w:pPr>
            <w:r w:rsidRPr="00E034AE">
              <w:rPr>
                <w:rFonts w:hint="eastAsia"/>
                <w:color w:val="000000"/>
                <w:sz w:val="24"/>
                <w:szCs w:val="24"/>
              </w:rPr>
              <w:t xml:space="preserve">㎡　</w:t>
            </w:r>
          </w:p>
        </w:tc>
        <w:tc>
          <w:tcPr>
            <w:tcW w:w="688" w:type="dxa"/>
            <w:gridSpan w:val="2"/>
            <w:tcBorders>
              <w:top w:val="nil"/>
              <w:left w:val="nil"/>
              <w:bottom w:val="single" w:sz="4" w:space="0" w:color="auto"/>
              <w:right w:val="single" w:sz="4" w:space="0" w:color="auto"/>
            </w:tcBorders>
            <w:shd w:val="clear" w:color="auto" w:fill="auto"/>
            <w:vAlign w:val="center"/>
            <w:hideMark/>
          </w:tcPr>
          <w:p w14:paraId="04438ACE" w14:textId="77777777" w:rsidR="004521BD" w:rsidRPr="00E034AE" w:rsidRDefault="004521BD" w:rsidP="004521BD">
            <w:pPr>
              <w:jc w:val="center"/>
              <w:rPr>
                <w:color w:val="000000"/>
                <w:sz w:val="24"/>
                <w:szCs w:val="24"/>
              </w:rPr>
            </w:pPr>
            <w:r w:rsidRPr="00E034AE">
              <w:rPr>
                <w:rFonts w:hint="eastAsia"/>
                <w:color w:val="000000"/>
                <w:sz w:val="24"/>
                <w:szCs w:val="24"/>
              </w:rPr>
              <w:t>14</w:t>
            </w:r>
          </w:p>
        </w:tc>
        <w:tc>
          <w:tcPr>
            <w:tcW w:w="3302" w:type="dxa"/>
            <w:gridSpan w:val="2"/>
            <w:tcBorders>
              <w:top w:val="nil"/>
              <w:left w:val="nil"/>
              <w:bottom w:val="single" w:sz="4" w:space="0" w:color="auto"/>
              <w:right w:val="single" w:sz="8" w:space="0" w:color="auto"/>
            </w:tcBorders>
            <w:shd w:val="clear" w:color="auto" w:fill="auto"/>
            <w:vAlign w:val="center"/>
            <w:hideMark/>
          </w:tcPr>
          <w:p w14:paraId="2E30B211" w14:textId="77777777" w:rsidR="004521BD" w:rsidRPr="00E034AE" w:rsidRDefault="004521BD" w:rsidP="004521BD">
            <w:pPr>
              <w:rPr>
                <w:color w:val="000000"/>
                <w:sz w:val="24"/>
                <w:szCs w:val="24"/>
              </w:rPr>
            </w:pPr>
            <w:r w:rsidRPr="00E034AE">
              <w:rPr>
                <w:rFonts w:hint="eastAsia"/>
                <w:color w:val="000000"/>
                <w:sz w:val="24"/>
                <w:szCs w:val="24"/>
              </w:rPr>
              <w:t>单元箱体尺寸：</w:t>
            </w:r>
            <w:r w:rsidRPr="00E034AE">
              <w:rPr>
                <w:rFonts w:hint="eastAsia"/>
                <w:color w:val="000000"/>
                <w:sz w:val="24"/>
                <w:szCs w:val="24"/>
              </w:rPr>
              <w:t>500*500</w:t>
            </w:r>
            <w:r w:rsidRPr="00E034AE">
              <w:rPr>
                <w:rFonts w:hint="eastAsia"/>
                <w:color w:val="000000"/>
                <w:sz w:val="24"/>
                <w:szCs w:val="24"/>
              </w:rPr>
              <w:br/>
            </w:r>
            <w:r w:rsidRPr="00E034AE">
              <w:rPr>
                <w:rFonts w:hint="eastAsia"/>
                <w:color w:val="000000"/>
                <w:sz w:val="24"/>
                <w:szCs w:val="24"/>
              </w:rPr>
              <w:t>单元分辨率：</w:t>
            </w:r>
            <w:r w:rsidRPr="00E034AE">
              <w:rPr>
                <w:rFonts w:hint="eastAsia"/>
                <w:color w:val="000000"/>
                <w:sz w:val="24"/>
                <w:szCs w:val="24"/>
              </w:rPr>
              <w:t>104*104</w:t>
            </w:r>
            <w:r w:rsidRPr="00E034AE">
              <w:rPr>
                <w:rFonts w:hint="eastAsia"/>
                <w:color w:val="000000"/>
                <w:sz w:val="24"/>
                <w:szCs w:val="24"/>
              </w:rPr>
              <w:br/>
            </w:r>
            <w:r w:rsidRPr="00E034AE">
              <w:rPr>
                <w:rFonts w:hint="eastAsia"/>
                <w:color w:val="000000"/>
                <w:sz w:val="24"/>
                <w:szCs w:val="24"/>
              </w:rPr>
              <w:t>大屏箱体数量：</w:t>
            </w:r>
            <w:r w:rsidRPr="00E034AE">
              <w:rPr>
                <w:rFonts w:hint="eastAsia"/>
                <w:color w:val="000000"/>
                <w:sz w:val="24"/>
                <w:szCs w:val="24"/>
              </w:rPr>
              <w:t>14*2=28</w:t>
            </w:r>
            <w:r w:rsidRPr="00E034AE">
              <w:rPr>
                <w:rFonts w:hint="eastAsia"/>
                <w:color w:val="000000"/>
                <w:sz w:val="24"/>
                <w:szCs w:val="24"/>
              </w:rPr>
              <w:br/>
            </w:r>
            <w:r w:rsidRPr="00E034AE">
              <w:rPr>
                <w:rFonts w:hint="eastAsia"/>
                <w:color w:val="000000"/>
                <w:sz w:val="24"/>
                <w:szCs w:val="24"/>
              </w:rPr>
              <w:t>大屏分辨率</w:t>
            </w:r>
            <w:r w:rsidRPr="00E034AE">
              <w:rPr>
                <w:rFonts w:hint="eastAsia"/>
                <w:color w:val="000000"/>
                <w:sz w:val="24"/>
                <w:szCs w:val="24"/>
              </w:rPr>
              <w:t>: 1144*208</w:t>
            </w:r>
          </w:p>
        </w:tc>
      </w:tr>
      <w:tr w:rsidR="004521BD" w:rsidRPr="004521BD" w14:paraId="57BD6446" w14:textId="77777777" w:rsidTr="00437EF9">
        <w:trPr>
          <w:trHeight w:val="361"/>
        </w:trPr>
        <w:tc>
          <w:tcPr>
            <w:tcW w:w="739" w:type="dxa"/>
            <w:tcBorders>
              <w:top w:val="nil"/>
              <w:left w:val="single" w:sz="8" w:space="0" w:color="auto"/>
              <w:bottom w:val="single" w:sz="4" w:space="0" w:color="auto"/>
              <w:right w:val="single" w:sz="4" w:space="0" w:color="auto"/>
            </w:tcBorders>
            <w:shd w:val="clear" w:color="auto" w:fill="auto"/>
            <w:noWrap/>
            <w:vAlign w:val="center"/>
            <w:hideMark/>
          </w:tcPr>
          <w:p w14:paraId="3AA0C6F8" w14:textId="77777777" w:rsidR="004521BD" w:rsidRPr="00E034AE" w:rsidRDefault="004521BD" w:rsidP="004521BD">
            <w:pPr>
              <w:jc w:val="center"/>
              <w:rPr>
                <w:rFonts w:ascii="宋体" w:eastAsia="宋体" w:hAnsi="宋体" w:cs="宋体"/>
                <w:color w:val="000000"/>
                <w:kern w:val="0"/>
                <w:sz w:val="24"/>
                <w:szCs w:val="24"/>
                <w:lang w:val="en-US"/>
              </w:rPr>
            </w:pPr>
            <w:r w:rsidRPr="00E034AE">
              <w:rPr>
                <w:rFonts w:ascii="宋体" w:eastAsia="宋体" w:hAnsi="宋体" w:cs="宋体" w:hint="eastAsia"/>
                <w:color w:val="000000"/>
                <w:kern w:val="0"/>
                <w:sz w:val="24"/>
                <w:szCs w:val="24"/>
                <w:lang w:val="en-US"/>
              </w:rPr>
              <w:t>2</w:t>
            </w:r>
          </w:p>
        </w:tc>
        <w:tc>
          <w:tcPr>
            <w:tcW w:w="2962" w:type="dxa"/>
            <w:tcBorders>
              <w:top w:val="nil"/>
              <w:left w:val="nil"/>
              <w:bottom w:val="nil"/>
              <w:right w:val="nil"/>
            </w:tcBorders>
            <w:shd w:val="clear" w:color="auto" w:fill="auto"/>
            <w:vAlign w:val="center"/>
            <w:hideMark/>
          </w:tcPr>
          <w:p w14:paraId="44FDDB14" w14:textId="77777777" w:rsidR="004521BD" w:rsidRPr="00E034AE" w:rsidRDefault="004521BD" w:rsidP="004521BD">
            <w:pPr>
              <w:rPr>
                <w:color w:val="000000"/>
                <w:sz w:val="24"/>
                <w:szCs w:val="24"/>
              </w:rPr>
            </w:pPr>
            <w:r w:rsidRPr="00E034AE">
              <w:rPr>
                <w:rFonts w:hint="eastAsia"/>
                <w:color w:val="000000"/>
                <w:sz w:val="24"/>
                <w:szCs w:val="24"/>
              </w:rPr>
              <w:t>异步联网播放机</w:t>
            </w:r>
          </w:p>
        </w:tc>
        <w:tc>
          <w:tcPr>
            <w:tcW w:w="688" w:type="dxa"/>
            <w:gridSpan w:val="2"/>
            <w:tcBorders>
              <w:top w:val="nil"/>
              <w:left w:val="single" w:sz="4" w:space="0" w:color="auto"/>
              <w:bottom w:val="single" w:sz="4" w:space="0" w:color="auto"/>
              <w:right w:val="single" w:sz="4" w:space="0" w:color="auto"/>
            </w:tcBorders>
            <w:shd w:val="clear" w:color="auto" w:fill="auto"/>
            <w:vAlign w:val="center"/>
            <w:hideMark/>
          </w:tcPr>
          <w:p w14:paraId="59CA76F0" w14:textId="77777777" w:rsidR="004521BD" w:rsidRPr="00E034AE" w:rsidRDefault="004521BD" w:rsidP="004521BD">
            <w:pPr>
              <w:jc w:val="center"/>
              <w:rPr>
                <w:color w:val="000000"/>
                <w:sz w:val="24"/>
                <w:szCs w:val="24"/>
              </w:rPr>
            </w:pPr>
            <w:r w:rsidRPr="00E034AE">
              <w:rPr>
                <w:rFonts w:hint="eastAsia"/>
                <w:color w:val="000000"/>
                <w:sz w:val="24"/>
                <w:szCs w:val="24"/>
              </w:rPr>
              <w:t>台</w:t>
            </w:r>
          </w:p>
        </w:tc>
        <w:tc>
          <w:tcPr>
            <w:tcW w:w="688" w:type="dxa"/>
            <w:gridSpan w:val="2"/>
            <w:tcBorders>
              <w:top w:val="nil"/>
              <w:left w:val="nil"/>
              <w:bottom w:val="single" w:sz="4" w:space="0" w:color="auto"/>
              <w:right w:val="single" w:sz="4" w:space="0" w:color="auto"/>
            </w:tcBorders>
            <w:shd w:val="clear" w:color="auto" w:fill="auto"/>
            <w:vAlign w:val="center"/>
            <w:hideMark/>
          </w:tcPr>
          <w:p w14:paraId="4741CBE0" w14:textId="77777777" w:rsidR="004521BD" w:rsidRPr="00E034AE" w:rsidRDefault="004521BD" w:rsidP="004521BD">
            <w:pPr>
              <w:jc w:val="center"/>
              <w:rPr>
                <w:color w:val="000000"/>
                <w:sz w:val="24"/>
                <w:szCs w:val="24"/>
              </w:rPr>
            </w:pPr>
            <w:r w:rsidRPr="00E034AE">
              <w:rPr>
                <w:rFonts w:hint="eastAsia"/>
                <w:color w:val="000000"/>
                <w:sz w:val="24"/>
                <w:szCs w:val="24"/>
              </w:rPr>
              <w:t>4</w:t>
            </w:r>
          </w:p>
        </w:tc>
        <w:tc>
          <w:tcPr>
            <w:tcW w:w="3302" w:type="dxa"/>
            <w:gridSpan w:val="2"/>
            <w:tcBorders>
              <w:top w:val="nil"/>
              <w:left w:val="nil"/>
              <w:bottom w:val="single" w:sz="4" w:space="0" w:color="auto"/>
              <w:right w:val="single" w:sz="8" w:space="0" w:color="auto"/>
            </w:tcBorders>
            <w:shd w:val="clear" w:color="auto" w:fill="auto"/>
            <w:vAlign w:val="center"/>
            <w:hideMark/>
          </w:tcPr>
          <w:p w14:paraId="42371F6D" w14:textId="77777777" w:rsidR="004521BD" w:rsidRPr="00E034AE" w:rsidRDefault="004521BD" w:rsidP="004521BD">
            <w:pPr>
              <w:rPr>
                <w:color w:val="000000"/>
                <w:sz w:val="24"/>
                <w:szCs w:val="24"/>
              </w:rPr>
            </w:pPr>
            <w:r w:rsidRPr="00E034AE">
              <w:rPr>
                <w:rFonts w:hint="eastAsia"/>
                <w:color w:val="000000"/>
                <w:sz w:val="24"/>
                <w:szCs w:val="24"/>
              </w:rPr>
              <w:t xml:space="preserve">　</w:t>
            </w:r>
          </w:p>
        </w:tc>
      </w:tr>
      <w:tr w:rsidR="004521BD" w:rsidRPr="004521BD" w14:paraId="002C57FF" w14:textId="77777777" w:rsidTr="00437EF9">
        <w:trPr>
          <w:trHeight w:val="361"/>
        </w:trPr>
        <w:tc>
          <w:tcPr>
            <w:tcW w:w="739" w:type="dxa"/>
            <w:tcBorders>
              <w:top w:val="nil"/>
              <w:left w:val="single" w:sz="8" w:space="0" w:color="auto"/>
              <w:bottom w:val="single" w:sz="4" w:space="0" w:color="auto"/>
              <w:right w:val="single" w:sz="4" w:space="0" w:color="auto"/>
            </w:tcBorders>
            <w:shd w:val="clear" w:color="auto" w:fill="auto"/>
            <w:noWrap/>
            <w:vAlign w:val="center"/>
            <w:hideMark/>
          </w:tcPr>
          <w:p w14:paraId="17BCBCCE" w14:textId="77777777" w:rsidR="004521BD" w:rsidRPr="00E034AE" w:rsidRDefault="004521BD" w:rsidP="004521BD">
            <w:pPr>
              <w:jc w:val="center"/>
              <w:rPr>
                <w:rFonts w:ascii="宋体" w:eastAsia="宋体" w:hAnsi="宋体" w:cs="宋体"/>
                <w:color w:val="000000"/>
                <w:kern w:val="0"/>
                <w:sz w:val="24"/>
                <w:szCs w:val="24"/>
                <w:lang w:val="en-US"/>
              </w:rPr>
            </w:pPr>
            <w:r w:rsidRPr="00E034AE">
              <w:rPr>
                <w:rFonts w:ascii="宋体" w:eastAsia="宋体" w:hAnsi="宋体" w:cs="宋体" w:hint="eastAsia"/>
                <w:color w:val="000000"/>
                <w:kern w:val="0"/>
                <w:sz w:val="24"/>
                <w:szCs w:val="24"/>
                <w:lang w:val="en-US"/>
              </w:rPr>
              <w:t>3</w:t>
            </w:r>
          </w:p>
        </w:tc>
        <w:tc>
          <w:tcPr>
            <w:tcW w:w="2962" w:type="dxa"/>
            <w:tcBorders>
              <w:top w:val="single" w:sz="4" w:space="0" w:color="000000"/>
              <w:left w:val="nil"/>
              <w:bottom w:val="nil"/>
              <w:right w:val="nil"/>
            </w:tcBorders>
            <w:shd w:val="clear" w:color="auto" w:fill="auto"/>
            <w:vAlign w:val="center"/>
            <w:hideMark/>
          </w:tcPr>
          <w:p w14:paraId="3EA3E97A" w14:textId="77777777" w:rsidR="004521BD" w:rsidRPr="00E034AE" w:rsidRDefault="004521BD" w:rsidP="004521BD">
            <w:pPr>
              <w:rPr>
                <w:color w:val="000000"/>
                <w:sz w:val="24"/>
                <w:szCs w:val="24"/>
              </w:rPr>
            </w:pPr>
            <w:r w:rsidRPr="00E034AE">
              <w:rPr>
                <w:rFonts w:hint="eastAsia"/>
                <w:color w:val="000000"/>
                <w:sz w:val="24"/>
                <w:szCs w:val="24"/>
              </w:rPr>
              <w:t>光纤收发器</w:t>
            </w:r>
          </w:p>
        </w:tc>
        <w:tc>
          <w:tcPr>
            <w:tcW w:w="688" w:type="dxa"/>
            <w:gridSpan w:val="2"/>
            <w:tcBorders>
              <w:top w:val="nil"/>
              <w:left w:val="single" w:sz="4" w:space="0" w:color="auto"/>
              <w:bottom w:val="single" w:sz="4" w:space="0" w:color="auto"/>
              <w:right w:val="single" w:sz="4" w:space="0" w:color="auto"/>
            </w:tcBorders>
            <w:shd w:val="clear" w:color="auto" w:fill="auto"/>
            <w:vAlign w:val="center"/>
            <w:hideMark/>
          </w:tcPr>
          <w:p w14:paraId="3140C177" w14:textId="77777777" w:rsidR="004521BD" w:rsidRPr="00E034AE" w:rsidRDefault="004521BD" w:rsidP="004521BD">
            <w:pPr>
              <w:jc w:val="center"/>
              <w:rPr>
                <w:color w:val="000000"/>
                <w:sz w:val="24"/>
                <w:szCs w:val="24"/>
              </w:rPr>
            </w:pPr>
            <w:r w:rsidRPr="00E034AE">
              <w:rPr>
                <w:rFonts w:hint="eastAsia"/>
                <w:color w:val="000000"/>
                <w:sz w:val="24"/>
                <w:szCs w:val="24"/>
              </w:rPr>
              <w:t>台</w:t>
            </w:r>
          </w:p>
        </w:tc>
        <w:tc>
          <w:tcPr>
            <w:tcW w:w="688" w:type="dxa"/>
            <w:gridSpan w:val="2"/>
            <w:tcBorders>
              <w:top w:val="nil"/>
              <w:left w:val="nil"/>
              <w:bottom w:val="single" w:sz="4" w:space="0" w:color="auto"/>
              <w:right w:val="single" w:sz="4" w:space="0" w:color="auto"/>
            </w:tcBorders>
            <w:shd w:val="clear" w:color="auto" w:fill="auto"/>
            <w:vAlign w:val="center"/>
            <w:hideMark/>
          </w:tcPr>
          <w:p w14:paraId="1C4ACB66" w14:textId="77777777" w:rsidR="004521BD" w:rsidRPr="00E034AE" w:rsidRDefault="004521BD" w:rsidP="004521BD">
            <w:pPr>
              <w:jc w:val="center"/>
              <w:rPr>
                <w:color w:val="000000"/>
                <w:sz w:val="24"/>
                <w:szCs w:val="24"/>
              </w:rPr>
            </w:pPr>
            <w:r w:rsidRPr="00E034AE">
              <w:rPr>
                <w:rFonts w:hint="eastAsia"/>
                <w:color w:val="000000"/>
                <w:sz w:val="24"/>
                <w:szCs w:val="24"/>
              </w:rPr>
              <w:t>2</w:t>
            </w:r>
          </w:p>
        </w:tc>
        <w:tc>
          <w:tcPr>
            <w:tcW w:w="3302" w:type="dxa"/>
            <w:gridSpan w:val="2"/>
            <w:tcBorders>
              <w:top w:val="nil"/>
              <w:left w:val="nil"/>
              <w:bottom w:val="single" w:sz="4" w:space="0" w:color="auto"/>
              <w:right w:val="single" w:sz="8" w:space="0" w:color="auto"/>
            </w:tcBorders>
            <w:shd w:val="clear" w:color="auto" w:fill="auto"/>
            <w:vAlign w:val="center"/>
            <w:hideMark/>
          </w:tcPr>
          <w:p w14:paraId="7C69C15F" w14:textId="77777777" w:rsidR="004521BD" w:rsidRPr="00E034AE" w:rsidRDefault="004521BD" w:rsidP="004521BD">
            <w:pPr>
              <w:rPr>
                <w:color w:val="000000"/>
                <w:sz w:val="24"/>
                <w:szCs w:val="24"/>
              </w:rPr>
            </w:pPr>
            <w:r w:rsidRPr="00E034AE">
              <w:rPr>
                <w:rFonts w:hint="eastAsia"/>
                <w:color w:val="000000"/>
                <w:sz w:val="24"/>
                <w:szCs w:val="24"/>
              </w:rPr>
              <w:t xml:space="preserve">　</w:t>
            </w:r>
          </w:p>
        </w:tc>
      </w:tr>
      <w:tr w:rsidR="004521BD" w:rsidRPr="004521BD" w14:paraId="137E5E80" w14:textId="77777777" w:rsidTr="00437EF9">
        <w:trPr>
          <w:trHeight w:val="361"/>
        </w:trPr>
        <w:tc>
          <w:tcPr>
            <w:tcW w:w="739" w:type="dxa"/>
            <w:tcBorders>
              <w:top w:val="nil"/>
              <w:left w:val="single" w:sz="8" w:space="0" w:color="auto"/>
              <w:bottom w:val="single" w:sz="4" w:space="0" w:color="auto"/>
              <w:right w:val="single" w:sz="4" w:space="0" w:color="auto"/>
            </w:tcBorders>
            <w:shd w:val="clear" w:color="auto" w:fill="auto"/>
            <w:noWrap/>
            <w:vAlign w:val="center"/>
            <w:hideMark/>
          </w:tcPr>
          <w:p w14:paraId="40387621" w14:textId="77777777" w:rsidR="004521BD" w:rsidRPr="00E034AE" w:rsidRDefault="004521BD" w:rsidP="004521BD">
            <w:pPr>
              <w:jc w:val="center"/>
              <w:rPr>
                <w:rFonts w:ascii="宋体" w:eastAsia="宋体" w:hAnsi="宋体" w:cs="宋体"/>
                <w:color w:val="000000"/>
                <w:kern w:val="0"/>
                <w:sz w:val="24"/>
                <w:szCs w:val="24"/>
                <w:lang w:val="en-US"/>
              </w:rPr>
            </w:pPr>
            <w:r w:rsidRPr="00E034AE">
              <w:rPr>
                <w:rFonts w:ascii="宋体" w:eastAsia="宋体" w:hAnsi="宋体" w:cs="宋体" w:hint="eastAsia"/>
                <w:color w:val="000000"/>
                <w:kern w:val="0"/>
                <w:sz w:val="24"/>
                <w:szCs w:val="24"/>
                <w:lang w:val="en-US"/>
              </w:rPr>
              <w:t>4</w:t>
            </w:r>
          </w:p>
        </w:tc>
        <w:tc>
          <w:tcPr>
            <w:tcW w:w="2962" w:type="dxa"/>
            <w:tcBorders>
              <w:top w:val="single" w:sz="4" w:space="0" w:color="000000"/>
              <w:left w:val="nil"/>
              <w:bottom w:val="nil"/>
              <w:right w:val="nil"/>
            </w:tcBorders>
            <w:shd w:val="clear" w:color="auto" w:fill="auto"/>
            <w:vAlign w:val="center"/>
            <w:hideMark/>
          </w:tcPr>
          <w:p w14:paraId="51189513" w14:textId="77777777" w:rsidR="004521BD" w:rsidRPr="00E034AE" w:rsidRDefault="004521BD" w:rsidP="004521BD">
            <w:pPr>
              <w:rPr>
                <w:color w:val="000000"/>
                <w:sz w:val="24"/>
                <w:szCs w:val="24"/>
              </w:rPr>
            </w:pPr>
            <w:r w:rsidRPr="00E034AE">
              <w:rPr>
                <w:rFonts w:hint="eastAsia"/>
                <w:color w:val="000000"/>
                <w:sz w:val="24"/>
                <w:szCs w:val="24"/>
              </w:rPr>
              <w:t>高端多功能卡</w:t>
            </w:r>
          </w:p>
        </w:tc>
        <w:tc>
          <w:tcPr>
            <w:tcW w:w="688" w:type="dxa"/>
            <w:gridSpan w:val="2"/>
            <w:tcBorders>
              <w:top w:val="nil"/>
              <w:left w:val="single" w:sz="4" w:space="0" w:color="auto"/>
              <w:bottom w:val="single" w:sz="4" w:space="0" w:color="auto"/>
              <w:right w:val="single" w:sz="4" w:space="0" w:color="auto"/>
            </w:tcBorders>
            <w:shd w:val="clear" w:color="auto" w:fill="auto"/>
            <w:vAlign w:val="center"/>
            <w:hideMark/>
          </w:tcPr>
          <w:p w14:paraId="371BCDE6" w14:textId="77777777" w:rsidR="004521BD" w:rsidRPr="00E034AE" w:rsidRDefault="004521BD" w:rsidP="004521BD">
            <w:pPr>
              <w:jc w:val="center"/>
              <w:rPr>
                <w:color w:val="000000"/>
                <w:sz w:val="24"/>
                <w:szCs w:val="24"/>
              </w:rPr>
            </w:pPr>
            <w:r w:rsidRPr="00E034AE">
              <w:rPr>
                <w:rFonts w:hint="eastAsia"/>
                <w:color w:val="000000"/>
                <w:sz w:val="24"/>
                <w:szCs w:val="24"/>
              </w:rPr>
              <w:t>台</w:t>
            </w:r>
          </w:p>
        </w:tc>
        <w:tc>
          <w:tcPr>
            <w:tcW w:w="688" w:type="dxa"/>
            <w:gridSpan w:val="2"/>
            <w:tcBorders>
              <w:top w:val="nil"/>
              <w:left w:val="nil"/>
              <w:bottom w:val="single" w:sz="4" w:space="0" w:color="auto"/>
              <w:right w:val="single" w:sz="4" w:space="0" w:color="auto"/>
            </w:tcBorders>
            <w:shd w:val="clear" w:color="auto" w:fill="auto"/>
            <w:vAlign w:val="center"/>
            <w:hideMark/>
          </w:tcPr>
          <w:p w14:paraId="40B6BBC8" w14:textId="77777777" w:rsidR="004521BD" w:rsidRPr="00E034AE" w:rsidRDefault="004521BD" w:rsidP="004521BD">
            <w:pPr>
              <w:jc w:val="center"/>
              <w:rPr>
                <w:color w:val="000000"/>
                <w:sz w:val="24"/>
                <w:szCs w:val="24"/>
              </w:rPr>
            </w:pPr>
            <w:r w:rsidRPr="00E034AE">
              <w:rPr>
                <w:rFonts w:hint="eastAsia"/>
                <w:color w:val="000000"/>
                <w:sz w:val="24"/>
                <w:szCs w:val="24"/>
              </w:rPr>
              <w:t>2</w:t>
            </w:r>
          </w:p>
        </w:tc>
        <w:tc>
          <w:tcPr>
            <w:tcW w:w="3302" w:type="dxa"/>
            <w:gridSpan w:val="2"/>
            <w:tcBorders>
              <w:top w:val="nil"/>
              <w:left w:val="nil"/>
              <w:bottom w:val="single" w:sz="4" w:space="0" w:color="auto"/>
              <w:right w:val="single" w:sz="8" w:space="0" w:color="auto"/>
            </w:tcBorders>
            <w:shd w:val="clear" w:color="auto" w:fill="auto"/>
            <w:vAlign w:val="center"/>
            <w:hideMark/>
          </w:tcPr>
          <w:p w14:paraId="3D4ECF95" w14:textId="77777777" w:rsidR="004521BD" w:rsidRPr="00E034AE" w:rsidRDefault="004521BD" w:rsidP="004521BD">
            <w:pPr>
              <w:rPr>
                <w:color w:val="000000"/>
                <w:sz w:val="24"/>
                <w:szCs w:val="24"/>
              </w:rPr>
            </w:pPr>
            <w:r w:rsidRPr="00E034AE">
              <w:rPr>
                <w:rFonts w:hint="eastAsia"/>
                <w:color w:val="000000"/>
                <w:sz w:val="24"/>
                <w:szCs w:val="24"/>
              </w:rPr>
              <w:t xml:space="preserve">　</w:t>
            </w:r>
          </w:p>
        </w:tc>
      </w:tr>
      <w:tr w:rsidR="004521BD" w:rsidRPr="004521BD" w14:paraId="5365A542" w14:textId="77777777" w:rsidTr="00437EF9">
        <w:trPr>
          <w:trHeight w:val="361"/>
        </w:trPr>
        <w:tc>
          <w:tcPr>
            <w:tcW w:w="739" w:type="dxa"/>
            <w:tcBorders>
              <w:top w:val="nil"/>
              <w:left w:val="single" w:sz="8" w:space="0" w:color="auto"/>
              <w:bottom w:val="single" w:sz="4" w:space="0" w:color="auto"/>
              <w:right w:val="single" w:sz="4" w:space="0" w:color="auto"/>
            </w:tcBorders>
            <w:shd w:val="clear" w:color="auto" w:fill="auto"/>
            <w:noWrap/>
            <w:vAlign w:val="center"/>
            <w:hideMark/>
          </w:tcPr>
          <w:p w14:paraId="71FC0008" w14:textId="77777777" w:rsidR="004521BD" w:rsidRPr="00E034AE" w:rsidRDefault="004521BD" w:rsidP="004521BD">
            <w:pPr>
              <w:jc w:val="center"/>
              <w:rPr>
                <w:rFonts w:ascii="宋体" w:eastAsia="宋体" w:hAnsi="宋体" w:cs="宋体"/>
                <w:color w:val="000000"/>
                <w:kern w:val="0"/>
                <w:sz w:val="24"/>
                <w:szCs w:val="24"/>
                <w:lang w:val="en-US"/>
              </w:rPr>
            </w:pPr>
            <w:r w:rsidRPr="00E034AE">
              <w:rPr>
                <w:rFonts w:ascii="宋体" w:eastAsia="宋体" w:hAnsi="宋体" w:cs="宋体" w:hint="eastAsia"/>
                <w:color w:val="000000"/>
                <w:kern w:val="0"/>
                <w:sz w:val="24"/>
                <w:szCs w:val="24"/>
                <w:lang w:val="en-US"/>
              </w:rPr>
              <w:t>5</w:t>
            </w:r>
          </w:p>
        </w:tc>
        <w:tc>
          <w:tcPr>
            <w:tcW w:w="2962" w:type="dxa"/>
            <w:tcBorders>
              <w:top w:val="single" w:sz="4" w:space="0" w:color="auto"/>
              <w:left w:val="single" w:sz="4" w:space="0" w:color="auto"/>
              <w:bottom w:val="single" w:sz="4" w:space="0" w:color="auto"/>
              <w:right w:val="nil"/>
            </w:tcBorders>
            <w:shd w:val="clear" w:color="auto" w:fill="auto"/>
            <w:vAlign w:val="center"/>
            <w:hideMark/>
          </w:tcPr>
          <w:p w14:paraId="6B9A2133" w14:textId="77777777" w:rsidR="004521BD" w:rsidRPr="00E034AE" w:rsidRDefault="004521BD" w:rsidP="004521BD">
            <w:pPr>
              <w:rPr>
                <w:color w:val="000000"/>
                <w:sz w:val="24"/>
                <w:szCs w:val="24"/>
              </w:rPr>
            </w:pPr>
            <w:r w:rsidRPr="00E034AE">
              <w:rPr>
                <w:rFonts w:hint="eastAsia"/>
                <w:color w:val="000000"/>
                <w:sz w:val="24"/>
                <w:szCs w:val="24"/>
              </w:rPr>
              <w:t>温湿度传感器</w:t>
            </w:r>
          </w:p>
        </w:tc>
        <w:tc>
          <w:tcPr>
            <w:tcW w:w="688" w:type="dxa"/>
            <w:gridSpan w:val="2"/>
            <w:tcBorders>
              <w:top w:val="nil"/>
              <w:left w:val="single" w:sz="4" w:space="0" w:color="auto"/>
              <w:bottom w:val="single" w:sz="4" w:space="0" w:color="auto"/>
              <w:right w:val="single" w:sz="4" w:space="0" w:color="auto"/>
            </w:tcBorders>
            <w:shd w:val="clear" w:color="auto" w:fill="auto"/>
            <w:vAlign w:val="center"/>
            <w:hideMark/>
          </w:tcPr>
          <w:p w14:paraId="12F889C1" w14:textId="77777777" w:rsidR="004521BD" w:rsidRPr="00E034AE" w:rsidRDefault="004521BD" w:rsidP="004521BD">
            <w:pPr>
              <w:jc w:val="center"/>
              <w:rPr>
                <w:color w:val="000000"/>
                <w:sz w:val="24"/>
                <w:szCs w:val="24"/>
              </w:rPr>
            </w:pPr>
            <w:r w:rsidRPr="00E034AE">
              <w:rPr>
                <w:rFonts w:hint="eastAsia"/>
                <w:color w:val="000000"/>
                <w:sz w:val="24"/>
                <w:szCs w:val="24"/>
              </w:rPr>
              <w:t>台</w:t>
            </w:r>
          </w:p>
        </w:tc>
        <w:tc>
          <w:tcPr>
            <w:tcW w:w="688" w:type="dxa"/>
            <w:gridSpan w:val="2"/>
            <w:tcBorders>
              <w:top w:val="nil"/>
              <w:left w:val="nil"/>
              <w:bottom w:val="single" w:sz="4" w:space="0" w:color="auto"/>
              <w:right w:val="single" w:sz="4" w:space="0" w:color="auto"/>
            </w:tcBorders>
            <w:shd w:val="clear" w:color="auto" w:fill="auto"/>
            <w:vAlign w:val="center"/>
            <w:hideMark/>
          </w:tcPr>
          <w:p w14:paraId="63C97E10" w14:textId="77777777" w:rsidR="004521BD" w:rsidRPr="00E034AE" w:rsidRDefault="004521BD" w:rsidP="004521BD">
            <w:pPr>
              <w:jc w:val="center"/>
              <w:rPr>
                <w:color w:val="000000"/>
                <w:sz w:val="24"/>
                <w:szCs w:val="24"/>
              </w:rPr>
            </w:pPr>
            <w:r w:rsidRPr="00E034AE">
              <w:rPr>
                <w:rFonts w:hint="eastAsia"/>
                <w:color w:val="000000"/>
                <w:sz w:val="24"/>
                <w:szCs w:val="24"/>
              </w:rPr>
              <w:t>2</w:t>
            </w:r>
          </w:p>
        </w:tc>
        <w:tc>
          <w:tcPr>
            <w:tcW w:w="3302" w:type="dxa"/>
            <w:gridSpan w:val="2"/>
            <w:tcBorders>
              <w:top w:val="nil"/>
              <w:left w:val="nil"/>
              <w:bottom w:val="single" w:sz="4" w:space="0" w:color="auto"/>
              <w:right w:val="single" w:sz="8" w:space="0" w:color="auto"/>
            </w:tcBorders>
            <w:shd w:val="clear" w:color="auto" w:fill="auto"/>
            <w:vAlign w:val="center"/>
            <w:hideMark/>
          </w:tcPr>
          <w:p w14:paraId="43F61A8E" w14:textId="77777777" w:rsidR="004521BD" w:rsidRPr="00E034AE" w:rsidRDefault="004521BD" w:rsidP="004521BD">
            <w:pPr>
              <w:rPr>
                <w:color w:val="000000"/>
                <w:sz w:val="24"/>
                <w:szCs w:val="24"/>
              </w:rPr>
            </w:pPr>
            <w:r w:rsidRPr="00E034AE">
              <w:rPr>
                <w:rFonts w:hint="eastAsia"/>
                <w:color w:val="000000"/>
                <w:sz w:val="24"/>
                <w:szCs w:val="24"/>
              </w:rPr>
              <w:t xml:space="preserve">　</w:t>
            </w:r>
          </w:p>
        </w:tc>
      </w:tr>
      <w:tr w:rsidR="004521BD" w:rsidRPr="004521BD" w14:paraId="2B0573C0" w14:textId="77777777" w:rsidTr="00437EF9">
        <w:trPr>
          <w:trHeight w:val="361"/>
        </w:trPr>
        <w:tc>
          <w:tcPr>
            <w:tcW w:w="739" w:type="dxa"/>
            <w:tcBorders>
              <w:top w:val="nil"/>
              <w:left w:val="single" w:sz="8" w:space="0" w:color="auto"/>
              <w:bottom w:val="single" w:sz="4" w:space="0" w:color="auto"/>
              <w:right w:val="single" w:sz="4" w:space="0" w:color="auto"/>
            </w:tcBorders>
            <w:shd w:val="clear" w:color="auto" w:fill="auto"/>
            <w:noWrap/>
            <w:vAlign w:val="center"/>
            <w:hideMark/>
          </w:tcPr>
          <w:p w14:paraId="7D81AF7D" w14:textId="77777777" w:rsidR="004521BD" w:rsidRPr="00E034AE" w:rsidRDefault="004521BD" w:rsidP="004521BD">
            <w:pPr>
              <w:jc w:val="center"/>
              <w:rPr>
                <w:rFonts w:ascii="宋体" w:eastAsia="宋体" w:hAnsi="宋体" w:cs="宋体"/>
                <w:color w:val="000000"/>
                <w:kern w:val="0"/>
                <w:sz w:val="24"/>
                <w:szCs w:val="24"/>
                <w:lang w:val="en-US"/>
              </w:rPr>
            </w:pPr>
            <w:r w:rsidRPr="00E034AE">
              <w:rPr>
                <w:rFonts w:ascii="宋体" w:eastAsia="宋体" w:hAnsi="宋体" w:cs="宋体" w:hint="eastAsia"/>
                <w:color w:val="000000"/>
                <w:kern w:val="0"/>
                <w:sz w:val="24"/>
                <w:szCs w:val="24"/>
                <w:lang w:val="en-US"/>
              </w:rPr>
              <w:t>6</w:t>
            </w:r>
          </w:p>
        </w:tc>
        <w:tc>
          <w:tcPr>
            <w:tcW w:w="2962" w:type="dxa"/>
            <w:tcBorders>
              <w:top w:val="nil"/>
              <w:left w:val="single" w:sz="4" w:space="0" w:color="auto"/>
              <w:bottom w:val="nil"/>
              <w:right w:val="nil"/>
            </w:tcBorders>
            <w:shd w:val="clear" w:color="auto" w:fill="auto"/>
            <w:vAlign w:val="center"/>
            <w:hideMark/>
          </w:tcPr>
          <w:p w14:paraId="7336386E" w14:textId="77777777" w:rsidR="004521BD" w:rsidRPr="00E034AE" w:rsidRDefault="004521BD" w:rsidP="004521BD">
            <w:pPr>
              <w:rPr>
                <w:color w:val="000000"/>
                <w:sz w:val="24"/>
                <w:szCs w:val="24"/>
              </w:rPr>
            </w:pPr>
            <w:r w:rsidRPr="00E034AE">
              <w:rPr>
                <w:rFonts w:hint="eastAsia"/>
                <w:color w:val="000000"/>
                <w:sz w:val="24"/>
                <w:szCs w:val="24"/>
              </w:rPr>
              <w:t>亮度感应器</w:t>
            </w:r>
          </w:p>
        </w:tc>
        <w:tc>
          <w:tcPr>
            <w:tcW w:w="688" w:type="dxa"/>
            <w:gridSpan w:val="2"/>
            <w:tcBorders>
              <w:top w:val="nil"/>
              <w:left w:val="single" w:sz="4" w:space="0" w:color="auto"/>
              <w:bottom w:val="single" w:sz="4" w:space="0" w:color="auto"/>
              <w:right w:val="single" w:sz="4" w:space="0" w:color="auto"/>
            </w:tcBorders>
            <w:shd w:val="clear" w:color="auto" w:fill="auto"/>
            <w:vAlign w:val="center"/>
            <w:hideMark/>
          </w:tcPr>
          <w:p w14:paraId="021FD511" w14:textId="77777777" w:rsidR="004521BD" w:rsidRPr="00E034AE" w:rsidRDefault="004521BD" w:rsidP="004521BD">
            <w:pPr>
              <w:jc w:val="center"/>
              <w:rPr>
                <w:color w:val="000000"/>
                <w:sz w:val="24"/>
                <w:szCs w:val="24"/>
              </w:rPr>
            </w:pPr>
            <w:r w:rsidRPr="00E034AE">
              <w:rPr>
                <w:rFonts w:hint="eastAsia"/>
                <w:color w:val="000000"/>
                <w:sz w:val="24"/>
                <w:szCs w:val="24"/>
              </w:rPr>
              <w:t>台</w:t>
            </w:r>
          </w:p>
        </w:tc>
        <w:tc>
          <w:tcPr>
            <w:tcW w:w="688" w:type="dxa"/>
            <w:gridSpan w:val="2"/>
            <w:tcBorders>
              <w:top w:val="nil"/>
              <w:left w:val="nil"/>
              <w:bottom w:val="single" w:sz="4" w:space="0" w:color="auto"/>
              <w:right w:val="single" w:sz="4" w:space="0" w:color="auto"/>
            </w:tcBorders>
            <w:shd w:val="clear" w:color="auto" w:fill="auto"/>
            <w:vAlign w:val="center"/>
            <w:hideMark/>
          </w:tcPr>
          <w:p w14:paraId="1A3D9F75" w14:textId="77777777" w:rsidR="004521BD" w:rsidRPr="00E034AE" w:rsidRDefault="004521BD" w:rsidP="004521BD">
            <w:pPr>
              <w:jc w:val="center"/>
              <w:rPr>
                <w:color w:val="000000"/>
                <w:sz w:val="24"/>
                <w:szCs w:val="24"/>
              </w:rPr>
            </w:pPr>
            <w:r w:rsidRPr="00E034AE">
              <w:rPr>
                <w:rFonts w:hint="eastAsia"/>
                <w:color w:val="000000"/>
                <w:sz w:val="24"/>
                <w:szCs w:val="24"/>
              </w:rPr>
              <w:t>2</w:t>
            </w:r>
          </w:p>
        </w:tc>
        <w:tc>
          <w:tcPr>
            <w:tcW w:w="3302" w:type="dxa"/>
            <w:gridSpan w:val="2"/>
            <w:tcBorders>
              <w:top w:val="nil"/>
              <w:left w:val="nil"/>
              <w:bottom w:val="single" w:sz="4" w:space="0" w:color="auto"/>
              <w:right w:val="single" w:sz="8" w:space="0" w:color="auto"/>
            </w:tcBorders>
            <w:shd w:val="clear" w:color="auto" w:fill="auto"/>
            <w:vAlign w:val="center"/>
            <w:hideMark/>
          </w:tcPr>
          <w:p w14:paraId="491AFA69" w14:textId="77777777" w:rsidR="004521BD" w:rsidRPr="00E034AE" w:rsidRDefault="004521BD" w:rsidP="004521BD">
            <w:pPr>
              <w:rPr>
                <w:color w:val="000000"/>
                <w:sz w:val="24"/>
                <w:szCs w:val="24"/>
              </w:rPr>
            </w:pPr>
            <w:r w:rsidRPr="00E034AE">
              <w:rPr>
                <w:rFonts w:hint="eastAsia"/>
                <w:color w:val="000000"/>
                <w:sz w:val="24"/>
                <w:szCs w:val="24"/>
              </w:rPr>
              <w:t xml:space="preserve">　</w:t>
            </w:r>
          </w:p>
        </w:tc>
      </w:tr>
      <w:tr w:rsidR="004521BD" w:rsidRPr="004521BD" w14:paraId="157CC81C" w14:textId="77777777" w:rsidTr="00437EF9">
        <w:trPr>
          <w:trHeight w:val="361"/>
        </w:trPr>
        <w:tc>
          <w:tcPr>
            <w:tcW w:w="739" w:type="dxa"/>
            <w:tcBorders>
              <w:top w:val="nil"/>
              <w:left w:val="single" w:sz="8" w:space="0" w:color="auto"/>
              <w:bottom w:val="single" w:sz="4" w:space="0" w:color="auto"/>
              <w:right w:val="single" w:sz="4" w:space="0" w:color="auto"/>
            </w:tcBorders>
            <w:shd w:val="clear" w:color="auto" w:fill="auto"/>
            <w:noWrap/>
            <w:vAlign w:val="center"/>
            <w:hideMark/>
          </w:tcPr>
          <w:p w14:paraId="0B364BEB" w14:textId="77777777" w:rsidR="004521BD" w:rsidRPr="00E034AE" w:rsidRDefault="004521BD" w:rsidP="004521BD">
            <w:pPr>
              <w:jc w:val="center"/>
              <w:rPr>
                <w:rFonts w:ascii="宋体" w:eastAsia="宋体" w:hAnsi="宋体" w:cs="宋体"/>
                <w:color w:val="000000"/>
                <w:kern w:val="0"/>
                <w:sz w:val="24"/>
                <w:szCs w:val="24"/>
                <w:lang w:val="en-US"/>
              </w:rPr>
            </w:pPr>
            <w:r w:rsidRPr="00E034AE">
              <w:rPr>
                <w:rFonts w:ascii="宋体" w:eastAsia="宋体" w:hAnsi="宋体" w:cs="宋体" w:hint="eastAsia"/>
                <w:color w:val="000000"/>
                <w:kern w:val="0"/>
                <w:sz w:val="24"/>
                <w:szCs w:val="24"/>
                <w:lang w:val="en-US"/>
              </w:rPr>
              <w:t>7</w:t>
            </w:r>
          </w:p>
        </w:tc>
        <w:tc>
          <w:tcPr>
            <w:tcW w:w="2962" w:type="dxa"/>
            <w:tcBorders>
              <w:top w:val="single" w:sz="4" w:space="0" w:color="auto"/>
              <w:left w:val="nil"/>
              <w:bottom w:val="single" w:sz="4" w:space="0" w:color="auto"/>
              <w:right w:val="single" w:sz="4" w:space="0" w:color="auto"/>
            </w:tcBorders>
            <w:shd w:val="clear" w:color="auto" w:fill="auto"/>
            <w:vAlign w:val="center"/>
            <w:hideMark/>
          </w:tcPr>
          <w:p w14:paraId="3D0B2E91" w14:textId="77777777" w:rsidR="004521BD" w:rsidRPr="00E034AE" w:rsidRDefault="004521BD" w:rsidP="004521BD">
            <w:pPr>
              <w:rPr>
                <w:color w:val="000000"/>
                <w:sz w:val="24"/>
                <w:szCs w:val="24"/>
              </w:rPr>
            </w:pPr>
            <w:r w:rsidRPr="00E034AE">
              <w:rPr>
                <w:rFonts w:hint="eastAsia"/>
                <w:color w:val="000000"/>
                <w:sz w:val="24"/>
                <w:szCs w:val="24"/>
              </w:rPr>
              <w:t>钢结构与装饰</w:t>
            </w:r>
          </w:p>
        </w:tc>
        <w:tc>
          <w:tcPr>
            <w:tcW w:w="688" w:type="dxa"/>
            <w:gridSpan w:val="2"/>
            <w:tcBorders>
              <w:top w:val="nil"/>
              <w:left w:val="nil"/>
              <w:bottom w:val="single" w:sz="4" w:space="0" w:color="auto"/>
              <w:right w:val="single" w:sz="4" w:space="0" w:color="auto"/>
            </w:tcBorders>
            <w:shd w:val="clear" w:color="auto" w:fill="auto"/>
            <w:vAlign w:val="center"/>
            <w:hideMark/>
          </w:tcPr>
          <w:p w14:paraId="7106535B" w14:textId="77777777" w:rsidR="004521BD" w:rsidRPr="00E034AE" w:rsidRDefault="004521BD" w:rsidP="004521BD">
            <w:pPr>
              <w:jc w:val="center"/>
              <w:rPr>
                <w:color w:val="000000"/>
                <w:sz w:val="24"/>
                <w:szCs w:val="24"/>
              </w:rPr>
            </w:pPr>
            <w:r w:rsidRPr="00E034AE">
              <w:rPr>
                <w:rFonts w:hint="eastAsia"/>
                <w:color w:val="000000"/>
                <w:sz w:val="24"/>
                <w:szCs w:val="24"/>
              </w:rPr>
              <w:t>项</w:t>
            </w:r>
          </w:p>
        </w:tc>
        <w:tc>
          <w:tcPr>
            <w:tcW w:w="688" w:type="dxa"/>
            <w:gridSpan w:val="2"/>
            <w:tcBorders>
              <w:top w:val="nil"/>
              <w:left w:val="nil"/>
              <w:bottom w:val="single" w:sz="4" w:space="0" w:color="auto"/>
              <w:right w:val="single" w:sz="4" w:space="0" w:color="auto"/>
            </w:tcBorders>
            <w:shd w:val="clear" w:color="auto" w:fill="auto"/>
            <w:vAlign w:val="center"/>
            <w:hideMark/>
          </w:tcPr>
          <w:p w14:paraId="1AB8AC5E" w14:textId="77777777" w:rsidR="004521BD" w:rsidRPr="00E034AE" w:rsidRDefault="004521BD" w:rsidP="004521BD">
            <w:pPr>
              <w:jc w:val="center"/>
              <w:rPr>
                <w:color w:val="000000"/>
                <w:sz w:val="24"/>
                <w:szCs w:val="24"/>
              </w:rPr>
            </w:pPr>
            <w:r w:rsidRPr="00E034AE">
              <w:rPr>
                <w:rFonts w:hint="eastAsia"/>
                <w:color w:val="000000"/>
                <w:sz w:val="24"/>
                <w:szCs w:val="24"/>
              </w:rPr>
              <w:t>2</w:t>
            </w:r>
          </w:p>
        </w:tc>
        <w:tc>
          <w:tcPr>
            <w:tcW w:w="3302" w:type="dxa"/>
            <w:gridSpan w:val="2"/>
            <w:tcBorders>
              <w:top w:val="nil"/>
              <w:left w:val="nil"/>
              <w:bottom w:val="single" w:sz="4" w:space="0" w:color="auto"/>
              <w:right w:val="single" w:sz="8" w:space="0" w:color="auto"/>
            </w:tcBorders>
            <w:shd w:val="clear" w:color="auto" w:fill="auto"/>
            <w:vAlign w:val="center"/>
            <w:hideMark/>
          </w:tcPr>
          <w:p w14:paraId="39B9519D" w14:textId="77777777" w:rsidR="004521BD" w:rsidRPr="00E034AE" w:rsidRDefault="004521BD" w:rsidP="004521BD">
            <w:pPr>
              <w:jc w:val="center"/>
              <w:rPr>
                <w:color w:val="000000"/>
                <w:sz w:val="24"/>
                <w:szCs w:val="24"/>
              </w:rPr>
            </w:pPr>
            <w:r w:rsidRPr="00E034AE">
              <w:rPr>
                <w:color w:val="000000"/>
                <w:sz w:val="24"/>
                <w:szCs w:val="24"/>
              </w:rPr>
              <w:t xml:space="preserve">　</w:t>
            </w:r>
          </w:p>
        </w:tc>
      </w:tr>
      <w:tr w:rsidR="004521BD" w:rsidRPr="004521BD" w14:paraId="1C6B573B" w14:textId="77777777" w:rsidTr="00437EF9">
        <w:trPr>
          <w:trHeight w:val="361"/>
        </w:trPr>
        <w:tc>
          <w:tcPr>
            <w:tcW w:w="739" w:type="dxa"/>
            <w:tcBorders>
              <w:top w:val="nil"/>
              <w:left w:val="single" w:sz="8" w:space="0" w:color="auto"/>
              <w:bottom w:val="single" w:sz="4" w:space="0" w:color="auto"/>
              <w:right w:val="single" w:sz="4" w:space="0" w:color="auto"/>
            </w:tcBorders>
            <w:shd w:val="clear" w:color="auto" w:fill="auto"/>
            <w:noWrap/>
            <w:vAlign w:val="center"/>
            <w:hideMark/>
          </w:tcPr>
          <w:p w14:paraId="6F158601" w14:textId="77777777" w:rsidR="004521BD" w:rsidRPr="00E034AE" w:rsidRDefault="004521BD" w:rsidP="004521BD">
            <w:pPr>
              <w:jc w:val="center"/>
              <w:rPr>
                <w:rFonts w:ascii="宋体" w:eastAsia="宋体" w:hAnsi="宋体" w:cs="宋体"/>
                <w:color w:val="000000"/>
                <w:kern w:val="0"/>
                <w:sz w:val="24"/>
                <w:szCs w:val="24"/>
                <w:lang w:val="en-US"/>
              </w:rPr>
            </w:pPr>
            <w:r w:rsidRPr="00E034AE">
              <w:rPr>
                <w:rFonts w:ascii="宋体" w:eastAsia="宋体" w:hAnsi="宋体" w:cs="宋体" w:hint="eastAsia"/>
                <w:color w:val="000000"/>
                <w:kern w:val="0"/>
                <w:sz w:val="24"/>
                <w:szCs w:val="24"/>
                <w:lang w:val="en-US"/>
              </w:rPr>
              <w:lastRenderedPageBreak/>
              <w:t>8</w:t>
            </w:r>
          </w:p>
        </w:tc>
        <w:tc>
          <w:tcPr>
            <w:tcW w:w="2962" w:type="dxa"/>
            <w:tcBorders>
              <w:top w:val="nil"/>
              <w:left w:val="nil"/>
              <w:bottom w:val="single" w:sz="4" w:space="0" w:color="auto"/>
              <w:right w:val="single" w:sz="4" w:space="0" w:color="auto"/>
            </w:tcBorders>
            <w:shd w:val="clear" w:color="auto" w:fill="auto"/>
            <w:vAlign w:val="center"/>
            <w:hideMark/>
          </w:tcPr>
          <w:p w14:paraId="27C2B82B" w14:textId="77777777" w:rsidR="004521BD" w:rsidRPr="00E034AE" w:rsidRDefault="004521BD" w:rsidP="004521BD">
            <w:pPr>
              <w:rPr>
                <w:color w:val="000000"/>
                <w:sz w:val="24"/>
                <w:szCs w:val="24"/>
              </w:rPr>
            </w:pPr>
            <w:r w:rsidRPr="00E034AE">
              <w:rPr>
                <w:rFonts w:hint="eastAsia"/>
                <w:color w:val="000000"/>
                <w:sz w:val="24"/>
                <w:szCs w:val="24"/>
              </w:rPr>
              <w:t>运输、安装、调试、培训</w:t>
            </w:r>
          </w:p>
        </w:tc>
        <w:tc>
          <w:tcPr>
            <w:tcW w:w="688" w:type="dxa"/>
            <w:gridSpan w:val="2"/>
            <w:tcBorders>
              <w:top w:val="nil"/>
              <w:left w:val="nil"/>
              <w:bottom w:val="single" w:sz="4" w:space="0" w:color="auto"/>
              <w:right w:val="single" w:sz="4" w:space="0" w:color="auto"/>
            </w:tcBorders>
            <w:shd w:val="clear" w:color="auto" w:fill="auto"/>
            <w:vAlign w:val="center"/>
            <w:hideMark/>
          </w:tcPr>
          <w:p w14:paraId="7420215C" w14:textId="77777777" w:rsidR="004521BD" w:rsidRPr="00E034AE" w:rsidRDefault="004521BD" w:rsidP="004521BD">
            <w:pPr>
              <w:jc w:val="center"/>
              <w:rPr>
                <w:color w:val="000000"/>
                <w:sz w:val="24"/>
                <w:szCs w:val="24"/>
              </w:rPr>
            </w:pPr>
            <w:r w:rsidRPr="00E034AE">
              <w:rPr>
                <w:rFonts w:hint="eastAsia"/>
                <w:color w:val="000000"/>
                <w:sz w:val="24"/>
                <w:szCs w:val="24"/>
              </w:rPr>
              <w:t>项</w:t>
            </w:r>
          </w:p>
        </w:tc>
        <w:tc>
          <w:tcPr>
            <w:tcW w:w="688" w:type="dxa"/>
            <w:gridSpan w:val="2"/>
            <w:tcBorders>
              <w:top w:val="nil"/>
              <w:left w:val="nil"/>
              <w:bottom w:val="single" w:sz="4" w:space="0" w:color="auto"/>
              <w:right w:val="single" w:sz="4" w:space="0" w:color="auto"/>
            </w:tcBorders>
            <w:shd w:val="clear" w:color="auto" w:fill="auto"/>
            <w:vAlign w:val="center"/>
            <w:hideMark/>
          </w:tcPr>
          <w:p w14:paraId="0FACBB2A" w14:textId="77777777" w:rsidR="004521BD" w:rsidRPr="00E034AE" w:rsidRDefault="004521BD" w:rsidP="004521BD">
            <w:pPr>
              <w:jc w:val="center"/>
              <w:rPr>
                <w:color w:val="000000"/>
                <w:sz w:val="24"/>
                <w:szCs w:val="24"/>
              </w:rPr>
            </w:pPr>
            <w:r w:rsidRPr="00E034AE">
              <w:rPr>
                <w:rFonts w:hint="eastAsia"/>
                <w:color w:val="000000"/>
                <w:sz w:val="24"/>
                <w:szCs w:val="24"/>
              </w:rPr>
              <w:t>1</w:t>
            </w:r>
          </w:p>
        </w:tc>
        <w:tc>
          <w:tcPr>
            <w:tcW w:w="3302" w:type="dxa"/>
            <w:gridSpan w:val="2"/>
            <w:tcBorders>
              <w:top w:val="nil"/>
              <w:left w:val="nil"/>
              <w:bottom w:val="single" w:sz="4" w:space="0" w:color="auto"/>
              <w:right w:val="single" w:sz="8" w:space="0" w:color="auto"/>
            </w:tcBorders>
            <w:shd w:val="clear" w:color="auto" w:fill="auto"/>
            <w:vAlign w:val="center"/>
            <w:hideMark/>
          </w:tcPr>
          <w:p w14:paraId="7094ED95" w14:textId="77777777" w:rsidR="004521BD" w:rsidRPr="00E034AE" w:rsidRDefault="004521BD" w:rsidP="004521BD">
            <w:pPr>
              <w:jc w:val="center"/>
              <w:rPr>
                <w:color w:val="000000"/>
                <w:sz w:val="24"/>
                <w:szCs w:val="24"/>
              </w:rPr>
            </w:pPr>
            <w:r w:rsidRPr="00E034AE">
              <w:rPr>
                <w:rFonts w:hint="eastAsia"/>
                <w:color w:val="000000"/>
                <w:sz w:val="24"/>
                <w:szCs w:val="24"/>
              </w:rPr>
              <w:t xml:space="preserve">　</w:t>
            </w:r>
          </w:p>
        </w:tc>
      </w:tr>
      <w:tr w:rsidR="004521BD" w:rsidRPr="004521BD" w14:paraId="353BC5C0" w14:textId="77777777" w:rsidTr="00437EF9">
        <w:trPr>
          <w:trHeight w:val="470"/>
        </w:trPr>
        <w:tc>
          <w:tcPr>
            <w:tcW w:w="8379" w:type="dxa"/>
            <w:gridSpan w:val="8"/>
            <w:tcBorders>
              <w:top w:val="single" w:sz="8" w:space="0" w:color="auto"/>
              <w:left w:val="single" w:sz="8" w:space="0" w:color="auto"/>
              <w:right w:val="single" w:sz="8" w:space="0" w:color="000000"/>
            </w:tcBorders>
            <w:shd w:val="clear" w:color="auto" w:fill="auto"/>
            <w:noWrap/>
            <w:vAlign w:val="center"/>
            <w:hideMark/>
          </w:tcPr>
          <w:p w14:paraId="10FF8270" w14:textId="77777777" w:rsidR="004521BD" w:rsidRPr="0014125F" w:rsidRDefault="004521BD" w:rsidP="004521BD">
            <w:pPr>
              <w:jc w:val="center"/>
              <w:rPr>
                <w:rFonts w:ascii="宋体" w:eastAsia="宋体" w:hAnsi="宋体" w:cs="宋体"/>
                <w:b/>
                <w:bCs/>
                <w:color w:val="000000"/>
                <w:kern w:val="0"/>
                <w:sz w:val="28"/>
                <w:szCs w:val="28"/>
                <w:lang w:val="en-US"/>
              </w:rPr>
            </w:pPr>
            <w:r w:rsidRPr="0014125F">
              <w:rPr>
                <w:rFonts w:ascii="宋体" w:hAnsi="宋体" w:cs="宋体" w:hint="eastAsia"/>
                <w:b/>
                <w:bCs/>
                <w:color w:val="000000"/>
                <w:kern w:val="0"/>
                <w:sz w:val="28"/>
                <w:szCs w:val="28"/>
              </w:rPr>
              <w:t>监控系统</w:t>
            </w:r>
          </w:p>
        </w:tc>
      </w:tr>
      <w:tr w:rsidR="004521BD" w:rsidRPr="004521BD" w14:paraId="7F581278" w14:textId="77777777" w:rsidTr="00437EF9">
        <w:trPr>
          <w:trHeight w:val="361"/>
        </w:trPr>
        <w:tc>
          <w:tcPr>
            <w:tcW w:w="739" w:type="dxa"/>
            <w:tcBorders>
              <w:top w:val="nil"/>
              <w:left w:val="single" w:sz="8" w:space="0" w:color="auto"/>
              <w:bottom w:val="single" w:sz="4" w:space="0" w:color="auto"/>
              <w:right w:val="single" w:sz="4" w:space="0" w:color="auto"/>
            </w:tcBorders>
            <w:shd w:val="clear" w:color="auto" w:fill="A6A6A6" w:themeFill="background1" w:themeFillShade="A6"/>
            <w:noWrap/>
            <w:vAlign w:val="center"/>
            <w:hideMark/>
          </w:tcPr>
          <w:p w14:paraId="511E2007" w14:textId="77777777" w:rsidR="004521BD" w:rsidRPr="00E034AE" w:rsidRDefault="004521BD" w:rsidP="004521BD">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序号</w:t>
            </w:r>
          </w:p>
        </w:tc>
        <w:tc>
          <w:tcPr>
            <w:tcW w:w="2962" w:type="dxa"/>
            <w:tcBorders>
              <w:top w:val="nil"/>
              <w:left w:val="nil"/>
              <w:bottom w:val="single" w:sz="4" w:space="0" w:color="auto"/>
              <w:right w:val="single" w:sz="4" w:space="0" w:color="auto"/>
            </w:tcBorders>
            <w:shd w:val="clear" w:color="auto" w:fill="A6A6A6" w:themeFill="background1" w:themeFillShade="A6"/>
            <w:vAlign w:val="center"/>
            <w:hideMark/>
          </w:tcPr>
          <w:p w14:paraId="0BBF9F1D" w14:textId="77777777" w:rsidR="004521BD" w:rsidRPr="00E034AE" w:rsidRDefault="004521BD" w:rsidP="004521BD">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产品名称</w:t>
            </w:r>
          </w:p>
        </w:tc>
        <w:tc>
          <w:tcPr>
            <w:tcW w:w="688" w:type="dxa"/>
            <w:gridSpan w:val="2"/>
            <w:tcBorders>
              <w:top w:val="nil"/>
              <w:left w:val="nil"/>
              <w:bottom w:val="single" w:sz="4" w:space="0" w:color="auto"/>
              <w:right w:val="single" w:sz="4" w:space="0" w:color="auto"/>
            </w:tcBorders>
            <w:shd w:val="clear" w:color="auto" w:fill="A6A6A6" w:themeFill="background1" w:themeFillShade="A6"/>
            <w:vAlign w:val="center"/>
            <w:hideMark/>
          </w:tcPr>
          <w:p w14:paraId="5147C498" w14:textId="77777777" w:rsidR="004521BD" w:rsidRPr="00E034AE" w:rsidRDefault="004521BD" w:rsidP="004521BD">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单位</w:t>
            </w:r>
          </w:p>
        </w:tc>
        <w:tc>
          <w:tcPr>
            <w:tcW w:w="688" w:type="dxa"/>
            <w:gridSpan w:val="2"/>
            <w:tcBorders>
              <w:top w:val="nil"/>
              <w:left w:val="nil"/>
              <w:bottom w:val="single" w:sz="4" w:space="0" w:color="auto"/>
              <w:right w:val="single" w:sz="4" w:space="0" w:color="auto"/>
            </w:tcBorders>
            <w:shd w:val="clear" w:color="auto" w:fill="A6A6A6" w:themeFill="background1" w:themeFillShade="A6"/>
            <w:vAlign w:val="center"/>
            <w:hideMark/>
          </w:tcPr>
          <w:p w14:paraId="494DE9BD" w14:textId="77777777" w:rsidR="004521BD" w:rsidRPr="00E034AE" w:rsidRDefault="004521BD" w:rsidP="004521BD">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数量</w:t>
            </w:r>
          </w:p>
        </w:tc>
        <w:tc>
          <w:tcPr>
            <w:tcW w:w="3302" w:type="dxa"/>
            <w:gridSpan w:val="2"/>
            <w:tcBorders>
              <w:top w:val="nil"/>
              <w:left w:val="nil"/>
              <w:bottom w:val="single" w:sz="4" w:space="0" w:color="auto"/>
              <w:right w:val="single" w:sz="8" w:space="0" w:color="auto"/>
            </w:tcBorders>
            <w:shd w:val="clear" w:color="auto" w:fill="A6A6A6" w:themeFill="background1" w:themeFillShade="A6"/>
            <w:vAlign w:val="center"/>
            <w:hideMark/>
          </w:tcPr>
          <w:p w14:paraId="4D0CCE6D" w14:textId="77777777" w:rsidR="004521BD" w:rsidRPr="00E034AE" w:rsidRDefault="004521BD" w:rsidP="004521BD">
            <w:pPr>
              <w:jc w:val="center"/>
              <w:rPr>
                <w:rFonts w:ascii="宋体" w:hAnsi="宋体" w:cs="宋体"/>
                <w:b/>
                <w:bCs/>
                <w:color w:val="000000"/>
                <w:kern w:val="0"/>
                <w:sz w:val="24"/>
                <w:szCs w:val="24"/>
              </w:rPr>
            </w:pPr>
            <w:r w:rsidRPr="00E034AE">
              <w:rPr>
                <w:rFonts w:ascii="宋体" w:hAnsi="宋体" w:hint="eastAsia"/>
                <w:b/>
                <w:sz w:val="24"/>
                <w:szCs w:val="24"/>
              </w:rPr>
              <w:t>备注</w:t>
            </w:r>
          </w:p>
        </w:tc>
      </w:tr>
      <w:tr w:rsidR="004521BD" w:rsidRPr="004521BD" w14:paraId="6094AA7B" w14:textId="77777777" w:rsidTr="00437EF9">
        <w:trPr>
          <w:trHeight w:val="681"/>
        </w:trPr>
        <w:tc>
          <w:tcPr>
            <w:tcW w:w="739" w:type="dxa"/>
            <w:tcBorders>
              <w:top w:val="nil"/>
              <w:left w:val="single" w:sz="8" w:space="0" w:color="auto"/>
              <w:bottom w:val="single" w:sz="4" w:space="0" w:color="auto"/>
              <w:right w:val="single" w:sz="4" w:space="0" w:color="auto"/>
            </w:tcBorders>
            <w:shd w:val="clear" w:color="auto" w:fill="auto"/>
            <w:noWrap/>
            <w:vAlign w:val="center"/>
            <w:hideMark/>
          </w:tcPr>
          <w:p w14:paraId="70C994DB" w14:textId="77777777" w:rsidR="004521BD" w:rsidRPr="00E034AE" w:rsidRDefault="004521BD" w:rsidP="004521BD">
            <w:pPr>
              <w:jc w:val="center"/>
              <w:rPr>
                <w:rFonts w:ascii="宋体" w:eastAsia="宋体" w:hAnsi="宋体" w:cs="宋体"/>
                <w:color w:val="000000"/>
                <w:kern w:val="0"/>
                <w:sz w:val="24"/>
                <w:szCs w:val="24"/>
                <w:lang w:val="en-US"/>
              </w:rPr>
            </w:pPr>
            <w:r w:rsidRPr="00E034AE">
              <w:rPr>
                <w:rFonts w:ascii="宋体" w:eastAsia="宋体" w:hAnsi="宋体" w:cs="宋体" w:hint="eastAsia"/>
                <w:color w:val="000000"/>
                <w:kern w:val="0"/>
                <w:sz w:val="24"/>
                <w:szCs w:val="24"/>
                <w:lang w:val="en-US"/>
              </w:rPr>
              <w:t>1</w:t>
            </w:r>
          </w:p>
        </w:tc>
        <w:tc>
          <w:tcPr>
            <w:tcW w:w="2962" w:type="dxa"/>
            <w:tcBorders>
              <w:top w:val="single" w:sz="4" w:space="0" w:color="auto"/>
              <w:left w:val="single" w:sz="4" w:space="0" w:color="auto"/>
              <w:bottom w:val="single" w:sz="4" w:space="0" w:color="auto"/>
              <w:right w:val="nil"/>
            </w:tcBorders>
            <w:shd w:val="clear" w:color="auto" w:fill="auto"/>
            <w:vAlign w:val="center"/>
            <w:hideMark/>
          </w:tcPr>
          <w:p w14:paraId="00607ACA" w14:textId="77777777" w:rsidR="004521BD" w:rsidRPr="00E034AE" w:rsidRDefault="004521BD" w:rsidP="004521BD">
            <w:pPr>
              <w:rPr>
                <w:color w:val="000000"/>
                <w:sz w:val="24"/>
                <w:szCs w:val="24"/>
              </w:rPr>
            </w:pPr>
            <w:r w:rsidRPr="00E034AE">
              <w:rPr>
                <w:rFonts w:hint="eastAsia"/>
                <w:color w:val="000000"/>
                <w:sz w:val="24"/>
                <w:szCs w:val="24"/>
              </w:rPr>
              <w:t>鱼眼摄像机</w:t>
            </w:r>
          </w:p>
        </w:tc>
        <w:tc>
          <w:tcPr>
            <w:tcW w:w="688" w:type="dxa"/>
            <w:gridSpan w:val="2"/>
            <w:tcBorders>
              <w:top w:val="nil"/>
              <w:left w:val="single" w:sz="4" w:space="0" w:color="auto"/>
              <w:bottom w:val="single" w:sz="4" w:space="0" w:color="auto"/>
              <w:right w:val="single" w:sz="4" w:space="0" w:color="auto"/>
            </w:tcBorders>
            <w:shd w:val="clear" w:color="auto" w:fill="auto"/>
            <w:vAlign w:val="center"/>
            <w:hideMark/>
          </w:tcPr>
          <w:p w14:paraId="10535A26" w14:textId="77777777" w:rsidR="004521BD" w:rsidRPr="00E034AE" w:rsidRDefault="004521BD" w:rsidP="004521BD">
            <w:pPr>
              <w:jc w:val="center"/>
              <w:rPr>
                <w:color w:val="000000"/>
                <w:sz w:val="24"/>
                <w:szCs w:val="24"/>
              </w:rPr>
            </w:pPr>
            <w:r w:rsidRPr="00E034AE">
              <w:rPr>
                <w:rFonts w:hint="eastAsia"/>
                <w:color w:val="000000"/>
                <w:sz w:val="24"/>
                <w:szCs w:val="24"/>
              </w:rPr>
              <w:t xml:space="preserve">㎡　</w:t>
            </w:r>
          </w:p>
        </w:tc>
        <w:tc>
          <w:tcPr>
            <w:tcW w:w="688" w:type="dxa"/>
            <w:gridSpan w:val="2"/>
            <w:tcBorders>
              <w:top w:val="nil"/>
              <w:left w:val="nil"/>
              <w:bottom w:val="single" w:sz="4" w:space="0" w:color="auto"/>
              <w:right w:val="single" w:sz="4" w:space="0" w:color="auto"/>
            </w:tcBorders>
            <w:shd w:val="clear" w:color="auto" w:fill="auto"/>
            <w:vAlign w:val="center"/>
            <w:hideMark/>
          </w:tcPr>
          <w:p w14:paraId="68B61136" w14:textId="77777777" w:rsidR="004521BD" w:rsidRPr="00E034AE" w:rsidRDefault="004521BD" w:rsidP="004521BD">
            <w:pPr>
              <w:jc w:val="center"/>
              <w:rPr>
                <w:color w:val="000000"/>
                <w:sz w:val="24"/>
                <w:szCs w:val="24"/>
              </w:rPr>
            </w:pPr>
            <w:r w:rsidRPr="00E034AE">
              <w:rPr>
                <w:rFonts w:hint="eastAsia"/>
                <w:color w:val="000000"/>
                <w:sz w:val="24"/>
                <w:szCs w:val="24"/>
              </w:rPr>
              <w:t>8</w:t>
            </w:r>
          </w:p>
        </w:tc>
        <w:tc>
          <w:tcPr>
            <w:tcW w:w="3302" w:type="dxa"/>
            <w:gridSpan w:val="2"/>
            <w:tcBorders>
              <w:top w:val="nil"/>
              <w:left w:val="nil"/>
              <w:bottom w:val="single" w:sz="4" w:space="0" w:color="auto"/>
              <w:right w:val="single" w:sz="8" w:space="0" w:color="auto"/>
            </w:tcBorders>
            <w:shd w:val="clear" w:color="auto" w:fill="auto"/>
            <w:vAlign w:val="center"/>
            <w:hideMark/>
          </w:tcPr>
          <w:p w14:paraId="2BBF2FAC" w14:textId="77777777" w:rsidR="004521BD" w:rsidRPr="00E034AE" w:rsidRDefault="004521BD" w:rsidP="004521BD">
            <w:pPr>
              <w:rPr>
                <w:color w:val="000000"/>
                <w:sz w:val="24"/>
                <w:szCs w:val="24"/>
              </w:rPr>
            </w:pPr>
            <w:r w:rsidRPr="00E034AE">
              <w:rPr>
                <w:rFonts w:hint="eastAsia"/>
                <w:color w:val="000000"/>
                <w:sz w:val="24"/>
                <w:szCs w:val="24"/>
              </w:rPr>
              <w:t>600</w:t>
            </w:r>
            <w:r w:rsidRPr="00E034AE">
              <w:rPr>
                <w:rFonts w:hint="eastAsia"/>
                <w:color w:val="000000"/>
                <w:sz w:val="24"/>
                <w:szCs w:val="24"/>
              </w:rPr>
              <w:t>万</w:t>
            </w:r>
            <w:r w:rsidRPr="00E034AE">
              <w:rPr>
                <w:rFonts w:hint="eastAsia"/>
                <w:color w:val="000000"/>
                <w:sz w:val="24"/>
                <w:szCs w:val="24"/>
              </w:rPr>
              <w:t>1/1.8"CMOS ICR</w:t>
            </w:r>
            <w:r w:rsidRPr="00E034AE">
              <w:rPr>
                <w:rFonts w:hint="eastAsia"/>
                <w:color w:val="000000"/>
                <w:sz w:val="24"/>
                <w:szCs w:val="24"/>
              </w:rPr>
              <w:t>鱼眼全景日夜</w:t>
            </w:r>
            <w:proofErr w:type="gramStart"/>
            <w:r w:rsidRPr="00E034AE">
              <w:rPr>
                <w:rFonts w:hint="eastAsia"/>
                <w:color w:val="000000"/>
                <w:sz w:val="24"/>
                <w:szCs w:val="24"/>
              </w:rPr>
              <w:t>型网络</w:t>
            </w:r>
            <w:proofErr w:type="gramEnd"/>
            <w:r w:rsidRPr="00E034AE">
              <w:rPr>
                <w:rFonts w:hint="eastAsia"/>
                <w:color w:val="000000"/>
                <w:sz w:val="24"/>
                <w:szCs w:val="24"/>
              </w:rPr>
              <w:t>摄像机</w:t>
            </w:r>
          </w:p>
        </w:tc>
      </w:tr>
      <w:tr w:rsidR="004521BD" w:rsidRPr="004521BD" w14:paraId="7E9A691F" w14:textId="77777777" w:rsidTr="00437EF9">
        <w:trPr>
          <w:trHeight w:val="361"/>
        </w:trPr>
        <w:tc>
          <w:tcPr>
            <w:tcW w:w="739" w:type="dxa"/>
            <w:tcBorders>
              <w:top w:val="nil"/>
              <w:left w:val="single" w:sz="8" w:space="0" w:color="auto"/>
              <w:bottom w:val="single" w:sz="4" w:space="0" w:color="auto"/>
              <w:right w:val="single" w:sz="4" w:space="0" w:color="auto"/>
            </w:tcBorders>
            <w:shd w:val="clear" w:color="auto" w:fill="auto"/>
            <w:noWrap/>
            <w:vAlign w:val="center"/>
            <w:hideMark/>
          </w:tcPr>
          <w:p w14:paraId="425D1816" w14:textId="77777777" w:rsidR="004521BD" w:rsidRPr="00E034AE" w:rsidRDefault="004521BD" w:rsidP="004521BD">
            <w:pPr>
              <w:jc w:val="center"/>
              <w:rPr>
                <w:rFonts w:ascii="宋体" w:eastAsia="宋体" w:hAnsi="宋体" w:cs="宋体"/>
                <w:color w:val="000000"/>
                <w:kern w:val="0"/>
                <w:sz w:val="24"/>
                <w:szCs w:val="24"/>
                <w:lang w:val="en-US"/>
              </w:rPr>
            </w:pPr>
            <w:r w:rsidRPr="00E034AE">
              <w:rPr>
                <w:rFonts w:ascii="宋体" w:eastAsia="宋体" w:hAnsi="宋体" w:cs="宋体" w:hint="eastAsia"/>
                <w:color w:val="000000"/>
                <w:kern w:val="0"/>
                <w:sz w:val="24"/>
                <w:szCs w:val="24"/>
                <w:lang w:val="en-US"/>
              </w:rPr>
              <w:t>2</w:t>
            </w:r>
          </w:p>
        </w:tc>
        <w:tc>
          <w:tcPr>
            <w:tcW w:w="2962" w:type="dxa"/>
            <w:tcBorders>
              <w:top w:val="nil"/>
              <w:left w:val="single" w:sz="4" w:space="0" w:color="auto"/>
              <w:bottom w:val="nil"/>
              <w:right w:val="nil"/>
            </w:tcBorders>
            <w:shd w:val="clear" w:color="auto" w:fill="auto"/>
            <w:vAlign w:val="center"/>
            <w:hideMark/>
          </w:tcPr>
          <w:p w14:paraId="0871D0F2" w14:textId="77777777" w:rsidR="004521BD" w:rsidRPr="00E034AE" w:rsidRDefault="004521BD" w:rsidP="004521BD">
            <w:pPr>
              <w:rPr>
                <w:color w:val="000000"/>
                <w:sz w:val="24"/>
                <w:szCs w:val="24"/>
              </w:rPr>
            </w:pPr>
            <w:r w:rsidRPr="00E034AE">
              <w:rPr>
                <w:rFonts w:hint="eastAsia"/>
                <w:color w:val="000000"/>
                <w:sz w:val="24"/>
                <w:szCs w:val="24"/>
              </w:rPr>
              <w:t>硬盘录像机</w:t>
            </w:r>
          </w:p>
        </w:tc>
        <w:tc>
          <w:tcPr>
            <w:tcW w:w="688" w:type="dxa"/>
            <w:gridSpan w:val="2"/>
            <w:tcBorders>
              <w:top w:val="nil"/>
              <w:left w:val="single" w:sz="4" w:space="0" w:color="auto"/>
              <w:bottom w:val="single" w:sz="4" w:space="0" w:color="auto"/>
              <w:right w:val="single" w:sz="4" w:space="0" w:color="auto"/>
            </w:tcBorders>
            <w:shd w:val="clear" w:color="auto" w:fill="auto"/>
            <w:vAlign w:val="center"/>
            <w:hideMark/>
          </w:tcPr>
          <w:p w14:paraId="11699C4C" w14:textId="77777777" w:rsidR="004521BD" w:rsidRPr="00E034AE" w:rsidRDefault="004521BD" w:rsidP="004521BD">
            <w:pPr>
              <w:jc w:val="center"/>
              <w:rPr>
                <w:color w:val="000000"/>
                <w:sz w:val="24"/>
                <w:szCs w:val="24"/>
              </w:rPr>
            </w:pPr>
            <w:r w:rsidRPr="00E034AE">
              <w:rPr>
                <w:rFonts w:hint="eastAsia"/>
                <w:color w:val="000000"/>
                <w:sz w:val="24"/>
                <w:szCs w:val="24"/>
              </w:rPr>
              <w:t>台</w:t>
            </w:r>
          </w:p>
        </w:tc>
        <w:tc>
          <w:tcPr>
            <w:tcW w:w="688" w:type="dxa"/>
            <w:gridSpan w:val="2"/>
            <w:tcBorders>
              <w:top w:val="nil"/>
              <w:left w:val="nil"/>
              <w:bottom w:val="single" w:sz="4" w:space="0" w:color="auto"/>
              <w:right w:val="single" w:sz="4" w:space="0" w:color="auto"/>
            </w:tcBorders>
            <w:shd w:val="clear" w:color="auto" w:fill="auto"/>
            <w:vAlign w:val="center"/>
            <w:hideMark/>
          </w:tcPr>
          <w:p w14:paraId="1B9DD4EC" w14:textId="77777777" w:rsidR="004521BD" w:rsidRPr="00E034AE" w:rsidRDefault="004521BD" w:rsidP="004521BD">
            <w:pPr>
              <w:jc w:val="center"/>
              <w:rPr>
                <w:color w:val="000000"/>
                <w:sz w:val="24"/>
                <w:szCs w:val="24"/>
              </w:rPr>
            </w:pPr>
            <w:r w:rsidRPr="00E034AE">
              <w:rPr>
                <w:rFonts w:hint="eastAsia"/>
                <w:color w:val="000000"/>
                <w:sz w:val="24"/>
                <w:szCs w:val="24"/>
              </w:rPr>
              <w:t>1</w:t>
            </w:r>
          </w:p>
        </w:tc>
        <w:tc>
          <w:tcPr>
            <w:tcW w:w="3302" w:type="dxa"/>
            <w:gridSpan w:val="2"/>
            <w:tcBorders>
              <w:top w:val="nil"/>
              <w:left w:val="nil"/>
              <w:bottom w:val="single" w:sz="4" w:space="0" w:color="auto"/>
              <w:right w:val="single" w:sz="8" w:space="0" w:color="auto"/>
            </w:tcBorders>
            <w:shd w:val="clear" w:color="auto" w:fill="auto"/>
            <w:vAlign w:val="center"/>
            <w:hideMark/>
          </w:tcPr>
          <w:p w14:paraId="10FE15E3" w14:textId="77777777" w:rsidR="004521BD" w:rsidRPr="00E034AE" w:rsidRDefault="004521BD" w:rsidP="004521BD">
            <w:pPr>
              <w:rPr>
                <w:color w:val="000000"/>
                <w:sz w:val="24"/>
                <w:szCs w:val="24"/>
              </w:rPr>
            </w:pPr>
            <w:r w:rsidRPr="00E034AE">
              <w:rPr>
                <w:rFonts w:hint="eastAsia"/>
                <w:color w:val="000000"/>
                <w:sz w:val="24"/>
                <w:szCs w:val="24"/>
              </w:rPr>
              <w:t>8</w:t>
            </w:r>
            <w:r w:rsidRPr="00E034AE">
              <w:rPr>
                <w:rFonts w:hint="eastAsia"/>
                <w:color w:val="000000"/>
                <w:sz w:val="24"/>
                <w:szCs w:val="24"/>
              </w:rPr>
              <w:t>路网络硬盘录像机</w:t>
            </w:r>
          </w:p>
        </w:tc>
      </w:tr>
      <w:tr w:rsidR="004521BD" w:rsidRPr="004521BD" w14:paraId="0BE0A926" w14:textId="77777777" w:rsidTr="00437EF9">
        <w:trPr>
          <w:trHeight w:val="361"/>
        </w:trPr>
        <w:tc>
          <w:tcPr>
            <w:tcW w:w="739" w:type="dxa"/>
            <w:tcBorders>
              <w:top w:val="nil"/>
              <w:left w:val="single" w:sz="8" w:space="0" w:color="auto"/>
              <w:bottom w:val="single" w:sz="4" w:space="0" w:color="auto"/>
              <w:right w:val="single" w:sz="4" w:space="0" w:color="auto"/>
            </w:tcBorders>
            <w:shd w:val="clear" w:color="auto" w:fill="auto"/>
            <w:noWrap/>
            <w:vAlign w:val="center"/>
            <w:hideMark/>
          </w:tcPr>
          <w:p w14:paraId="04BFCB4B" w14:textId="77777777" w:rsidR="004521BD" w:rsidRPr="00E034AE" w:rsidRDefault="004521BD" w:rsidP="004521BD">
            <w:pPr>
              <w:jc w:val="center"/>
              <w:rPr>
                <w:rFonts w:ascii="宋体" w:eastAsia="宋体" w:hAnsi="宋体" w:cs="宋体"/>
                <w:color w:val="000000"/>
                <w:kern w:val="0"/>
                <w:sz w:val="24"/>
                <w:szCs w:val="24"/>
                <w:lang w:val="en-US"/>
              </w:rPr>
            </w:pPr>
            <w:r w:rsidRPr="00E034AE">
              <w:rPr>
                <w:rFonts w:ascii="宋体" w:eastAsia="宋体" w:hAnsi="宋体" w:cs="宋体" w:hint="eastAsia"/>
                <w:color w:val="000000"/>
                <w:kern w:val="0"/>
                <w:sz w:val="24"/>
                <w:szCs w:val="24"/>
                <w:lang w:val="en-US"/>
              </w:rPr>
              <w:t>3</w:t>
            </w:r>
          </w:p>
        </w:tc>
        <w:tc>
          <w:tcPr>
            <w:tcW w:w="2962" w:type="dxa"/>
            <w:tcBorders>
              <w:top w:val="single" w:sz="4" w:space="0" w:color="auto"/>
              <w:left w:val="nil"/>
              <w:bottom w:val="single" w:sz="4" w:space="0" w:color="auto"/>
              <w:right w:val="single" w:sz="4" w:space="0" w:color="auto"/>
            </w:tcBorders>
            <w:shd w:val="clear" w:color="auto" w:fill="auto"/>
            <w:vAlign w:val="center"/>
            <w:hideMark/>
          </w:tcPr>
          <w:p w14:paraId="4CE6A77B" w14:textId="77777777" w:rsidR="004521BD" w:rsidRPr="00E034AE" w:rsidRDefault="004521BD" w:rsidP="004521BD">
            <w:pPr>
              <w:rPr>
                <w:color w:val="000000"/>
                <w:sz w:val="24"/>
                <w:szCs w:val="24"/>
              </w:rPr>
            </w:pPr>
            <w:r w:rsidRPr="00E034AE">
              <w:rPr>
                <w:rFonts w:hint="eastAsia"/>
                <w:color w:val="000000"/>
                <w:sz w:val="24"/>
                <w:szCs w:val="24"/>
              </w:rPr>
              <w:t>安装施工</w:t>
            </w:r>
          </w:p>
        </w:tc>
        <w:tc>
          <w:tcPr>
            <w:tcW w:w="688" w:type="dxa"/>
            <w:gridSpan w:val="2"/>
            <w:tcBorders>
              <w:top w:val="nil"/>
              <w:left w:val="nil"/>
              <w:bottom w:val="single" w:sz="4" w:space="0" w:color="auto"/>
              <w:right w:val="single" w:sz="4" w:space="0" w:color="auto"/>
            </w:tcBorders>
            <w:shd w:val="clear" w:color="auto" w:fill="auto"/>
            <w:vAlign w:val="center"/>
            <w:hideMark/>
          </w:tcPr>
          <w:p w14:paraId="47B3EC1B" w14:textId="77777777" w:rsidR="004521BD" w:rsidRPr="00E034AE" w:rsidRDefault="004521BD" w:rsidP="004521BD">
            <w:pPr>
              <w:jc w:val="center"/>
              <w:rPr>
                <w:color w:val="000000"/>
                <w:sz w:val="24"/>
                <w:szCs w:val="24"/>
              </w:rPr>
            </w:pPr>
            <w:r w:rsidRPr="00E034AE">
              <w:rPr>
                <w:rFonts w:hint="eastAsia"/>
                <w:color w:val="000000"/>
                <w:sz w:val="24"/>
                <w:szCs w:val="24"/>
              </w:rPr>
              <w:t>台</w:t>
            </w:r>
          </w:p>
        </w:tc>
        <w:tc>
          <w:tcPr>
            <w:tcW w:w="688" w:type="dxa"/>
            <w:gridSpan w:val="2"/>
            <w:tcBorders>
              <w:top w:val="nil"/>
              <w:left w:val="nil"/>
              <w:bottom w:val="single" w:sz="4" w:space="0" w:color="auto"/>
              <w:right w:val="single" w:sz="4" w:space="0" w:color="auto"/>
            </w:tcBorders>
            <w:shd w:val="clear" w:color="auto" w:fill="auto"/>
            <w:vAlign w:val="center"/>
            <w:hideMark/>
          </w:tcPr>
          <w:p w14:paraId="5C759A27" w14:textId="77777777" w:rsidR="004521BD" w:rsidRPr="00E034AE" w:rsidRDefault="004521BD" w:rsidP="004521BD">
            <w:pPr>
              <w:jc w:val="center"/>
              <w:rPr>
                <w:color w:val="000000"/>
                <w:sz w:val="24"/>
                <w:szCs w:val="24"/>
              </w:rPr>
            </w:pPr>
            <w:r w:rsidRPr="00E034AE">
              <w:rPr>
                <w:rFonts w:hint="eastAsia"/>
                <w:color w:val="000000"/>
                <w:sz w:val="24"/>
                <w:szCs w:val="24"/>
              </w:rPr>
              <w:t>1</w:t>
            </w:r>
          </w:p>
        </w:tc>
        <w:tc>
          <w:tcPr>
            <w:tcW w:w="3302" w:type="dxa"/>
            <w:gridSpan w:val="2"/>
            <w:tcBorders>
              <w:top w:val="nil"/>
              <w:left w:val="nil"/>
              <w:bottom w:val="single" w:sz="4" w:space="0" w:color="auto"/>
              <w:right w:val="single" w:sz="8" w:space="0" w:color="auto"/>
            </w:tcBorders>
            <w:shd w:val="clear" w:color="auto" w:fill="auto"/>
            <w:vAlign w:val="center"/>
            <w:hideMark/>
          </w:tcPr>
          <w:p w14:paraId="26A7BBE9" w14:textId="77777777" w:rsidR="004521BD" w:rsidRPr="00E034AE" w:rsidRDefault="004521BD" w:rsidP="004521BD">
            <w:pPr>
              <w:rPr>
                <w:color w:val="000000"/>
                <w:sz w:val="24"/>
                <w:szCs w:val="24"/>
              </w:rPr>
            </w:pPr>
            <w:r w:rsidRPr="00E034AE">
              <w:rPr>
                <w:rFonts w:hint="eastAsia"/>
                <w:color w:val="000000"/>
                <w:sz w:val="24"/>
                <w:szCs w:val="24"/>
              </w:rPr>
              <w:t xml:space="preserve">　</w:t>
            </w:r>
          </w:p>
        </w:tc>
      </w:tr>
    </w:tbl>
    <w:p w14:paraId="28BBA12E" w14:textId="77777777" w:rsidR="004521BD" w:rsidRDefault="004521BD" w:rsidP="00981804">
      <w:pPr>
        <w:spacing w:line="360" w:lineRule="auto"/>
      </w:pPr>
    </w:p>
    <w:p w14:paraId="0F00D71E" w14:textId="77777777" w:rsidR="009C2B3D" w:rsidRDefault="009C2B3D">
      <w:r>
        <w:br w:type="page"/>
      </w:r>
    </w:p>
    <w:p w14:paraId="72EB1980" w14:textId="13808908" w:rsidR="00981804" w:rsidRDefault="00767EE4" w:rsidP="00981804">
      <w:pPr>
        <w:spacing w:line="360" w:lineRule="auto"/>
      </w:pPr>
      <w:r>
        <w:rPr>
          <w:rFonts w:hint="eastAsia"/>
        </w:rPr>
        <w:lastRenderedPageBreak/>
        <w:t>系统</w:t>
      </w:r>
      <w:r w:rsidR="009C2B3D">
        <w:rPr>
          <w:rFonts w:hint="eastAsia"/>
        </w:rPr>
        <w:t>规划</w:t>
      </w:r>
      <w:r>
        <w:rPr>
          <w:rFonts w:hint="eastAsia"/>
        </w:rPr>
        <w:t>图</w:t>
      </w:r>
    </w:p>
    <w:p w14:paraId="44980970" w14:textId="7AB1FB82" w:rsidR="00981804" w:rsidRDefault="00231FCC" w:rsidP="009B3200">
      <w:pPr>
        <w:sectPr w:rsidR="00981804" w:rsidSect="00C359CA">
          <w:headerReference w:type="even" r:id="rId10"/>
          <w:headerReference w:type="default" r:id="rId11"/>
          <w:footerReference w:type="even" r:id="rId12"/>
          <w:footerReference w:type="default" r:id="rId13"/>
          <w:pgSz w:w="11907" w:h="16839"/>
          <w:pgMar w:top="1928" w:right="1531" w:bottom="1871" w:left="1531" w:header="1148" w:footer="709" w:gutter="0"/>
          <w:cols w:space="720"/>
          <w:docGrid w:linePitch="360"/>
        </w:sectPr>
      </w:pPr>
      <w:r>
        <w:rPr>
          <w:noProof/>
          <w:lang w:val="en-US"/>
        </w:rPr>
        <w:drawing>
          <wp:inline distT="0" distB="0" distL="0" distR="0" wp14:anchorId="6069EE50" wp14:editId="5CF33E82">
            <wp:extent cx="4005580" cy="743458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05580" cy="7434580"/>
                    </a:xfrm>
                    <a:prstGeom prst="rect">
                      <a:avLst/>
                    </a:prstGeom>
                    <a:noFill/>
                    <a:ln>
                      <a:noFill/>
                    </a:ln>
                  </pic:spPr>
                </pic:pic>
              </a:graphicData>
            </a:graphic>
          </wp:inline>
        </w:drawing>
      </w:r>
    </w:p>
    <w:p w14:paraId="17AEDBFE" w14:textId="77777777" w:rsidR="00981804" w:rsidRDefault="00981804" w:rsidP="00981804">
      <w:pPr>
        <w:pStyle w:val="40"/>
        <w:keepNext w:val="0"/>
        <w:keepLines w:val="0"/>
        <w:widowControl w:val="0"/>
        <w:numPr>
          <w:ilvl w:val="0"/>
          <w:numId w:val="86"/>
        </w:numPr>
        <w:spacing w:before="100" w:beforeAutospacing="1" w:after="100" w:afterAutospacing="1"/>
        <w:jc w:val="both"/>
      </w:pPr>
      <w:r>
        <w:rPr>
          <w:rFonts w:hint="eastAsia"/>
        </w:rPr>
        <w:lastRenderedPageBreak/>
        <w:t>采购产品一览表</w:t>
      </w:r>
    </w:p>
    <w:tbl>
      <w:tblPr>
        <w:tblW w:w="0" w:type="auto"/>
        <w:tblInd w:w="113" w:type="dxa"/>
        <w:tblLayout w:type="fixed"/>
        <w:tblLook w:val="0000" w:firstRow="0" w:lastRow="0" w:firstColumn="0" w:lastColumn="0" w:noHBand="0" w:noVBand="0"/>
      </w:tblPr>
      <w:tblGrid>
        <w:gridCol w:w="846"/>
        <w:gridCol w:w="2977"/>
        <w:gridCol w:w="2693"/>
        <w:gridCol w:w="850"/>
        <w:gridCol w:w="709"/>
        <w:gridCol w:w="709"/>
      </w:tblGrid>
      <w:tr w:rsidR="00981804" w:rsidRPr="00E034AE" w14:paraId="7FCDCE52" w14:textId="77777777" w:rsidTr="00370F27">
        <w:trPr>
          <w:trHeight w:val="270"/>
        </w:trPr>
        <w:tc>
          <w:tcPr>
            <w:tcW w:w="846" w:type="dxa"/>
            <w:tcBorders>
              <w:top w:val="single" w:sz="4" w:space="0" w:color="auto"/>
              <w:left w:val="single" w:sz="4" w:space="0" w:color="auto"/>
              <w:bottom w:val="single" w:sz="4" w:space="0" w:color="000000"/>
              <w:right w:val="single" w:sz="4" w:space="0" w:color="auto"/>
            </w:tcBorders>
            <w:shd w:val="clear" w:color="000000" w:fill="BFBFBF"/>
            <w:vAlign w:val="center"/>
          </w:tcPr>
          <w:p w14:paraId="2A3A4BA2" w14:textId="77777777" w:rsidR="00981804" w:rsidRPr="00E034AE" w:rsidRDefault="00981804" w:rsidP="00370F27">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序</w:t>
            </w:r>
            <w:r w:rsidRPr="00E034AE">
              <w:rPr>
                <w:rFonts w:ascii="宋体" w:hAnsi="宋体" w:cs="宋体" w:hint="eastAsia"/>
                <w:b/>
                <w:bCs/>
                <w:color w:val="000000"/>
                <w:kern w:val="0"/>
                <w:sz w:val="24"/>
                <w:szCs w:val="24"/>
              </w:rPr>
              <w:t xml:space="preserve"> </w:t>
            </w:r>
            <w:r w:rsidRPr="00E034AE">
              <w:rPr>
                <w:rFonts w:ascii="宋体" w:hAnsi="宋体" w:cs="宋体" w:hint="eastAsia"/>
                <w:b/>
                <w:bCs/>
                <w:color w:val="000000"/>
                <w:kern w:val="0"/>
                <w:sz w:val="24"/>
                <w:szCs w:val="24"/>
              </w:rPr>
              <w:t>号</w:t>
            </w:r>
          </w:p>
        </w:tc>
        <w:tc>
          <w:tcPr>
            <w:tcW w:w="2977" w:type="dxa"/>
            <w:tcBorders>
              <w:top w:val="single" w:sz="4" w:space="0" w:color="auto"/>
              <w:left w:val="single" w:sz="4" w:space="0" w:color="auto"/>
              <w:bottom w:val="single" w:sz="4" w:space="0" w:color="000000"/>
              <w:right w:val="single" w:sz="4" w:space="0" w:color="auto"/>
            </w:tcBorders>
            <w:shd w:val="clear" w:color="000000" w:fill="BFBFBF"/>
            <w:vAlign w:val="center"/>
          </w:tcPr>
          <w:p w14:paraId="19744DB6" w14:textId="77777777" w:rsidR="00981804" w:rsidRPr="00E034AE" w:rsidRDefault="00981804" w:rsidP="00370F27">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货物名称</w:t>
            </w:r>
          </w:p>
        </w:tc>
        <w:tc>
          <w:tcPr>
            <w:tcW w:w="2693" w:type="dxa"/>
            <w:tcBorders>
              <w:top w:val="single" w:sz="4" w:space="0" w:color="auto"/>
              <w:left w:val="single" w:sz="4" w:space="0" w:color="auto"/>
              <w:bottom w:val="single" w:sz="4" w:space="0" w:color="000000"/>
              <w:right w:val="single" w:sz="4" w:space="0" w:color="auto"/>
            </w:tcBorders>
            <w:shd w:val="clear" w:color="000000" w:fill="BFBFBF"/>
            <w:vAlign w:val="center"/>
          </w:tcPr>
          <w:p w14:paraId="1DD5FA03" w14:textId="77777777" w:rsidR="00981804" w:rsidRPr="00E034AE" w:rsidRDefault="00981804" w:rsidP="00370F27">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是否为核心产品</w:t>
            </w:r>
          </w:p>
        </w:tc>
        <w:tc>
          <w:tcPr>
            <w:tcW w:w="850" w:type="dxa"/>
            <w:tcBorders>
              <w:top w:val="single" w:sz="4" w:space="0" w:color="auto"/>
              <w:left w:val="single" w:sz="4" w:space="0" w:color="auto"/>
              <w:bottom w:val="single" w:sz="4" w:space="0" w:color="000000"/>
              <w:right w:val="single" w:sz="4" w:space="0" w:color="auto"/>
            </w:tcBorders>
            <w:shd w:val="clear" w:color="000000" w:fill="BFBFBF"/>
            <w:vAlign w:val="center"/>
          </w:tcPr>
          <w:p w14:paraId="34E51617" w14:textId="77777777" w:rsidR="00981804" w:rsidRPr="00E034AE" w:rsidRDefault="00981804" w:rsidP="00370F27">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单位</w:t>
            </w:r>
          </w:p>
        </w:tc>
        <w:tc>
          <w:tcPr>
            <w:tcW w:w="709" w:type="dxa"/>
            <w:tcBorders>
              <w:top w:val="single" w:sz="4" w:space="0" w:color="auto"/>
              <w:left w:val="single" w:sz="4" w:space="0" w:color="auto"/>
              <w:bottom w:val="single" w:sz="4" w:space="0" w:color="000000"/>
              <w:right w:val="single" w:sz="4" w:space="0" w:color="auto"/>
            </w:tcBorders>
            <w:shd w:val="clear" w:color="000000" w:fill="BFBFBF"/>
            <w:vAlign w:val="center"/>
          </w:tcPr>
          <w:p w14:paraId="538D3164" w14:textId="77777777" w:rsidR="00981804" w:rsidRPr="00E034AE" w:rsidRDefault="00981804" w:rsidP="00370F27">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数量</w:t>
            </w:r>
          </w:p>
        </w:tc>
        <w:tc>
          <w:tcPr>
            <w:tcW w:w="709" w:type="dxa"/>
            <w:tcBorders>
              <w:top w:val="single" w:sz="4" w:space="0" w:color="auto"/>
              <w:left w:val="single" w:sz="4" w:space="0" w:color="auto"/>
              <w:bottom w:val="single" w:sz="4" w:space="0" w:color="000000"/>
              <w:right w:val="single" w:sz="4" w:space="0" w:color="auto"/>
            </w:tcBorders>
            <w:shd w:val="clear" w:color="000000" w:fill="BFBFBF"/>
            <w:vAlign w:val="center"/>
          </w:tcPr>
          <w:p w14:paraId="6AACBCA4" w14:textId="77777777" w:rsidR="00981804" w:rsidRPr="00E034AE" w:rsidRDefault="00981804" w:rsidP="00370F27">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产地</w:t>
            </w:r>
          </w:p>
        </w:tc>
      </w:tr>
      <w:tr w:rsidR="00981804" w:rsidRPr="00E034AE" w14:paraId="7D6CBB21" w14:textId="77777777" w:rsidTr="00370F27">
        <w:trPr>
          <w:trHeight w:val="270"/>
        </w:trPr>
        <w:tc>
          <w:tcPr>
            <w:tcW w:w="846" w:type="dxa"/>
            <w:tcBorders>
              <w:top w:val="nil"/>
              <w:left w:val="single" w:sz="4" w:space="0" w:color="auto"/>
              <w:bottom w:val="single" w:sz="4" w:space="0" w:color="auto"/>
              <w:right w:val="single" w:sz="4" w:space="0" w:color="auto"/>
            </w:tcBorders>
            <w:shd w:val="clear" w:color="000000" w:fill="FFFFFF"/>
            <w:noWrap/>
            <w:vAlign w:val="center"/>
          </w:tcPr>
          <w:p w14:paraId="15710B77" w14:textId="77777777" w:rsidR="00981804" w:rsidRPr="00E034AE" w:rsidRDefault="00981804" w:rsidP="00370F27">
            <w:pPr>
              <w:jc w:val="center"/>
              <w:rPr>
                <w:rFonts w:ascii="宋体" w:hAnsi="宋体" w:cs="宋体"/>
                <w:color w:val="000000"/>
                <w:kern w:val="0"/>
                <w:sz w:val="24"/>
                <w:szCs w:val="24"/>
              </w:rPr>
            </w:pPr>
            <w:proofErr w:type="gramStart"/>
            <w:r w:rsidRPr="00E034AE">
              <w:rPr>
                <w:rFonts w:ascii="宋体" w:hAnsi="宋体" w:cs="宋体" w:hint="eastAsia"/>
                <w:color w:val="000000"/>
                <w:kern w:val="0"/>
                <w:sz w:val="24"/>
                <w:szCs w:val="24"/>
              </w:rPr>
              <w:t>一</w:t>
            </w:r>
            <w:proofErr w:type="gramEnd"/>
          </w:p>
        </w:tc>
        <w:tc>
          <w:tcPr>
            <w:tcW w:w="7938" w:type="dxa"/>
            <w:gridSpan w:val="5"/>
            <w:tcBorders>
              <w:top w:val="single" w:sz="4" w:space="0" w:color="auto"/>
              <w:left w:val="nil"/>
              <w:bottom w:val="single" w:sz="4" w:space="0" w:color="auto"/>
              <w:right w:val="single" w:sz="4" w:space="0" w:color="auto"/>
            </w:tcBorders>
            <w:shd w:val="clear" w:color="000000" w:fill="FFFFFF"/>
            <w:noWrap/>
            <w:vAlign w:val="center"/>
          </w:tcPr>
          <w:p w14:paraId="2CD18875" w14:textId="77777777" w:rsidR="00981804" w:rsidRPr="00E034AE" w:rsidRDefault="00981804" w:rsidP="00370F27">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小间距全彩</w:t>
            </w:r>
            <w:r w:rsidRPr="00E034AE">
              <w:rPr>
                <w:rFonts w:ascii="宋体" w:hAnsi="宋体" w:cs="宋体" w:hint="eastAsia"/>
                <w:b/>
                <w:bCs/>
                <w:color w:val="000000"/>
                <w:kern w:val="0"/>
                <w:sz w:val="24"/>
                <w:szCs w:val="24"/>
              </w:rPr>
              <w:t>LED</w:t>
            </w:r>
            <w:r w:rsidRPr="00E034AE">
              <w:rPr>
                <w:rFonts w:ascii="宋体" w:hAnsi="宋体" w:cs="宋体" w:hint="eastAsia"/>
                <w:b/>
                <w:bCs/>
                <w:color w:val="000000"/>
                <w:kern w:val="0"/>
                <w:sz w:val="24"/>
                <w:szCs w:val="24"/>
              </w:rPr>
              <w:t>显示屏</w:t>
            </w:r>
          </w:p>
        </w:tc>
      </w:tr>
      <w:tr w:rsidR="00566956" w:rsidRPr="00E034AE" w14:paraId="3D461224" w14:textId="77777777" w:rsidTr="00370F27">
        <w:trPr>
          <w:trHeight w:val="270"/>
        </w:trPr>
        <w:tc>
          <w:tcPr>
            <w:tcW w:w="846" w:type="dxa"/>
            <w:tcBorders>
              <w:top w:val="nil"/>
              <w:left w:val="single" w:sz="4" w:space="0" w:color="auto"/>
              <w:bottom w:val="single" w:sz="4" w:space="0" w:color="auto"/>
              <w:right w:val="single" w:sz="4" w:space="0" w:color="auto"/>
            </w:tcBorders>
            <w:shd w:val="clear" w:color="000000" w:fill="FFFFFF"/>
            <w:noWrap/>
            <w:vAlign w:val="center"/>
          </w:tcPr>
          <w:p w14:paraId="4F53DDE5" w14:textId="77777777" w:rsidR="00566956" w:rsidRPr="00E034AE" w:rsidRDefault="00566956" w:rsidP="00566956">
            <w:pPr>
              <w:jc w:val="center"/>
              <w:rPr>
                <w:rFonts w:ascii="宋体" w:hAnsi="宋体" w:cs="宋体"/>
                <w:color w:val="000000"/>
                <w:kern w:val="0"/>
                <w:sz w:val="24"/>
                <w:szCs w:val="24"/>
              </w:rPr>
            </w:pPr>
            <w:r w:rsidRPr="00E034AE">
              <w:rPr>
                <w:rFonts w:ascii="宋体" w:hAnsi="宋体" w:cs="宋体" w:hint="eastAsia"/>
                <w:color w:val="000000"/>
                <w:kern w:val="0"/>
                <w:sz w:val="24"/>
                <w:szCs w:val="24"/>
              </w:rPr>
              <w:t>1</w:t>
            </w:r>
          </w:p>
        </w:tc>
        <w:tc>
          <w:tcPr>
            <w:tcW w:w="2977" w:type="dxa"/>
            <w:tcBorders>
              <w:top w:val="nil"/>
              <w:left w:val="nil"/>
              <w:bottom w:val="single" w:sz="4" w:space="0" w:color="auto"/>
              <w:right w:val="single" w:sz="4" w:space="0" w:color="auto"/>
            </w:tcBorders>
            <w:shd w:val="clear" w:color="000000" w:fill="FFFFFF"/>
            <w:noWrap/>
            <w:vAlign w:val="center"/>
          </w:tcPr>
          <w:p w14:paraId="5F746C3C" w14:textId="335C7FAD" w:rsidR="00566956" w:rsidRPr="00E034AE" w:rsidRDefault="00566956" w:rsidP="00566956">
            <w:pPr>
              <w:rPr>
                <w:rFonts w:ascii="宋体" w:hAnsi="宋体" w:cs="宋体"/>
                <w:color w:val="000000"/>
                <w:kern w:val="0"/>
                <w:sz w:val="24"/>
                <w:szCs w:val="24"/>
              </w:rPr>
            </w:pPr>
            <w:r w:rsidRPr="00E034AE">
              <w:rPr>
                <w:rFonts w:hint="eastAsia"/>
                <w:color w:val="000000"/>
                <w:sz w:val="24"/>
                <w:szCs w:val="24"/>
              </w:rPr>
              <w:t>户外</w:t>
            </w:r>
            <w:r w:rsidRPr="00E034AE">
              <w:rPr>
                <w:rFonts w:hint="eastAsia"/>
                <w:color w:val="000000"/>
                <w:sz w:val="24"/>
                <w:szCs w:val="24"/>
              </w:rPr>
              <w:t>P4.8</w:t>
            </w:r>
            <w:r w:rsidRPr="00E034AE">
              <w:rPr>
                <w:rFonts w:hint="eastAsia"/>
                <w:color w:val="000000"/>
                <w:sz w:val="24"/>
                <w:szCs w:val="24"/>
              </w:rPr>
              <w:t>全彩</w:t>
            </w:r>
            <w:r w:rsidRPr="00E034AE">
              <w:rPr>
                <w:rFonts w:hint="eastAsia"/>
                <w:color w:val="000000"/>
                <w:sz w:val="24"/>
                <w:szCs w:val="24"/>
              </w:rPr>
              <w:t>LED</w:t>
            </w:r>
            <w:r w:rsidRPr="00E034AE">
              <w:rPr>
                <w:rFonts w:hint="eastAsia"/>
                <w:color w:val="000000"/>
                <w:sz w:val="24"/>
                <w:szCs w:val="24"/>
              </w:rPr>
              <w:t>屏幕</w:t>
            </w:r>
          </w:p>
        </w:tc>
        <w:tc>
          <w:tcPr>
            <w:tcW w:w="2693" w:type="dxa"/>
            <w:tcBorders>
              <w:top w:val="nil"/>
              <w:left w:val="nil"/>
              <w:bottom w:val="single" w:sz="4" w:space="0" w:color="auto"/>
              <w:right w:val="single" w:sz="4" w:space="0" w:color="auto"/>
            </w:tcBorders>
            <w:shd w:val="clear" w:color="000000" w:fill="FFFFFF"/>
            <w:noWrap/>
            <w:vAlign w:val="center"/>
          </w:tcPr>
          <w:p w14:paraId="10693608" w14:textId="77777777" w:rsidR="00566956" w:rsidRPr="00E034AE" w:rsidRDefault="00566956" w:rsidP="00566956">
            <w:pPr>
              <w:jc w:val="center"/>
              <w:rPr>
                <w:rFonts w:ascii="宋体" w:hAnsi="宋体" w:cs="宋体"/>
                <w:color w:val="000000"/>
                <w:kern w:val="0"/>
                <w:sz w:val="24"/>
                <w:szCs w:val="24"/>
              </w:rPr>
            </w:pPr>
            <w:r w:rsidRPr="00E034AE">
              <w:rPr>
                <w:rFonts w:ascii="宋体" w:hAnsi="宋体" w:cs="宋体" w:hint="eastAsia"/>
                <w:color w:val="000000"/>
                <w:kern w:val="0"/>
                <w:sz w:val="24"/>
                <w:szCs w:val="24"/>
              </w:rPr>
              <w:t>是</w:t>
            </w:r>
          </w:p>
        </w:tc>
        <w:tc>
          <w:tcPr>
            <w:tcW w:w="850" w:type="dxa"/>
            <w:tcBorders>
              <w:top w:val="nil"/>
              <w:left w:val="nil"/>
              <w:bottom w:val="single" w:sz="4" w:space="0" w:color="auto"/>
              <w:right w:val="single" w:sz="4" w:space="0" w:color="auto"/>
            </w:tcBorders>
            <w:shd w:val="clear" w:color="000000" w:fill="FFFFFF"/>
            <w:noWrap/>
            <w:vAlign w:val="center"/>
          </w:tcPr>
          <w:p w14:paraId="2F4A8A87" w14:textId="11F1CE0D" w:rsidR="00566956" w:rsidRPr="00E034AE" w:rsidRDefault="00566956" w:rsidP="00566956">
            <w:pPr>
              <w:jc w:val="center"/>
              <w:rPr>
                <w:rFonts w:ascii="宋体" w:hAnsi="宋体" w:cs="宋体"/>
                <w:color w:val="000000"/>
                <w:kern w:val="0"/>
                <w:sz w:val="24"/>
                <w:szCs w:val="24"/>
              </w:rPr>
            </w:pPr>
            <w:r w:rsidRPr="00E034AE">
              <w:rPr>
                <w:rFonts w:hint="eastAsia"/>
                <w:color w:val="000000"/>
                <w:sz w:val="24"/>
                <w:szCs w:val="24"/>
              </w:rPr>
              <w:t xml:space="preserve">㎡　</w:t>
            </w:r>
          </w:p>
        </w:tc>
        <w:tc>
          <w:tcPr>
            <w:tcW w:w="709" w:type="dxa"/>
            <w:tcBorders>
              <w:top w:val="nil"/>
              <w:left w:val="nil"/>
              <w:bottom w:val="single" w:sz="4" w:space="0" w:color="auto"/>
              <w:right w:val="single" w:sz="4" w:space="0" w:color="auto"/>
            </w:tcBorders>
            <w:shd w:val="clear" w:color="000000" w:fill="FFFFFF"/>
            <w:noWrap/>
            <w:vAlign w:val="center"/>
          </w:tcPr>
          <w:p w14:paraId="59B12AAB" w14:textId="1B7CD340" w:rsidR="00566956" w:rsidRPr="00E034AE" w:rsidRDefault="00231FCC" w:rsidP="00566956">
            <w:pPr>
              <w:jc w:val="center"/>
              <w:rPr>
                <w:rFonts w:ascii="宋体" w:hAnsi="宋体" w:cs="宋体"/>
                <w:color w:val="000000"/>
                <w:kern w:val="0"/>
                <w:sz w:val="24"/>
                <w:szCs w:val="24"/>
              </w:rPr>
            </w:pPr>
            <w:r w:rsidRPr="00E034AE">
              <w:rPr>
                <w:color w:val="000000"/>
                <w:sz w:val="24"/>
                <w:szCs w:val="24"/>
              </w:rPr>
              <w:t>86</w:t>
            </w:r>
          </w:p>
        </w:tc>
        <w:tc>
          <w:tcPr>
            <w:tcW w:w="709" w:type="dxa"/>
            <w:tcBorders>
              <w:top w:val="nil"/>
              <w:left w:val="nil"/>
              <w:bottom w:val="single" w:sz="4" w:space="0" w:color="auto"/>
              <w:right w:val="single" w:sz="4" w:space="0" w:color="auto"/>
            </w:tcBorders>
            <w:shd w:val="clear" w:color="000000" w:fill="FFFFFF"/>
            <w:noWrap/>
            <w:vAlign w:val="center"/>
          </w:tcPr>
          <w:p w14:paraId="7CBEC2DA" w14:textId="77777777" w:rsidR="00566956" w:rsidRPr="00E034AE" w:rsidRDefault="00566956" w:rsidP="00566956">
            <w:pPr>
              <w:jc w:val="center"/>
              <w:rPr>
                <w:rFonts w:ascii="宋体" w:hAnsi="宋体" w:cs="宋体"/>
                <w:color w:val="000000"/>
                <w:kern w:val="0"/>
                <w:sz w:val="24"/>
                <w:szCs w:val="24"/>
              </w:rPr>
            </w:pPr>
            <w:r w:rsidRPr="00E034AE">
              <w:rPr>
                <w:rFonts w:ascii="宋体" w:hAnsi="宋体" w:cs="宋体" w:hint="eastAsia"/>
                <w:color w:val="000000"/>
                <w:kern w:val="0"/>
                <w:sz w:val="24"/>
                <w:szCs w:val="24"/>
              </w:rPr>
              <w:t>中国</w:t>
            </w:r>
          </w:p>
        </w:tc>
      </w:tr>
      <w:tr w:rsidR="00566956" w:rsidRPr="00E034AE" w14:paraId="1C3B59F1" w14:textId="77777777" w:rsidTr="00370F27">
        <w:trPr>
          <w:trHeight w:val="270"/>
        </w:trPr>
        <w:tc>
          <w:tcPr>
            <w:tcW w:w="846" w:type="dxa"/>
            <w:tcBorders>
              <w:top w:val="nil"/>
              <w:left w:val="single" w:sz="4" w:space="0" w:color="auto"/>
              <w:bottom w:val="single" w:sz="4" w:space="0" w:color="auto"/>
              <w:right w:val="single" w:sz="4" w:space="0" w:color="auto"/>
            </w:tcBorders>
            <w:shd w:val="clear" w:color="000000" w:fill="FFFFFF"/>
            <w:noWrap/>
            <w:vAlign w:val="center"/>
          </w:tcPr>
          <w:p w14:paraId="4432CD1D" w14:textId="77777777" w:rsidR="00566956" w:rsidRPr="00E034AE" w:rsidRDefault="00566956" w:rsidP="00566956">
            <w:pPr>
              <w:jc w:val="center"/>
              <w:rPr>
                <w:rFonts w:ascii="宋体" w:hAnsi="宋体" w:cs="宋体"/>
                <w:color w:val="000000"/>
                <w:kern w:val="0"/>
                <w:sz w:val="24"/>
                <w:szCs w:val="24"/>
              </w:rPr>
            </w:pPr>
            <w:r w:rsidRPr="00E034AE">
              <w:rPr>
                <w:rFonts w:ascii="宋体" w:hAnsi="宋体" w:cs="宋体" w:hint="eastAsia"/>
                <w:color w:val="000000"/>
                <w:kern w:val="0"/>
                <w:sz w:val="24"/>
                <w:szCs w:val="24"/>
              </w:rPr>
              <w:t>2</w:t>
            </w:r>
          </w:p>
        </w:tc>
        <w:tc>
          <w:tcPr>
            <w:tcW w:w="2977" w:type="dxa"/>
            <w:tcBorders>
              <w:top w:val="nil"/>
              <w:left w:val="nil"/>
              <w:bottom w:val="single" w:sz="4" w:space="0" w:color="auto"/>
              <w:right w:val="single" w:sz="4" w:space="0" w:color="auto"/>
            </w:tcBorders>
            <w:shd w:val="clear" w:color="000000" w:fill="FFFFFF"/>
            <w:noWrap/>
            <w:vAlign w:val="center"/>
          </w:tcPr>
          <w:p w14:paraId="6BF3A9CC" w14:textId="13974991" w:rsidR="00566956" w:rsidRPr="00E034AE" w:rsidRDefault="00566956" w:rsidP="00566956">
            <w:pPr>
              <w:rPr>
                <w:rFonts w:ascii="宋体" w:hAnsi="宋体" w:cs="宋体"/>
                <w:color w:val="000000"/>
                <w:kern w:val="0"/>
                <w:sz w:val="24"/>
                <w:szCs w:val="24"/>
              </w:rPr>
            </w:pPr>
            <w:r w:rsidRPr="00E034AE">
              <w:rPr>
                <w:rFonts w:hint="eastAsia"/>
                <w:color w:val="000000"/>
                <w:sz w:val="24"/>
                <w:szCs w:val="24"/>
              </w:rPr>
              <w:t>异步联网播放机</w:t>
            </w:r>
          </w:p>
        </w:tc>
        <w:tc>
          <w:tcPr>
            <w:tcW w:w="2693" w:type="dxa"/>
            <w:tcBorders>
              <w:top w:val="nil"/>
              <w:left w:val="nil"/>
              <w:bottom w:val="single" w:sz="4" w:space="0" w:color="auto"/>
              <w:right w:val="single" w:sz="4" w:space="0" w:color="auto"/>
            </w:tcBorders>
            <w:shd w:val="clear" w:color="000000" w:fill="FFFFFF"/>
            <w:noWrap/>
            <w:vAlign w:val="center"/>
          </w:tcPr>
          <w:p w14:paraId="7DC5F642" w14:textId="38037898" w:rsidR="00566956" w:rsidRPr="00E034AE" w:rsidRDefault="0023483C" w:rsidP="00566956">
            <w:pPr>
              <w:jc w:val="center"/>
              <w:rPr>
                <w:rFonts w:ascii="宋体" w:hAnsi="宋体" w:cs="宋体"/>
                <w:color w:val="000000"/>
                <w:kern w:val="0"/>
                <w:sz w:val="24"/>
                <w:szCs w:val="24"/>
              </w:rPr>
            </w:pPr>
            <w:r w:rsidRPr="00E034AE">
              <w:rPr>
                <w:rFonts w:ascii="宋体" w:hAnsi="宋体" w:cs="宋体" w:hint="eastAsia"/>
                <w:color w:val="000000"/>
                <w:kern w:val="0"/>
                <w:sz w:val="24"/>
                <w:szCs w:val="24"/>
              </w:rPr>
              <w:t>是</w:t>
            </w:r>
          </w:p>
        </w:tc>
        <w:tc>
          <w:tcPr>
            <w:tcW w:w="850" w:type="dxa"/>
            <w:tcBorders>
              <w:top w:val="nil"/>
              <w:left w:val="nil"/>
              <w:bottom w:val="single" w:sz="4" w:space="0" w:color="auto"/>
              <w:right w:val="single" w:sz="4" w:space="0" w:color="auto"/>
            </w:tcBorders>
            <w:shd w:val="clear" w:color="000000" w:fill="FFFFFF"/>
            <w:noWrap/>
            <w:vAlign w:val="center"/>
          </w:tcPr>
          <w:p w14:paraId="2E854B9F" w14:textId="6D5CBB45" w:rsidR="00566956" w:rsidRPr="00E034AE" w:rsidRDefault="00566956" w:rsidP="00566956">
            <w:pPr>
              <w:jc w:val="center"/>
              <w:rPr>
                <w:rFonts w:ascii="宋体" w:hAnsi="宋体" w:cs="宋体"/>
                <w:color w:val="000000"/>
                <w:kern w:val="0"/>
                <w:sz w:val="24"/>
                <w:szCs w:val="24"/>
              </w:rPr>
            </w:pPr>
            <w:r w:rsidRPr="00E034AE">
              <w:rPr>
                <w:rFonts w:hint="eastAsia"/>
                <w:color w:val="000000"/>
                <w:sz w:val="24"/>
                <w:szCs w:val="24"/>
              </w:rPr>
              <w:t>台</w:t>
            </w:r>
          </w:p>
        </w:tc>
        <w:tc>
          <w:tcPr>
            <w:tcW w:w="709" w:type="dxa"/>
            <w:tcBorders>
              <w:top w:val="nil"/>
              <w:left w:val="nil"/>
              <w:bottom w:val="single" w:sz="4" w:space="0" w:color="auto"/>
              <w:right w:val="single" w:sz="4" w:space="0" w:color="auto"/>
            </w:tcBorders>
            <w:shd w:val="clear" w:color="000000" w:fill="FFFFFF"/>
            <w:noWrap/>
            <w:vAlign w:val="center"/>
          </w:tcPr>
          <w:p w14:paraId="4AB2E02A" w14:textId="069C29B4" w:rsidR="00566956" w:rsidRPr="00E034AE" w:rsidRDefault="006438F0" w:rsidP="00566956">
            <w:pPr>
              <w:jc w:val="center"/>
              <w:rPr>
                <w:rFonts w:ascii="宋体" w:hAnsi="宋体" w:cs="宋体"/>
                <w:color w:val="000000"/>
                <w:kern w:val="0"/>
                <w:sz w:val="24"/>
                <w:szCs w:val="24"/>
              </w:rPr>
            </w:pPr>
            <w:r w:rsidRPr="00E034AE">
              <w:rPr>
                <w:color w:val="000000"/>
                <w:sz w:val="24"/>
                <w:szCs w:val="24"/>
              </w:rPr>
              <w:t>16</w:t>
            </w:r>
          </w:p>
        </w:tc>
        <w:tc>
          <w:tcPr>
            <w:tcW w:w="709" w:type="dxa"/>
            <w:tcBorders>
              <w:top w:val="nil"/>
              <w:left w:val="nil"/>
              <w:bottom w:val="single" w:sz="4" w:space="0" w:color="auto"/>
              <w:right w:val="single" w:sz="4" w:space="0" w:color="auto"/>
            </w:tcBorders>
            <w:shd w:val="clear" w:color="000000" w:fill="FFFFFF"/>
            <w:noWrap/>
            <w:vAlign w:val="center"/>
          </w:tcPr>
          <w:p w14:paraId="4B4E7716" w14:textId="77777777" w:rsidR="00566956" w:rsidRPr="00E034AE" w:rsidRDefault="00566956" w:rsidP="00566956">
            <w:pPr>
              <w:jc w:val="center"/>
              <w:rPr>
                <w:rFonts w:ascii="宋体" w:hAnsi="宋体" w:cs="宋体"/>
                <w:color w:val="000000"/>
                <w:kern w:val="0"/>
                <w:sz w:val="24"/>
                <w:szCs w:val="24"/>
              </w:rPr>
            </w:pPr>
            <w:r w:rsidRPr="00E034AE">
              <w:rPr>
                <w:rFonts w:ascii="宋体" w:hAnsi="宋体" w:cs="宋体" w:hint="eastAsia"/>
                <w:color w:val="000000"/>
                <w:kern w:val="0"/>
                <w:sz w:val="24"/>
                <w:szCs w:val="24"/>
              </w:rPr>
              <w:t>中国</w:t>
            </w:r>
          </w:p>
        </w:tc>
      </w:tr>
      <w:tr w:rsidR="00566956" w:rsidRPr="00E034AE" w14:paraId="0B8EB508" w14:textId="77777777" w:rsidTr="00370F27">
        <w:trPr>
          <w:trHeight w:val="270"/>
        </w:trPr>
        <w:tc>
          <w:tcPr>
            <w:tcW w:w="846" w:type="dxa"/>
            <w:tcBorders>
              <w:top w:val="nil"/>
              <w:left w:val="single" w:sz="4" w:space="0" w:color="auto"/>
              <w:bottom w:val="single" w:sz="4" w:space="0" w:color="auto"/>
              <w:right w:val="single" w:sz="4" w:space="0" w:color="auto"/>
            </w:tcBorders>
            <w:shd w:val="clear" w:color="000000" w:fill="FFFFFF"/>
            <w:noWrap/>
            <w:vAlign w:val="center"/>
          </w:tcPr>
          <w:p w14:paraId="2BF628F3" w14:textId="77777777" w:rsidR="00566956" w:rsidRPr="00E034AE" w:rsidRDefault="00566956" w:rsidP="00566956">
            <w:pPr>
              <w:jc w:val="center"/>
              <w:rPr>
                <w:rFonts w:ascii="宋体" w:hAnsi="宋体" w:cs="宋体"/>
                <w:color w:val="000000"/>
                <w:kern w:val="0"/>
                <w:sz w:val="24"/>
                <w:szCs w:val="24"/>
              </w:rPr>
            </w:pPr>
            <w:r w:rsidRPr="00E034AE">
              <w:rPr>
                <w:rFonts w:ascii="宋体" w:hAnsi="宋体" w:cs="宋体" w:hint="eastAsia"/>
                <w:color w:val="000000"/>
                <w:kern w:val="0"/>
                <w:sz w:val="24"/>
                <w:szCs w:val="24"/>
              </w:rPr>
              <w:t>3</w:t>
            </w:r>
          </w:p>
        </w:tc>
        <w:tc>
          <w:tcPr>
            <w:tcW w:w="2977" w:type="dxa"/>
            <w:tcBorders>
              <w:top w:val="nil"/>
              <w:left w:val="nil"/>
              <w:bottom w:val="single" w:sz="4" w:space="0" w:color="auto"/>
              <w:right w:val="single" w:sz="4" w:space="0" w:color="auto"/>
            </w:tcBorders>
            <w:shd w:val="clear" w:color="000000" w:fill="FFFFFF"/>
            <w:noWrap/>
            <w:vAlign w:val="center"/>
          </w:tcPr>
          <w:p w14:paraId="1D8DC72C" w14:textId="1E61DC26" w:rsidR="00566956" w:rsidRPr="00E034AE" w:rsidRDefault="00566956" w:rsidP="00566956">
            <w:pPr>
              <w:rPr>
                <w:rFonts w:ascii="宋体" w:hAnsi="宋体" w:cs="宋体"/>
                <w:color w:val="000000"/>
                <w:kern w:val="0"/>
                <w:sz w:val="24"/>
                <w:szCs w:val="24"/>
              </w:rPr>
            </w:pPr>
            <w:r w:rsidRPr="00E034AE">
              <w:rPr>
                <w:rFonts w:hint="eastAsia"/>
                <w:color w:val="000000"/>
                <w:sz w:val="24"/>
                <w:szCs w:val="24"/>
              </w:rPr>
              <w:t>光纤收发器</w:t>
            </w:r>
          </w:p>
        </w:tc>
        <w:tc>
          <w:tcPr>
            <w:tcW w:w="2693" w:type="dxa"/>
            <w:tcBorders>
              <w:top w:val="nil"/>
              <w:left w:val="nil"/>
              <w:bottom w:val="single" w:sz="4" w:space="0" w:color="auto"/>
              <w:right w:val="single" w:sz="4" w:space="0" w:color="auto"/>
            </w:tcBorders>
            <w:shd w:val="clear" w:color="000000" w:fill="FFFFFF"/>
            <w:noWrap/>
            <w:vAlign w:val="center"/>
          </w:tcPr>
          <w:p w14:paraId="631EB51B" w14:textId="77777777" w:rsidR="00566956" w:rsidRPr="00E034AE" w:rsidRDefault="00566956" w:rsidP="00566956">
            <w:pPr>
              <w:jc w:val="center"/>
              <w:rPr>
                <w:rFonts w:ascii="宋体" w:hAnsi="宋体" w:cs="宋体"/>
                <w:color w:val="000000"/>
                <w:kern w:val="0"/>
                <w:sz w:val="24"/>
                <w:szCs w:val="24"/>
              </w:rPr>
            </w:pPr>
            <w:r w:rsidRPr="00E034AE">
              <w:rPr>
                <w:rFonts w:ascii="宋体" w:hAnsi="宋体" w:cs="宋体" w:hint="eastAsia"/>
                <w:color w:val="000000"/>
                <w:kern w:val="0"/>
                <w:sz w:val="24"/>
                <w:szCs w:val="24"/>
              </w:rPr>
              <w:t>否</w:t>
            </w:r>
          </w:p>
        </w:tc>
        <w:tc>
          <w:tcPr>
            <w:tcW w:w="850" w:type="dxa"/>
            <w:tcBorders>
              <w:top w:val="nil"/>
              <w:left w:val="nil"/>
              <w:bottom w:val="single" w:sz="4" w:space="0" w:color="auto"/>
              <w:right w:val="single" w:sz="4" w:space="0" w:color="auto"/>
            </w:tcBorders>
            <w:shd w:val="clear" w:color="000000" w:fill="FFFFFF"/>
            <w:noWrap/>
            <w:vAlign w:val="center"/>
          </w:tcPr>
          <w:p w14:paraId="2C16A9A5" w14:textId="405CCDC7" w:rsidR="00566956" w:rsidRPr="00E034AE" w:rsidRDefault="00566956" w:rsidP="00566956">
            <w:pPr>
              <w:jc w:val="center"/>
              <w:rPr>
                <w:rFonts w:ascii="宋体" w:hAnsi="宋体" w:cs="宋体"/>
                <w:color w:val="000000"/>
                <w:kern w:val="0"/>
                <w:sz w:val="24"/>
                <w:szCs w:val="24"/>
              </w:rPr>
            </w:pPr>
            <w:r w:rsidRPr="00E034AE">
              <w:rPr>
                <w:rFonts w:hint="eastAsia"/>
                <w:color w:val="000000"/>
                <w:sz w:val="24"/>
                <w:szCs w:val="24"/>
              </w:rPr>
              <w:t>台</w:t>
            </w:r>
          </w:p>
        </w:tc>
        <w:tc>
          <w:tcPr>
            <w:tcW w:w="709" w:type="dxa"/>
            <w:tcBorders>
              <w:top w:val="nil"/>
              <w:left w:val="nil"/>
              <w:bottom w:val="single" w:sz="4" w:space="0" w:color="auto"/>
              <w:right w:val="single" w:sz="4" w:space="0" w:color="auto"/>
            </w:tcBorders>
            <w:shd w:val="clear" w:color="000000" w:fill="FFFFFF"/>
            <w:noWrap/>
            <w:vAlign w:val="center"/>
          </w:tcPr>
          <w:p w14:paraId="7C76FACD" w14:textId="4AD280EF" w:rsidR="00566956" w:rsidRPr="00E034AE" w:rsidRDefault="006438F0" w:rsidP="00566956">
            <w:pPr>
              <w:jc w:val="center"/>
              <w:rPr>
                <w:rFonts w:ascii="宋体" w:hAnsi="宋体" w:cs="宋体"/>
                <w:color w:val="000000"/>
                <w:kern w:val="0"/>
                <w:sz w:val="24"/>
                <w:szCs w:val="24"/>
              </w:rPr>
            </w:pPr>
            <w:r w:rsidRPr="00E034AE">
              <w:rPr>
                <w:color w:val="000000"/>
                <w:sz w:val="24"/>
                <w:szCs w:val="24"/>
              </w:rPr>
              <w:t>9</w:t>
            </w:r>
          </w:p>
        </w:tc>
        <w:tc>
          <w:tcPr>
            <w:tcW w:w="709" w:type="dxa"/>
            <w:tcBorders>
              <w:top w:val="nil"/>
              <w:left w:val="nil"/>
              <w:bottom w:val="single" w:sz="4" w:space="0" w:color="auto"/>
              <w:right w:val="single" w:sz="4" w:space="0" w:color="auto"/>
            </w:tcBorders>
            <w:shd w:val="clear" w:color="000000" w:fill="FFFFFF"/>
            <w:noWrap/>
            <w:vAlign w:val="center"/>
          </w:tcPr>
          <w:p w14:paraId="7B807ED5" w14:textId="77777777" w:rsidR="00566956" w:rsidRPr="00E034AE" w:rsidRDefault="00566956" w:rsidP="00566956">
            <w:pPr>
              <w:jc w:val="center"/>
              <w:rPr>
                <w:rFonts w:ascii="宋体" w:hAnsi="宋体" w:cs="宋体"/>
                <w:color w:val="000000"/>
                <w:kern w:val="0"/>
                <w:sz w:val="24"/>
                <w:szCs w:val="24"/>
              </w:rPr>
            </w:pPr>
            <w:r w:rsidRPr="00E034AE">
              <w:rPr>
                <w:rFonts w:ascii="宋体" w:hAnsi="宋体" w:cs="宋体" w:hint="eastAsia"/>
                <w:color w:val="000000"/>
                <w:kern w:val="0"/>
                <w:sz w:val="24"/>
                <w:szCs w:val="24"/>
              </w:rPr>
              <w:t>中国</w:t>
            </w:r>
          </w:p>
        </w:tc>
      </w:tr>
      <w:tr w:rsidR="00566956" w:rsidRPr="00E034AE" w14:paraId="7823DC85" w14:textId="77777777" w:rsidTr="00370F27">
        <w:trPr>
          <w:trHeight w:val="270"/>
        </w:trPr>
        <w:tc>
          <w:tcPr>
            <w:tcW w:w="846" w:type="dxa"/>
            <w:tcBorders>
              <w:top w:val="nil"/>
              <w:left w:val="single" w:sz="4" w:space="0" w:color="auto"/>
              <w:bottom w:val="single" w:sz="4" w:space="0" w:color="auto"/>
              <w:right w:val="single" w:sz="4" w:space="0" w:color="auto"/>
            </w:tcBorders>
            <w:shd w:val="clear" w:color="000000" w:fill="FFFFFF"/>
            <w:noWrap/>
            <w:vAlign w:val="center"/>
          </w:tcPr>
          <w:p w14:paraId="7CC3ACEC" w14:textId="77777777" w:rsidR="00566956" w:rsidRPr="00E034AE" w:rsidRDefault="00566956" w:rsidP="00566956">
            <w:pPr>
              <w:jc w:val="center"/>
              <w:rPr>
                <w:rFonts w:ascii="宋体" w:hAnsi="宋体" w:cs="宋体"/>
                <w:color w:val="000000"/>
                <w:kern w:val="0"/>
                <w:sz w:val="24"/>
                <w:szCs w:val="24"/>
              </w:rPr>
            </w:pPr>
            <w:r w:rsidRPr="00E034AE">
              <w:rPr>
                <w:rFonts w:ascii="宋体" w:hAnsi="宋体" w:cs="宋体" w:hint="eastAsia"/>
                <w:color w:val="000000"/>
                <w:kern w:val="0"/>
                <w:sz w:val="24"/>
                <w:szCs w:val="24"/>
              </w:rPr>
              <w:t>4</w:t>
            </w:r>
          </w:p>
        </w:tc>
        <w:tc>
          <w:tcPr>
            <w:tcW w:w="2977" w:type="dxa"/>
            <w:tcBorders>
              <w:top w:val="nil"/>
              <w:left w:val="nil"/>
              <w:bottom w:val="single" w:sz="4" w:space="0" w:color="auto"/>
              <w:right w:val="single" w:sz="4" w:space="0" w:color="auto"/>
            </w:tcBorders>
            <w:shd w:val="clear" w:color="000000" w:fill="FFFFFF"/>
            <w:noWrap/>
            <w:vAlign w:val="center"/>
          </w:tcPr>
          <w:p w14:paraId="79CDE2B3" w14:textId="6EA093CD" w:rsidR="00566956" w:rsidRPr="00E034AE" w:rsidRDefault="00566956" w:rsidP="00566956">
            <w:pPr>
              <w:rPr>
                <w:rFonts w:ascii="宋体" w:hAnsi="宋体" w:cs="宋体"/>
                <w:color w:val="000000"/>
                <w:kern w:val="0"/>
                <w:sz w:val="24"/>
                <w:szCs w:val="24"/>
              </w:rPr>
            </w:pPr>
            <w:r w:rsidRPr="00E034AE">
              <w:rPr>
                <w:rFonts w:hint="eastAsia"/>
                <w:color w:val="000000"/>
                <w:sz w:val="24"/>
                <w:szCs w:val="24"/>
              </w:rPr>
              <w:t>高端多功能卡</w:t>
            </w:r>
          </w:p>
        </w:tc>
        <w:tc>
          <w:tcPr>
            <w:tcW w:w="2693" w:type="dxa"/>
            <w:tcBorders>
              <w:top w:val="nil"/>
              <w:left w:val="nil"/>
              <w:bottom w:val="single" w:sz="4" w:space="0" w:color="auto"/>
              <w:right w:val="single" w:sz="4" w:space="0" w:color="auto"/>
            </w:tcBorders>
            <w:shd w:val="clear" w:color="000000" w:fill="FFFFFF"/>
            <w:noWrap/>
            <w:vAlign w:val="center"/>
          </w:tcPr>
          <w:p w14:paraId="6A7EEEBA" w14:textId="77777777" w:rsidR="00566956" w:rsidRPr="00E034AE" w:rsidRDefault="00566956" w:rsidP="00566956">
            <w:pPr>
              <w:jc w:val="center"/>
              <w:rPr>
                <w:rFonts w:ascii="宋体" w:hAnsi="宋体" w:cs="宋体"/>
                <w:color w:val="000000"/>
                <w:kern w:val="0"/>
                <w:sz w:val="24"/>
                <w:szCs w:val="24"/>
              </w:rPr>
            </w:pPr>
            <w:r w:rsidRPr="00E034AE">
              <w:rPr>
                <w:rFonts w:ascii="宋体" w:hAnsi="宋体" w:cs="宋体" w:hint="eastAsia"/>
                <w:color w:val="000000"/>
                <w:kern w:val="0"/>
                <w:sz w:val="24"/>
                <w:szCs w:val="24"/>
              </w:rPr>
              <w:t>否</w:t>
            </w:r>
          </w:p>
        </w:tc>
        <w:tc>
          <w:tcPr>
            <w:tcW w:w="850" w:type="dxa"/>
            <w:tcBorders>
              <w:top w:val="nil"/>
              <w:left w:val="nil"/>
              <w:bottom w:val="single" w:sz="4" w:space="0" w:color="auto"/>
              <w:right w:val="single" w:sz="4" w:space="0" w:color="auto"/>
            </w:tcBorders>
            <w:shd w:val="clear" w:color="000000" w:fill="FFFFFF"/>
            <w:noWrap/>
            <w:vAlign w:val="center"/>
          </w:tcPr>
          <w:p w14:paraId="22993F99" w14:textId="5069E2D7" w:rsidR="00566956" w:rsidRPr="00E034AE" w:rsidRDefault="00566956" w:rsidP="00566956">
            <w:pPr>
              <w:jc w:val="center"/>
              <w:rPr>
                <w:rFonts w:ascii="宋体" w:hAnsi="宋体" w:cs="宋体"/>
                <w:color w:val="000000"/>
                <w:kern w:val="0"/>
                <w:sz w:val="24"/>
                <w:szCs w:val="24"/>
              </w:rPr>
            </w:pPr>
            <w:r w:rsidRPr="00E034AE">
              <w:rPr>
                <w:rFonts w:hint="eastAsia"/>
                <w:color w:val="000000"/>
                <w:sz w:val="24"/>
                <w:szCs w:val="24"/>
              </w:rPr>
              <w:t>台</w:t>
            </w:r>
          </w:p>
        </w:tc>
        <w:tc>
          <w:tcPr>
            <w:tcW w:w="709" w:type="dxa"/>
            <w:tcBorders>
              <w:top w:val="nil"/>
              <w:left w:val="nil"/>
              <w:bottom w:val="single" w:sz="4" w:space="0" w:color="auto"/>
              <w:right w:val="single" w:sz="4" w:space="0" w:color="auto"/>
            </w:tcBorders>
            <w:shd w:val="clear" w:color="000000" w:fill="FFFFFF"/>
            <w:noWrap/>
            <w:vAlign w:val="center"/>
          </w:tcPr>
          <w:p w14:paraId="6C2984E1" w14:textId="68607762" w:rsidR="00566956" w:rsidRPr="00E034AE" w:rsidRDefault="006438F0" w:rsidP="00566956">
            <w:pPr>
              <w:jc w:val="center"/>
              <w:rPr>
                <w:rFonts w:ascii="宋体" w:hAnsi="宋体" w:cs="宋体"/>
                <w:color w:val="000000"/>
                <w:kern w:val="0"/>
                <w:sz w:val="24"/>
                <w:szCs w:val="24"/>
              </w:rPr>
            </w:pPr>
            <w:r w:rsidRPr="00E034AE">
              <w:rPr>
                <w:color w:val="000000"/>
                <w:sz w:val="24"/>
                <w:szCs w:val="24"/>
              </w:rPr>
              <w:t>8</w:t>
            </w:r>
          </w:p>
        </w:tc>
        <w:tc>
          <w:tcPr>
            <w:tcW w:w="709" w:type="dxa"/>
            <w:tcBorders>
              <w:top w:val="nil"/>
              <w:left w:val="nil"/>
              <w:bottom w:val="single" w:sz="4" w:space="0" w:color="auto"/>
              <w:right w:val="single" w:sz="4" w:space="0" w:color="auto"/>
            </w:tcBorders>
            <w:shd w:val="clear" w:color="000000" w:fill="FFFFFF"/>
            <w:noWrap/>
            <w:vAlign w:val="center"/>
          </w:tcPr>
          <w:p w14:paraId="0FDBA3B4" w14:textId="77777777" w:rsidR="00566956" w:rsidRPr="00E034AE" w:rsidRDefault="00566956" w:rsidP="00566956">
            <w:pPr>
              <w:jc w:val="center"/>
              <w:rPr>
                <w:rFonts w:ascii="宋体" w:hAnsi="宋体" w:cs="宋体"/>
                <w:color w:val="000000"/>
                <w:kern w:val="0"/>
                <w:sz w:val="24"/>
                <w:szCs w:val="24"/>
              </w:rPr>
            </w:pPr>
            <w:r w:rsidRPr="00E034AE">
              <w:rPr>
                <w:rFonts w:ascii="宋体" w:hAnsi="宋体" w:cs="宋体" w:hint="eastAsia"/>
                <w:color w:val="000000"/>
                <w:kern w:val="0"/>
                <w:sz w:val="24"/>
                <w:szCs w:val="24"/>
              </w:rPr>
              <w:t>中国</w:t>
            </w:r>
          </w:p>
        </w:tc>
      </w:tr>
      <w:tr w:rsidR="00566956" w:rsidRPr="00E034AE" w14:paraId="09332E3B" w14:textId="77777777" w:rsidTr="00370F27">
        <w:trPr>
          <w:trHeight w:val="270"/>
        </w:trPr>
        <w:tc>
          <w:tcPr>
            <w:tcW w:w="846" w:type="dxa"/>
            <w:tcBorders>
              <w:top w:val="nil"/>
              <w:left w:val="single" w:sz="4" w:space="0" w:color="auto"/>
              <w:bottom w:val="single" w:sz="4" w:space="0" w:color="auto"/>
              <w:right w:val="single" w:sz="4" w:space="0" w:color="auto"/>
            </w:tcBorders>
            <w:shd w:val="clear" w:color="000000" w:fill="FFFFFF"/>
            <w:noWrap/>
            <w:vAlign w:val="center"/>
          </w:tcPr>
          <w:p w14:paraId="12CFD9FF" w14:textId="77777777" w:rsidR="00566956" w:rsidRPr="00E034AE" w:rsidRDefault="00566956" w:rsidP="00566956">
            <w:pPr>
              <w:jc w:val="center"/>
              <w:rPr>
                <w:rFonts w:ascii="宋体" w:hAnsi="宋体" w:cs="宋体"/>
                <w:color w:val="000000"/>
                <w:kern w:val="0"/>
                <w:sz w:val="24"/>
                <w:szCs w:val="24"/>
              </w:rPr>
            </w:pPr>
            <w:r w:rsidRPr="00E034AE">
              <w:rPr>
                <w:rFonts w:ascii="宋体" w:hAnsi="宋体" w:cs="宋体" w:hint="eastAsia"/>
                <w:color w:val="000000"/>
                <w:kern w:val="0"/>
                <w:sz w:val="24"/>
                <w:szCs w:val="24"/>
              </w:rPr>
              <w:t>5</w:t>
            </w:r>
          </w:p>
        </w:tc>
        <w:tc>
          <w:tcPr>
            <w:tcW w:w="2977" w:type="dxa"/>
            <w:tcBorders>
              <w:top w:val="nil"/>
              <w:left w:val="nil"/>
              <w:bottom w:val="single" w:sz="4" w:space="0" w:color="auto"/>
              <w:right w:val="single" w:sz="4" w:space="0" w:color="auto"/>
            </w:tcBorders>
            <w:shd w:val="clear" w:color="000000" w:fill="FFFFFF"/>
            <w:noWrap/>
            <w:vAlign w:val="center"/>
          </w:tcPr>
          <w:p w14:paraId="4AEAD2E5" w14:textId="0CA28538" w:rsidR="00566956" w:rsidRPr="00E034AE" w:rsidRDefault="00566956" w:rsidP="00566956">
            <w:pPr>
              <w:rPr>
                <w:rFonts w:ascii="宋体" w:hAnsi="宋体" w:cs="宋体"/>
                <w:color w:val="000000"/>
                <w:kern w:val="0"/>
                <w:sz w:val="24"/>
                <w:szCs w:val="24"/>
              </w:rPr>
            </w:pPr>
            <w:r w:rsidRPr="00E034AE">
              <w:rPr>
                <w:rFonts w:hint="eastAsia"/>
                <w:color w:val="000000"/>
                <w:sz w:val="24"/>
                <w:szCs w:val="24"/>
              </w:rPr>
              <w:t>温湿度传感器</w:t>
            </w:r>
          </w:p>
        </w:tc>
        <w:tc>
          <w:tcPr>
            <w:tcW w:w="2693" w:type="dxa"/>
            <w:tcBorders>
              <w:top w:val="nil"/>
              <w:left w:val="nil"/>
              <w:bottom w:val="single" w:sz="4" w:space="0" w:color="auto"/>
              <w:right w:val="single" w:sz="4" w:space="0" w:color="auto"/>
            </w:tcBorders>
            <w:shd w:val="clear" w:color="000000" w:fill="FFFFFF"/>
            <w:noWrap/>
            <w:vAlign w:val="center"/>
          </w:tcPr>
          <w:p w14:paraId="2DA96B11" w14:textId="77777777" w:rsidR="00566956" w:rsidRPr="00E034AE" w:rsidRDefault="00566956" w:rsidP="00566956">
            <w:pPr>
              <w:jc w:val="center"/>
              <w:rPr>
                <w:rFonts w:ascii="宋体" w:hAnsi="宋体" w:cs="宋体"/>
                <w:color w:val="000000"/>
                <w:kern w:val="0"/>
                <w:sz w:val="24"/>
                <w:szCs w:val="24"/>
              </w:rPr>
            </w:pPr>
            <w:r w:rsidRPr="00E034AE">
              <w:rPr>
                <w:rFonts w:ascii="宋体" w:hAnsi="宋体" w:cs="宋体" w:hint="eastAsia"/>
                <w:color w:val="000000"/>
                <w:kern w:val="0"/>
                <w:sz w:val="24"/>
                <w:szCs w:val="24"/>
              </w:rPr>
              <w:t>否</w:t>
            </w:r>
          </w:p>
        </w:tc>
        <w:tc>
          <w:tcPr>
            <w:tcW w:w="850" w:type="dxa"/>
            <w:tcBorders>
              <w:top w:val="nil"/>
              <w:left w:val="nil"/>
              <w:bottom w:val="single" w:sz="4" w:space="0" w:color="auto"/>
              <w:right w:val="single" w:sz="4" w:space="0" w:color="auto"/>
            </w:tcBorders>
            <w:shd w:val="clear" w:color="000000" w:fill="FFFFFF"/>
            <w:noWrap/>
            <w:vAlign w:val="center"/>
          </w:tcPr>
          <w:p w14:paraId="577D36C7" w14:textId="17801B2F" w:rsidR="00566956" w:rsidRPr="00E034AE" w:rsidRDefault="00566956" w:rsidP="00566956">
            <w:pPr>
              <w:jc w:val="center"/>
              <w:rPr>
                <w:rFonts w:ascii="宋体" w:hAnsi="宋体" w:cs="宋体"/>
                <w:color w:val="000000"/>
                <w:kern w:val="0"/>
                <w:sz w:val="24"/>
                <w:szCs w:val="24"/>
              </w:rPr>
            </w:pPr>
            <w:r w:rsidRPr="00E034AE">
              <w:rPr>
                <w:rFonts w:hint="eastAsia"/>
                <w:color w:val="000000"/>
                <w:sz w:val="24"/>
                <w:szCs w:val="24"/>
              </w:rPr>
              <w:t>台</w:t>
            </w:r>
          </w:p>
        </w:tc>
        <w:tc>
          <w:tcPr>
            <w:tcW w:w="709" w:type="dxa"/>
            <w:tcBorders>
              <w:top w:val="nil"/>
              <w:left w:val="nil"/>
              <w:bottom w:val="single" w:sz="4" w:space="0" w:color="auto"/>
              <w:right w:val="single" w:sz="4" w:space="0" w:color="auto"/>
            </w:tcBorders>
            <w:shd w:val="clear" w:color="000000" w:fill="FFFFFF"/>
            <w:noWrap/>
            <w:vAlign w:val="center"/>
          </w:tcPr>
          <w:p w14:paraId="79AB54B2" w14:textId="1C9366BF" w:rsidR="00566956" w:rsidRPr="00E034AE" w:rsidRDefault="006438F0" w:rsidP="00566956">
            <w:pPr>
              <w:jc w:val="center"/>
              <w:rPr>
                <w:rFonts w:ascii="宋体" w:hAnsi="宋体" w:cs="宋体"/>
                <w:color w:val="000000"/>
                <w:kern w:val="0"/>
                <w:sz w:val="24"/>
                <w:szCs w:val="24"/>
              </w:rPr>
            </w:pPr>
            <w:r w:rsidRPr="00E034AE">
              <w:rPr>
                <w:color w:val="000000"/>
                <w:sz w:val="24"/>
                <w:szCs w:val="24"/>
              </w:rPr>
              <w:t>8</w:t>
            </w:r>
          </w:p>
        </w:tc>
        <w:tc>
          <w:tcPr>
            <w:tcW w:w="709" w:type="dxa"/>
            <w:tcBorders>
              <w:top w:val="nil"/>
              <w:left w:val="nil"/>
              <w:bottom w:val="single" w:sz="4" w:space="0" w:color="auto"/>
              <w:right w:val="single" w:sz="4" w:space="0" w:color="auto"/>
            </w:tcBorders>
            <w:shd w:val="clear" w:color="000000" w:fill="FFFFFF"/>
            <w:noWrap/>
            <w:vAlign w:val="center"/>
          </w:tcPr>
          <w:p w14:paraId="3CDD19CA" w14:textId="77777777" w:rsidR="00566956" w:rsidRPr="00E034AE" w:rsidRDefault="00566956" w:rsidP="00566956">
            <w:pPr>
              <w:jc w:val="center"/>
              <w:rPr>
                <w:rFonts w:ascii="宋体" w:hAnsi="宋体" w:cs="宋体"/>
                <w:color w:val="000000"/>
                <w:kern w:val="0"/>
                <w:sz w:val="24"/>
                <w:szCs w:val="24"/>
              </w:rPr>
            </w:pPr>
            <w:r w:rsidRPr="00E034AE">
              <w:rPr>
                <w:rFonts w:ascii="宋体" w:hAnsi="宋体" w:cs="宋体" w:hint="eastAsia"/>
                <w:color w:val="000000"/>
                <w:kern w:val="0"/>
                <w:sz w:val="24"/>
                <w:szCs w:val="24"/>
              </w:rPr>
              <w:t>中国</w:t>
            </w:r>
          </w:p>
        </w:tc>
      </w:tr>
      <w:tr w:rsidR="00566956" w:rsidRPr="00E034AE" w14:paraId="30DB033C" w14:textId="77777777" w:rsidTr="00370F27">
        <w:trPr>
          <w:trHeight w:val="270"/>
        </w:trPr>
        <w:tc>
          <w:tcPr>
            <w:tcW w:w="846" w:type="dxa"/>
            <w:tcBorders>
              <w:top w:val="nil"/>
              <w:left w:val="single" w:sz="4" w:space="0" w:color="auto"/>
              <w:bottom w:val="single" w:sz="4" w:space="0" w:color="auto"/>
              <w:right w:val="single" w:sz="4" w:space="0" w:color="auto"/>
            </w:tcBorders>
            <w:shd w:val="clear" w:color="000000" w:fill="FFFFFF"/>
            <w:noWrap/>
            <w:vAlign w:val="center"/>
          </w:tcPr>
          <w:p w14:paraId="0B814ABA" w14:textId="77777777" w:rsidR="00566956" w:rsidRPr="00E034AE" w:rsidRDefault="00566956" w:rsidP="00566956">
            <w:pPr>
              <w:jc w:val="center"/>
              <w:rPr>
                <w:rFonts w:ascii="宋体" w:hAnsi="宋体" w:cs="宋体"/>
                <w:color w:val="000000"/>
                <w:kern w:val="0"/>
                <w:sz w:val="24"/>
                <w:szCs w:val="24"/>
              </w:rPr>
            </w:pPr>
            <w:r w:rsidRPr="00E034AE">
              <w:rPr>
                <w:rFonts w:ascii="宋体" w:hAnsi="宋体" w:cs="宋体" w:hint="eastAsia"/>
                <w:color w:val="000000"/>
                <w:kern w:val="0"/>
                <w:sz w:val="24"/>
                <w:szCs w:val="24"/>
              </w:rPr>
              <w:t>6</w:t>
            </w:r>
          </w:p>
        </w:tc>
        <w:tc>
          <w:tcPr>
            <w:tcW w:w="2977" w:type="dxa"/>
            <w:tcBorders>
              <w:top w:val="nil"/>
              <w:left w:val="nil"/>
              <w:bottom w:val="single" w:sz="4" w:space="0" w:color="auto"/>
              <w:right w:val="single" w:sz="4" w:space="0" w:color="auto"/>
            </w:tcBorders>
            <w:shd w:val="clear" w:color="000000" w:fill="FFFFFF"/>
            <w:noWrap/>
            <w:vAlign w:val="center"/>
          </w:tcPr>
          <w:p w14:paraId="7A1C8B5F" w14:textId="3710A631" w:rsidR="00566956" w:rsidRPr="00E034AE" w:rsidRDefault="00566956" w:rsidP="00566956">
            <w:pPr>
              <w:rPr>
                <w:rFonts w:ascii="宋体" w:hAnsi="宋体" w:cs="宋体"/>
                <w:color w:val="000000"/>
                <w:kern w:val="0"/>
                <w:sz w:val="24"/>
                <w:szCs w:val="24"/>
              </w:rPr>
            </w:pPr>
            <w:r w:rsidRPr="00E034AE">
              <w:rPr>
                <w:rFonts w:hint="eastAsia"/>
                <w:color w:val="000000"/>
                <w:sz w:val="24"/>
                <w:szCs w:val="24"/>
              </w:rPr>
              <w:t>亮度感应器</w:t>
            </w:r>
          </w:p>
        </w:tc>
        <w:tc>
          <w:tcPr>
            <w:tcW w:w="2693" w:type="dxa"/>
            <w:tcBorders>
              <w:top w:val="nil"/>
              <w:left w:val="nil"/>
              <w:bottom w:val="single" w:sz="4" w:space="0" w:color="auto"/>
              <w:right w:val="single" w:sz="4" w:space="0" w:color="auto"/>
            </w:tcBorders>
            <w:shd w:val="clear" w:color="000000" w:fill="FFFFFF"/>
            <w:noWrap/>
            <w:vAlign w:val="center"/>
          </w:tcPr>
          <w:p w14:paraId="341BB87E" w14:textId="77777777" w:rsidR="00566956" w:rsidRPr="00E034AE" w:rsidRDefault="00566956" w:rsidP="00566956">
            <w:pPr>
              <w:jc w:val="center"/>
              <w:rPr>
                <w:rFonts w:ascii="宋体" w:hAnsi="宋体" w:cs="宋体"/>
                <w:color w:val="000000"/>
                <w:kern w:val="0"/>
                <w:sz w:val="24"/>
                <w:szCs w:val="24"/>
              </w:rPr>
            </w:pPr>
            <w:r w:rsidRPr="00E034AE">
              <w:rPr>
                <w:rFonts w:ascii="宋体" w:hAnsi="宋体" w:cs="宋体" w:hint="eastAsia"/>
                <w:color w:val="000000"/>
                <w:kern w:val="0"/>
                <w:sz w:val="24"/>
                <w:szCs w:val="24"/>
              </w:rPr>
              <w:t>否</w:t>
            </w:r>
          </w:p>
        </w:tc>
        <w:tc>
          <w:tcPr>
            <w:tcW w:w="850" w:type="dxa"/>
            <w:tcBorders>
              <w:top w:val="nil"/>
              <w:left w:val="nil"/>
              <w:bottom w:val="single" w:sz="4" w:space="0" w:color="auto"/>
              <w:right w:val="single" w:sz="4" w:space="0" w:color="auto"/>
            </w:tcBorders>
            <w:shd w:val="clear" w:color="000000" w:fill="FFFFFF"/>
            <w:noWrap/>
            <w:vAlign w:val="center"/>
          </w:tcPr>
          <w:p w14:paraId="268192B7" w14:textId="0EB52CFD" w:rsidR="00566956" w:rsidRPr="00E034AE" w:rsidRDefault="00566956" w:rsidP="00566956">
            <w:pPr>
              <w:jc w:val="center"/>
              <w:rPr>
                <w:rFonts w:ascii="宋体" w:hAnsi="宋体" w:cs="宋体"/>
                <w:color w:val="000000"/>
                <w:kern w:val="0"/>
                <w:sz w:val="24"/>
                <w:szCs w:val="24"/>
              </w:rPr>
            </w:pPr>
            <w:r w:rsidRPr="00E034AE">
              <w:rPr>
                <w:rFonts w:hint="eastAsia"/>
                <w:color w:val="000000"/>
                <w:sz w:val="24"/>
                <w:szCs w:val="24"/>
              </w:rPr>
              <w:t>台</w:t>
            </w:r>
          </w:p>
        </w:tc>
        <w:tc>
          <w:tcPr>
            <w:tcW w:w="709" w:type="dxa"/>
            <w:tcBorders>
              <w:top w:val="nil"/>
              <w:left w:val="nil"/>
              <w:bottom w:val="single" w:sz="4" w:space="0" w:color="auto"/>
              <w:right w:val="single" w:sz="4" w:space="0" w:color="auto"/>
            </w:tcBorders>
            <w:shd w:val="clear" w:color="000000" w:fill="FFFFFF"/>
            <w:noWrap/>
            <w:vAlign w:val="center"/>
          </w:tcPr>
          <w:p w14:paraId="53E64142" w14:textId="25DF7F51" w:rsidR="00566956" w:rsidRPr="00E034AE" w:rsidRDefault="006438F0" w:rsidP="00566956">
            <w:pPr>
              <w:jc w:val="center"/>
              <w:rPr>
                <w:rFonts w:ascii="宋体" w:hAnsi="宋体" w:cs="宋体"/>
                <w:color w:val="000000"/>
                <w:kern w:val="0"/>
                <w:sz w:val="24"/>
                <w:szCs w:val="24"/>
              </w:rPr>
            </w:pPr>
            <w:r w:rsidRPr="00E034AE">
              <w:rPr>
                <w:color w:val="000000"/>
                <w:sz w:val="24"/>
                <w:szCs w:val="24"/>
              </w:rPr>
              <w:t>8</w:t>
            </w:r>
          </w:p>
        </w:tc>
        <w:tc>
          <w:tcPr>
            <w:tcW w:w="709" w:type="dxa"/>
            <w:tcBorders>
              <w:top w:val="nil"/>
              <w:left w:val="nil"/>
              <w:bottom w:val="single" w:sz="4" w:space="0" w:color="auto"/>
              <w:right w:val="single" w:sz="4" w:space="0" w:color="auto"/>
            </w:tcBorders>
            <w:shd w:val="clear" w:color="000000" w:fill="FFFFFF"/>
            <w:noWrap/>
            <w:vAlign w:val="center"/>
          </w:tcPr>
          <w:p w14:paraId="43626575" w14:textId="77777777" w:rsidR="00566956" w:rsidRPr="00E034AE" w:rsidRDefault="00566956" w:rsidP="00566956">
            <w:pPr>
              <w:jc w:val="center"/>
              <w:rPr>
                <w:rFonts w:ascii="宋体" w:hAnsi="宋体" w:cs="宋体"/>
                <w:color w:val="000000"/>
                <w:kern w:val="0"/>
                <w:sz w:val="24"/>
                <w:szCs w:val="24"/>
              </w:rPr>
            </w:pPr>
            <w:r w:rsidRPr="00E034AE">
              <w:rPr>
                <w:rFonts w:ascii="宋体" w:hAnsi="宋体" w:cs="宋体" w:hint="eastAsia"/>
                <w:color w:val="000000"/>
                <w:kern w:val="0"/>
                <w:sz w:val="24"/>
                <w:szCs w:val="24"/>
              </w:rPr>
              <w:t>中国</w:t>
            </w:r>
          </w:p>
        </w:tc>
      </w:tr>
      <w:tr w:rsidR="00566956" w:rsidRPr="00E034AE" w14:paraId="3403015C" w14:textId="77777777" w:rsidTr="00370F27">
        <w:trPr>
          <w:trHeight w:val="270"/>
        </w:trPr>
        <w:tc>
          <w:tcPr>
            <w:tcW w:w="846" w:type="dxa"/>
            <w:tcBorders>
              <w:top w:val="nil"/>
              <w:left w:val="single" w:sz="4" w:space="0" w:color="auto"/>
              <w:bottom w:val="single" w:sz="4" w:space="0" w:color="auto"/>
              <w:right w:val="single" w:sz="4" w:space="0" w:color="auto"/>
            </w:tcBorders>
            <w:shd w:val="clear" w:color="000000" w:fill="FFFFFF"/>
            <w:noWrap/>
            <w:vAlign w:val="center"/>
          </w:tcPr>
          <w:p w14:paraId="5D17E472" w14:textId="77777777" w:rsidR="00566956" w:rsidRPr="00E034AE" w:rsidRDefault="00566956" w:rsidP="00566956">
            <w:pPr>
              <w:jc w:val="center"/>
              <w:rPr>
                <w:rFonts w:ascii="宋体" w:hAnsi="宋体" w:cs="宋体"/>
                <w:color w:val="000000"/>
                <w:kern w:val="0"/>
                <w:sz w:val="24"/>
                <w:szCs w:val="24"/>
              </w:rPr>
            </w:pPr>
            <w:r w:rsidRPr="00E034AE">
              <w:rPr>
                <w:rFonts w:ascii="宋体" w:hAnsi="宋体" w:cs="宋体" w:hint="eastAsia"/>
                <w:color w:val="000000"/>
                <w:kern w:val="0"/>
                <w:sz w:val="24"/>
                <w:szCs w:val="24"/>
              </w:rPr>
              <w:t>7</w:t>
            </w:r>
          </w:p>
        </w:tc>
        <w:tc>
          <w:tcPr>
            <w:tcW w:w="2977" w:type="dxa"/>
            <w:tcBorders>
              <w:top w:val="nil"/>
              <w:left w:val="nil"/>
              <w:bottom w:val="single" w:sz="4" w:space="0" w:color="auto"/>
              <w:right w:val="single" w:sz="4" w:space="0" w:color="auto"/>
            </w:tcBorders>
            <w:shd w:val="clear" w:color="000000" w:fill="FFFFFF"/>
            <w:noWrap/>
            <w:vAlign w:val="center"/>
          </w:tcPr>
          <w:p w14:paraId="78A3C679" w14:textId="529ADA27" w:rsidR="00566956" w:rsidRPr="00E034AE" w:rsidRDefault="00566956" w:rsidP="00566956">
            <w:pPr>
              <w:rPr>
                <w:rFonts w:ascii="宋体" w:hAnsi="宋体" w:cs="宋体"/>
                <w:color w:val="000000"/>
                <w:kern w:val="0"/>
                <w:sz w:val="24"/>
                <w:szCs w:val="24"/>
              </w:rPr>
            </w:pPr>
            <w:r w:rsidRPr="00E034AE">
              <w:rPr>
                <w:rFonts w:hint="eastAsia"/>
                <w:color w:val="000000"/>
                <w:sz w:val="24"/>
                <w:szCs w:val="24"/>
              </w:rPr>
              <w:t>云平台系统（支持二次开发）</w:t>
            </w:r>
          </w:p>
        </w:tc>
        <w:tc>
          <w:tcPr>
            <w:tcW w:w="2693" w:type="dxa"/>
            <w:tcBorders>
              <w:top w:val="nil"/>
              <w:left w:val="nil"/>
              <w:bottom w:val="single" w:sz="4" w:space="0" w:color="auto"/>
              <w:right w:val="single" w:sz="4" w:space="0" w:color="auto"/>
            </w:tcBorders>
            <w:shd w:val="clear" w:color="000000" w:fill="FFFFFF"/>
            <w:noWrap/>
            <w:vAlign w:val="center"/>
          </w:tcPr>
          <w:p w14:paraId="3E0200B9" w14:textId="77777777" w:rsidR="00566956" w:rsidRPr="00E034AE" w:rsidRDefault="00566956" w:rsidP="00566956">
            <w:pPr>
              <w:jc w:val="center"/>
              <w:rPr>
                <w:rFonts w:ascii="宋体" w:hAnsi="宋体" w:cs="宋体"/>
                <w:color w:val="000000"/>
                <w:kern w:val="0"/>
                <w:sz w:val="24"/>
                <w:szCs w:val="24"/>
              </w:rPr>
            </w:pPr>
            <w:r w:rsidRPr="00E034AE">
              <w:rPr>
                <w:rFonts w:ascii="宋体" w:hAnsi="宋体" w:cs="宋体" w:hint="eastAsia"/>
                <w:color w:val="000000"/>
                <w:kern w:val="0"/>
                <w:sz w:val="24"/>
                <w:szCs w:val="24"/>
              </w:rPr>
              <w:t>否</w:t>
            </w:r>
          </w:p>
        </w:tc>
        <w:tc>
          <w:tcPr>
            <w:tcW w:w="850" w:type="dxa"/>
            <w:tcBorders>
              <w:top w:val="nil"/>
              <w:left w:val="nil"/>
              <w:bottom w:val="single" w:sz="4" w:space="0" w:color="auto"/>
              <w:right w:val="single" w:sz="4" w:space="0" w:color="auto"/>
            </w:tcBorders>
            <w:shd w:val="clear" w:color="000000" w:fill="FFFFFF"/>
            <w:noWrap/>
            <w:vAlign w:val="center"/>
          </w:tcPr>
          <w:p w14:paraId="6DE2A148" w14:textId="235707D1" w:rsidR="00566956" w:rsidRPr="00E034AE" w:rsidRDefault="00566956" w:rsidP="00566956">
            <w:pPr>
              <w:jc w:val="center"/>
              <w:rPr>
                <w:rFonts w:ascii="宋体" w:hAnsi="宋体" w:cs="宋体"/>
                <w:color w:val="000000"/>
                <w:kern w:val="0"/>
                <w:sz w:val="24"/>
                <w:szCs w:val="24"/>
              </w:rPr>
            </w:pPr>
            <w:r w:rsidRPr="00E034AE">
              <w:rPr>
                <w:rFonts w:hint="eastAsia"/>
                <w:color w:val="000000"/>
                <w:sz w:val="24"/>
                <w:szCs w:val="24"/>
              </w:rPr>
              <w:t>台</w:t>
            </w:r>
          </w:p>
        </w:tc>
        <w:tc>
          <w:tcPr>
            <w:tcW w:w="709" w:type="dxa"/>
            <w:tcBorders>
              <w:top w:val="nil"/>
              <w:left w:val="nil"/>
              <w:bottom w:val="single" w:sz="4" w:space="0" w:color="auto"/>
              <w:right w:val="single" w:sz="4" w:space="0" w:color="auto"/>
            </w:tcBorders>
            <w:shd w:val="clear" w:color="000000" w:fill="FFFFFF"/>
            <w:noWrap/>
            <w:vAlign w:val="center"/>
          </w:tcPr>
          <w:p w14:paraId="2A522C76" w14:textId="39A9E5D7" w:rsidR="00566956" w:rsidRPr="00E034AE" w:rsidRDefault="00566956" w:rsidP="00566956">
            <w:pPr>
              <w:jc w:val="center"/>
              <w:rPr>
                <w:rFonts w:ascii="宋体" w:hAnsi="宋体" w:cs="宋体"/>
                <w:color w:val="000000"/>
                <w:kern w:val="0"/>
                <w:sz w:val="24"/>
                <w:szCs w:val="24"/>
              </w:rPr>
            </w:pPr>
            <w:r w:rsidRPr="00E034AE">
              <w:rPr>
                <w:rFonts w:hint="eastAsia"/>
                <w:color w:val="000000"/>
                <w:sz w:val="24"/>
                <w:szCs w:val="24"/>
              </w:rPr>
              <w:t>1</w:t>
            </w:r>
          </w:p>
        </w:tc>
        <w:tc>
          <w:tcPr>
            <w:tcW w:w="709" w:type="dxa"/>
            <w:tcBorders>
              <w:top w:val="nil"/>
              <w:left w:val="nil"/>
              <w:bottom w:val="single" w:sz="4" w:space="0" w:color="auto"/>
              <w:right w:val="single" w:sz="4" w:space="0" w:color="auto"/>
            </w:tcBorders>
            <w:shd w:val="clear" w:color="000000" w:fill="FFFFFF"/>
            <w:noWrap/>
            <w:vAlign w:val="center"/>
          </w:tcPr>
          <w:p w14:paraId="2D807486" w14:textId="77777777" w:rsidR="00566956" w:rsidRPr="00E034AE" w:rsidRDefault="00566956" w:rsidP="00566956">
            <w:pPr>
              <w:jc w:val="center"/>
              <w:rPr>
                <w:rFonts w:ascii="宋体" w:hAnsi="宋体" w:cs="宋体"/>
                <w:color w:val="000000"/>
                <w:kern w:val="0"/>
                <w:sz w:val="24"/>
                <w:szCs w:val="24"/>
              </w:rPr>
            </w:pPr>
            <w:r w:rsidRPr="00E034AE">
              <w:rPr>
                <w:rFonts w:ascii="宋体" w:hAnsi="宋体" w:cs="宋体" w:hint="eastAsia"/>
                <w:color w:val="000000"/>
                <w:kern w:val="0"/>
                <w:sz w:val="24"/>
                <w:szCs w:val="24"/>
              </w:rPr>
              <w:t>中国</w:t>
            </w:r>
          </w:p>
        </w:tc>
      </w:tr>
      <w:tr w:rsidR="00566956" w:rsidRPr="00E034AE" w14:paraId="7B64EDCB" w14:textId="77777777" w:rsidTr="00370F27">
        <w:trPr>
          <w:trHeight w:val="270"/>
        </w:trPr>
        <w:tc>
          <w:tcPr>
            <w:tcW w:w="846" w:type="dxa"/>
            <w:tcBorders>
              <w:top w:val="nil"/>
              <w:left w:val="single" w:sz="4" w:space="0" w:color="auto"/>
              <w:bottom w:val="single" w:sz="4" w:space="0" w:color="auto"/>
              <w:right w:val="single" w:sz="4" w:space="0" w:color="auto"/>
            </w:tcBorders>
            <w:shd w:val="clear" w:color="000000" w:fill="FFFFFF"/>
            <w:noWrap/>
            <w:vAlign w:val="center"/>
          </w:tcPr>
          <w:p w14:paraId="7258079A" w14:textId="77777777" w:rsidR="00566956" w:rsidRPr="00E034AE" w:rsidRDefault="00566956" w:rsidP="00566956">
            <w:pPr>
              <w:jc w:val="center"/>
              <w:rPr>
                <w:rFonts w:ascii="宋体" w:hAnsi="宋体" w:cs="宋体"/>
                <w:color w:val="000000"/>
                <w:kern w:val="0"/>
                <w:sz w:val="24"/>
                <w:szCs w:val="24"/>
              </w:rPr>
            </w:pPr>
            <w:r w:rsidRPr="00E034AE">
              <w:rPr>
                <w:rFonts w:ascii="宋体" w:hAnsi="宋体" w:cs="宋体" w:hint="eastAsia"/>
                <w:color w:val="000000"/>
                <w:kern w:val="0"/>
                <w:sz w:val="24"/>
                <w:szCs w:val="24"/>
              </w:rPr>
              <w:t>8</w:t>
            </w:r>
          </w:p>
        </w:tc>
        <w:tc>
          <w:tcPr>
            <w:tcW w:w="2977" w:type="dxa"/>
            <w:tcBorders>
              <w:top w:val="nil"/>
              <w:left w:val="nil"/>
              <w:bottom w:val="single" w:sz="4" w:space="0" w:color="auto"/>
              <w:right w:val="single" w:sz="4" w:space="0" w:color="auto"/>
            </w:tcBorders>
            <w:shd w:val="clear" w:color="000000" w:fill="FFFFFF"/>
            <w:noWrap/>
            <w:vAlign w:val="center"/>
          </w:tcPr>
          <w:p w14:paraId="36288F57" w14:textId="02ECE0E7" w:rsidR="00566956" w:rsidRPr="00E034AE" w:rsidRDefault="00566956" w:rsidP="00566956">
            <w:pPr>
              <w:rPr>
                <w:rFonts w:ascii="宋体" w:hAnsi="宋体" w:cs="宋体"/>
                <w:color w:val="000000"/>
                <w:kern w:val="0"/>
                <w:sz w:val="24"/>
                <w:szCs w:val="24"/>
              </w:rPr>
            </w:pPr>
            <w:r w:rsidRPr="00E034AE">
              <w:rPr>
                <w:rFonts w:hint="eastAsia"/>
                <w:color w:val="000000"/>
                <w:sz w:val="24"/>
                <w:szCs w:val="24"/>
              </w:rPr>
              <w:t>控制电脑</w:t>
            </w:r>
            <w:r w:rsidR="00014951" w:rsidRPr="00E034AE">
              <w:rPr>
                <w:rFonts w:hint="eastAsia"/>
                <w:color w:val="000000"/>
                <w:sz w:val="24"/>
                <w:szCs w:val="24"/>
              </w:rPr>
              <w:t>（含显示器）</w:t>
            </w:r>
          </w:p>
        </w:tc>
        <w:tc>
          <w:tcPr>
            <w:tcW w:w="2693" w:type="dxa"/>
            <w:tcBorders>
              <w:top w:val="nil"/>
              <w:left w:val="nil"/>
              <w:bottom w:val="single" w:sz="4" w:space="0" w:color="auto"/>
              <w:right w:val="single" w:sz="4" w:space="0" w:color="auto"/>
            </w:tcBorders>
            <w:shd w:val="clear" w:color="000000" w:fill="FFFFFF"/>
            <w:noWrap/>
            <w:vAlign w:val="center"/>
          </w:tcPr>
          <w:p w14:paraId="4D0FC1C4" w14:textId="77777777" w:rsidR="00566956" w:rsidRPr="00E034AE" w:rsidRDefault="00566956" w:rsidP="00566956">
            <w:pPr>
              <w:jc w:val="center"/>
              <w:rPr>
                <w:rFonts w:ascii="宋体" w:hAnsi="宋体" w:cs="宋体"/>
                <w:color w:val="000000"/>
                <w:kern w:val="0"/>
                <w:sz w:val="24"/>
                <w:szCs w:val="24"/>
              </w:rPr>
            </w:pPr>
            <w:r w:rsidRPr="00E034AE">
              <w:rPr>
                <w:rFonts w:ascii="宋体" w:hAnsi="宋体" w:cs="宋体" w:hint="eastAsia"/>
                <w:color w:val="000000"/>
                <w:kern w:val="0"/>
                <w:sz w:val="24"/>
                <w:szCs w:val="24"/>
              </w:rPr>
              <w:t>否</w:t>
            </w:r>
          </w:p>
        </w:tc>
        <w:tc>
          <w:tcPr>
            <w:tcW w:w="850" w:type="dxa"/>
            <w:tcBorders>
              <w:top w:val="nil"/>
              <w:left w:val="nil"/>
              <w:bottom w:val="single" w:sz="4" w:space="0" w:color="auto"/>
              <w:right w:val="single" w:sz="4" w:space="0" w:color="auto"/>
            </w:tcBorders>
            <w:shd w:val="clear" w:color="000000" w:fill="FFFFFF"/>
            <w:noWrap/>
            <w:vAlign w:val="center"/>
          </w:tcPr>
          <w:p w14:paraId="708948C7" w14:textId="3F54032E" w:rsidR="00566956" w:rsidRPr="00E034AE" w:rsidRDefault="00566956" w:rsidP="00566956">
            <w:pPr>
              <w:jc w:val="center"/>
              <w:rPr>
                <w:rFonts w:ascii="宋体" w:hAnsi="宋体" w:cs="宋体"/>
                <w:color w:val="000000"/>
                <w:kern w:val="0"/>
                <w:sz w:val="24"/>
                <w:szCs w:val="24"/>
              </w:rPr>
            </w:pPr>
            <w:r w:rsidRPr="00E034AE">
              <w:rPr>
                <w:rFonts w:hint="eastAsia"/>
                <w:color w:val="000000"/>
                <w:sz w:val="24"/>
                <w:szCs w:val="24"/>
              </w:rPr>
              <w:t>台</w:t>
            </w:r>
          </w:p>
        </w:tc>
        <w:tc>
          <w:tcPr>
            <w:tcW w:w="709" w:type="dxa"/>
            <w:tcBorders>
              <w:top w:val="nil"/>
              <w:left w:val="nil"/>
              <w:bottom w:val="single" w:sz="4" w:space="0" w:color="auto"/>
              <w:right w:val="single" w:sz="4" w:space="0" w:color="auto"/>
            </w:tcBorders>
            <w:shd w:val="clear" w:color="000000" w:fill="FFFFFF"/>
            <w:noWrap/>
            <w:vAlign w:val="center"/>
          </w:tcPr>
          <w:p w14:paraId="5DB9EC8F" w14:textId="672C12F3" w:rsidR="00566956" w:rsidRPr="00E034AE" w:rsidRDefault="006B34C0" w:rsidP="00566956">
            <w:pPr>
              <w:jc w:val="center"/>
              <w:rPr>
                <w:rFonts w:ascii="宋体" w:hAnsi="宋体" w:cs="宋体"/>
                <w:color w:val="000000"/>
                <w:kern w:val="0"/>
                <w:sz w:val="24"/>
                <w:szCs w:val="24"/>
              </w:rPr>
            </w:pPr>
            <w:r w:rsidRPr="00E034AE">
              <w:rPr>
                <w:color w:val="000000"/>
                <w:sz w:val="24"/>
                <w:szCs w:val="24"/>
              </w:rPr>
              <w:t>2</w:t>
            </w:r>
          </w:p>
        </w:tc>
        <w:tc>
          <w:tcPr>
            <w:tcW w:w="709" w:type="dxa"/>
            <w:tcBorders>
              <w:top w:val="nil"/>
              <w:left w:val="nil"/>
              <w:bottom w:val="single" w:sz="4" w:space="0" w:color="auto"/>
              <w:right w:val="single" w:sz="4" w:space="0" w:color="auto"/>
            </w:tcBorders>
            <w:shd w:val="clear" w:color="000000" w:fill="FFFFFF"/>
            <w:noWrap/>
            <w:vAlign w:val="center"/>
          </w:tcPr>
          <w:p w14:paraId="40B503F0" w14:textId="77777777" w:rsidR="00566956" w:rsidRPr="00E034AE" w:rsidRDefault="00566956" w:rsidP="00566956">
            <w:pPr>
              <w:jc w:val="center"/>
              <w:rPr>
                <w:rFonts w:ascii="宋体" w:hAnsi="宋体" w:cs="宋体"/>
                <w:color w:val="000000"/>
                <w:kern w:val="0"/>
                <w:sz w:val="24"/>
                <w:szCs w:val="24"/>
              </w:rPr>
            </w:pPr>
            <w:r w:rsidRPr="00E034AE">
              <w:rPr>
                <w:rFonts w:ascii="宋体" w:hAnsi="宋体" w:cs="宋体" w:hint="eastAsia"/>
                <w:color w:val="000000"/>
                <w:kern w:val="0"/>
                <w:sz w:val="24"/>
                <w:szCs w:val="24"/>
              </w:rPr>
              <w:t>中国</w:t>
            </w:r>
          </w:p>
        </w:tc>
      </w:tr>
      <w:tr w:rsidR="00566956" w:rsidRPr="00E034AE" w14:paraId="1B6EA50B" w14:textId="77777777" w:rsidTr="00370F27">
        <w:trPr>
          <w:trHeight w:val="270"/>
        </w:trPr>
        <w:tc>
          <w:tcPr>
            <w:tcW w:w="846" w:type="dxa"/>
            <w:tcBorders>
              <w:top w:val="nil"/>
              <w:left w:val="single" w:sz="4" w:space="0" w:color="auto"/>
              <w:bottom w:val="single" w:sz="4" w:space="0" w:color="auto"/>
              <w:right w:val="single" w:sz="4" w:space="0" w:color="auto"/>
            </w:tcBorders>
            <w:shd w:val="clear" w:color="000000" w:fill="FFFFFF"/>
            <w:noWrap/>
            <w:vAlign w:val="center"/>
          </w:tcPr>
          <w:p w14:paraId="6A037C41" w14:textId="77777777" w:rsidR="00566956" w:rsidRPr="00E034AE" w:rsidRDefault="00566956" w:rsidP="00566956">
            <w:pPr>
              <w:jc w:val="center"/>
              <w:rPr>
                <w:rFonts w:ascii="宋体" w:hAnsi="宋体" w:cs="宋体"/>
                <w:color w:val="000000"/>
                <w:kern w:val="0"/>
                <w:sz w:val="24"/>
                <w:szCs w:val="24"/>
              </w:rPr>
            </w:pPr>
            <w:r w:rsidRPr="00E034AE">
              <w:rPr>
                <w:rFonts w:ascii="宋体" w:hAnsi="宋体" w:cs="宋体" w:hint="eastAsia"/>
                <w:color w:val="000000"/>
                <w:kern w:val="0"/>
                <w:sz w:val="24"/>
                <w:szCs w:val="24"/>
              </w:rPr>
              <w:t>9</w:t>
            </w:r>
          </w:p>
        </w:tc>
        <w:tc>
          <w:tcPr>
            <w:tcW w:w="2977" w:type="dxa"/>
            <w:tcBorders>
              <w:top w:val="nil"/>
              <w:left w:val="nil"/>
              <w:bottom w:val="single" w:sz="4" w:space="0" w:color="auto"/>
              <w:right w:val="single" w:sz="4" w:space="0" w:color="auto"/>
            </w:tcBorders>
            <w:shd w:val="clear" w:color="000000" w:fill="FFFFFF"/>
            <w:noWrap/>
            <w:vAlign w:val="center"/>
          </w:tcPr>
          <w:p w14:paraId="22C2BF07" w14:textId="1E050CA3" w:rsidR="00566956" w:rsidRPr="00E034AE" w:rsidRDefault="00566956" w:rsidP="00566956">
            <w:pPr>
              <w:rPr>
                <w:rFonts w:ascii="宋体" w:hAnsi="宋体" w:cs="宋体"/>
                <w:color w:val="000000"/>
                <w:kern w:val="0"/>
                <w:sz w:val="24"/>
                <w:szCs w:val="24"/>
              </w:rPr>
            </w:pPr>
            <w:r w:rsidRPr="00E034AE">
              <w:rPr>
                <w:rFonts w:hint="eastAsia"/>
                <w:color w:val="000000"/>
                <w:sz w:val="24"/>
                <w:szCs w:val="24"/>
              </w:rPr>
              <w:t>配电系统</w:t>
            </w:r>
          </w:p>
        </w:tc>
        <w:tc>
          <w:tcPr>
            <w:tcW w:w="2693" w:type="dxa"/>
            <w:tcBorders>
              <w:top w:val="nil"/>
              <w:left w:val="nil"/>
              <w:bottom w:val="single" w:sz="4" w:space="0" w:color="auto"/>
              <w:right w:val="single" w:sz="4" w:space="0" w:color="auto"/>
            </w:tcBorders>
            <w:shd w:val="clear" w:color="000000" w:fill="FFFFFF"/>
            <w:noWrap/>
            <w:vAlign w:val="center"/>
          </w:tcPr>
          <w:p w14:paraId="24273B39" w14:textId="77777777" w:rsidR="00566956" w:rsidRPr="00E034AE" w:rsidRDefault="00566956" w:rsidP="00566956">
            <w:pPr>
              <w:jc w:val="center"/>
              <w:rPr>
                <w:rFonts w:ascii="宋体" w:hAnsi="宋体" w:cs="宋体"/>
                <w:color w:val="000000"/>
                <w:kern w:val="0"/>
                <w:sz w:val="24"/>
                <w:szCs w:val="24"/>
              </w:rPr>
            </w:pPr>
            <w:r w:rsidRPr="00E034AE">
              <w:rPr>
                <w:rFonts w:ascii="宋体" w:hAnsi="宋体" w:cs="宋体" w:hint="eastAsia"/>
                <w:color w:val="000000"/>
                <w:kern w:val="0"/>
                <w:sz w:val="24"/>
                <w:szCs w:val="24"/>
              </w:rPr>
              <w:t>否</w:t>
            </w:r>
          </w:p>
        </w:tc>
        <w:tc>
          <w:tcPr>
            <w:tcW w:w="850" w:type="dxa"/>
            <w:tcBorders>
              <w:top w:val="nil"/>
              <w:left w:val="nil"/>
              <w:bottom w:val="single" w:sz="4" w:space="0" w:color="auto"/>
              <w:right w:val="single" w:sz="4" w:space="0" w:color="auto"/>
            </w:tcBorders>
            <w:shd w:val="clear" w:color="000000" w:fill="FFFFFF"/>
            <w:noWrap/>
            <w:vAlign w:val="center"/>
          </w:tcPr>
          <w:p w14:paraId="1017BEB8" w14:textId="5AD7BD98" w:rsidR="00566956" w:rsidRPr="00E034AE" w:rsidRDefault="00566956" w:rsidP="00566956">
            <w:pPr>
              <w:jc w:val="center"/>
              <w:rPr>
                <w:rFonts w:ascii="宋体" w:hAnsi="宋体" w:cs="宋体"/>
                <w:color w:val="000000"/>
                <w:kern w:val="0"/>
                <w:sz w:val="24"/>
                <w:szCs w:val="24"/>
              </w:rPr>
            </w:pPr>
            <w:r w:rsidRPr="00E034AE">
              <w:rPr>
                <w:rFonts w:hint="eastAsia"/>
                <w:color w:val="000000"/>
                <w:sz w:val="24"/>
                <w:szCs w:val="24"/>
              </w:rPr>
              <w:t>套</w:t>
            </w:r>
          </w:p>
        </w:tc>
        <w:tc>
          <w:tcPr>
            <w:tcW w:w="709" w:type="dxa"/>
            <w:tcBorders>
              <w:top w:val="nil"/>
              <w:left w:val="nil"/>
              <w:bottom w:val="single" w:sz="4" w:space="0" w:color="auto"/>
              <w:right w:val="single" w:sz="4" w:space="0" w:color="auto"/>
            </w:tcBorders>
            <w:shd w:val="clear" w:color="000000" w:fill="FFFFFF"/>
            <w:noWrap/>
            <w:vAlign w:val="center"/>
          </w:tcPr>
          <w:p w14:paraId="79FC577B" w14:textId="5428BC47" w:rsidR="00566956" w:rsidRPr="00E034AE" w:rsidRDefault="00566956" w:rsidP="00566956">
            <w:pPr>
              <w:jc w:val="center"/>
              <w:rPr>
                <w:rFonts w:ascii="宋体" w:hAnsi="宋体" w:cs="宋体"/>
                <w:color w:val="000000"/>
                <w:kern w:val="0"/>
                <w:sz w:val="24"/>
                <w:szCs w:val="24"/>
              </w:rPr>
            </w:pPr>
            <w:r w:rsidRPr="00E034AE">
              <w:rPr>
                <w:rFonts w:hint="eastAsia"/>
                <w:color w:val="000000"/>
                <w:sz w:val="24"/>
                <w:szCs w:val="24"/>
              </w:rPr>
              <w:t>6</w:t>
            </w:r>
          </w:p>
        </w:tc>
        <w:tc>
          <w:tcPr>
            <w:tcW w:w="709" w:type="dxa"/>
            <w:tcBorders>
              <w:top w:val="nil"/>
              <w:left w:val="nil"/>
              <w:bottom w:val="single" w:sz="4" w:space="0" w:color="auto"/>
              <w:right w:val="single" w:sz="4" w:space="0" w:color="auto"/>
            </w:tcBorders>
            <w:shd w:val="clear" w:color="000000" w:fill="FFFFFF"/>
            <w:noWrap/>
            <w:vAlign w:val="center"/>
          </w:tcPr>
          <w:p w14:paraId="60B50431" w14:textId="77777777" w:rsidR="00566956" w:rsidRPr="00E034AE" w:rsidRDefault="00566956" w:rsidP="00566956">
            <w:pPr>
              <w:jc w:val="center"/>
              <w:rPr>
                <w:rFonts w:ascii="宋体" w:hAnsi="宋体" w:cs="宋体"/>
                <w:color w:val="000000"/>
                <w:kern w:val="0"/>
                <w:sz w:val="24"/>
                <w:szCs w:val="24"/>
              </w:rPr>
            </w:pPr>
            <w:r w:rsidRPr="00E034AE">
              <w:rPr>
                <w:rFonts w:ascii="宋体" w:hAnsi="宋体" w:cs="宋体" w:hint="eastAsia"/>
                <w:color w:val="000000"/>
                <w:kern w:val="0"/>
                <w:sz w:val="24"/>
                <w:szCs w:val="24"/>
              </w:rPr>
              <w:t>中国</w:t>
            </w:r>
          </w:p>
        </w:tc>
      </w:tr>
      <w:tr w:rsidR="00566956" w:rsidRPr="00E034AE" w14:paraId="0344CFD9" w14:textId="77777777" w:rsidTr="00566956">
        <w:trPr>
          <w:trHeight w:val="270"/>
        </w:trPr>
        <w:tc>
          <w:tcPr>
            <w:tcW w:w="846" w:type="dxa"/>
            <w:tcBorders>
              <w:top w:val="nil"/>
              <w:left w:val="single" w:sz="4" w:space="0" w:color="auto"/>
              <w:bottom w:val="single" w:sz="4" w:space="0" w:color="auto"/>
              <w:right w:val="single" w:sz="4" w:space="0" w:color="auto"/>
            </w:tcBorders>
            <w:shd w:val="clear" w:color="000000" w:fill="FFFFFF"/>
            <w:noWrap/>
            <w:vAlign w:val="center"/>
          </w:tcPr>
          <w:p w14:paraId="7EBE5748" w14:textId="77777777" w:rsidR="00566956" w:rsidRPr="00E034AE" w:rsidRDefault="00566956" w:rsidP="00566956">
            <w:pPr>
              <w:jc w:val="center"/>
              <w:rPr>
                <w:rFonts w:ascii="宋体" w:hAnsi="宋体" w:cs="宋体"/>
                <w:color w:val="000000"/>
                <w:kern w:val="0"/>
                <w:sz w:val="24"/>
                <w:szCs w:val="24"/>
              </w:rPr>
            </w:pPr>
            <w:r w:rsidRPr="00E034AE">
              <w:rPr>
                <w:rFonts w:ascii="宋体" w:hAnsi="宋体" w:cs="宋体" w:hint="eastAsia"/>
                <w:color w:val="000000"/>
                <w:kern w:val="0"/>
                <w:sz w:val="24"/>
                <w:szCs w:val="24"/>
              </w:rPr>
              <w:t>10</w:t>
            </w:r>
          </w:p>
        </w:tc>
        <w:tc>
          <w:tcPr>
            <w:tcW w:w="2977" w:type="dxa"/>
            <w:tcBorders>
              <w:top w:val="nil"/>
              <w:left w:val="nil"/>
              <w:bottom w:val="single" w:sz="4" w:space="0" w:color="auto"/>
              <w:right w:val="single" w:sz="4" w:space="0" w:color="auto"/>
            </w:tcBorders>
            <w:shd w:val="clear" w:color="000000" w:fill="FFFFFF"/>
            <w:noWrap/>
            <w:vAlign w:val="center"/>
          </w:tcPr>
          <w:p w14:paraId="67275F83" w14:textId="3D1EE27A" w:rsidR="00566956" w:rsidRPr="00E034AE" w:rsidRDefault="00566956" w:rsidP="00566956">
            <w:pPr>
              <w:rPr>
                <w:rFonts w:ascii="宋体" w:hAnsi="宋体" w:cs="宋体"/>
                <w:color w:val="000000"/>
                <w:kern w:val="0"/>
                <w:sz w:val="24"/>
                <w:szCs w:val="24"/>
              </w:rPr>
            </w:pPr>
            <w:r w:rsidRPr="00E034AE">
              <w:rPr>
                <w:rFonts w:hint="eastAsia"/>
                <w:color w:val="000000"/>
                <w:sz w:val="24"/>
                <w:szCs w:val="24"/>
              </w:rPr>
              <w:t>辅材</w:t>
            </w:r>
          </w:p>
        </w:tc>
        <w:tc>
          <w:tcPr>
            <w:tcW w:w="2693" w:type="dxa"/>
            <w:tcBorders>
              <w:top w:val="nil"/>
              <w:left w:val="nil"/>
              <w:bottom w:val="single" w:sz="4" w:space="0" w:color="auto"/>
              <w:right w:val="single" w:sz="4" w:space="0" w:color="auto"/>
            </w:tcBorders>
            <w:shd w:val="clear" w:color="000000" w:fill="FFFFFF"/>
            <w:noWrap/>
            <w:vAlign w:val="center"/>
          </w:tcPr>
          <w:p w14:paraId="6C881641" w14:textId="77777777" w:rsidR="00566956" w:rsidRPr="00E034AE" w:rsidRDefault="00566956" w:rsidP="00566956">
            <w:pPr>
              <w:jc w:val="center"/>
              <w:rPr>
                <w:rFonts w:ascii="宋体" w:hAnsi="宋体" w:cs="宋体"/>
                <w:color w:val="000000"/>
                <w:kern w:val="0"/>
                <w:sz w:val="24"/>
                <w:szCs w:val="24"/>
              </w:rPr>
            </w:pPr>
            <w:r w:rsidRPr="00E034AE">
              <w:rPr>
                <w:rFonts w:ascii="宋体" w:hAnsi="宋体" w:cs="宋体" w:hint="eastAsia"/>
                <w:color w:val="000000"/>
                <w:kern w:val="0"/>
                <w:sz w:val="24"/>
                <w:szCs w:val="24"/>
              </w:rPr>
              <w:t>否</w:t>
            </w:r>
          </w:p>
        </w:tc>
        <w:tc>
          <w:tcPr>
            <w:tcW w:w="850" w:type="dxa"/>
            <w:tcBorders>
              <w:top w:val="nil"/>
              <w:left w:val="nil"/>
              <w:bottom w:val="single" w:sz="4" w:space="0" w:color="auto"/>
              <w:right w:val="single" w:sz="4" w:space="0" w:color="auto"/>
            </w:tcBorders>
            <w:shd w:val="clear" w:color="000000" w:fill="FFFFFF"/>
            <w:noWrap/>
            <w:vAlign w:val="center"/>
          </w:tcPr>
          <w:p w14:paraId="3BCAAA82" w14:textId="5E151025" w:rsidR="00566956" w:rsidRPr="00E034AE" w:rsidRDefault="00566956" w:rsidP="00566956">
            <w:pPr>
              <w:jc w:val="center"/>
              <w:rPr>
                <w:rFonts w:ascii="宋体" w:hAnsi="宋体" w:cs="宋体"/>
                <w:color w:val="000000"/>
                <w:kern w:val="0"/>
                <w:sz w:val="24"/>
                <w:szCs w:val="24"/>
              </w:rPr>
            </w:pPr>
            <w:r w:rsidRPr="00E034AE">
              <w:rPr>
                <w:rFonts w:hint="eastAsia"/>
                <w:color w:val="000000"/>
                <w:sz w:val="24"/>
                <w:szCs w:val="24"/>
              </w:rPr>
              <w:t>项</w:t>
            </w:r>
          </w:p>
        </w:tc>
        <w:tc>
          <w:tcPr>
            <w:tcW w:w="709" w:type="dxa"/>
            <w:tcBorders>
              <w:top w:val="nil"/>
              <w:left w:val="nil"/>
              <w:bottom w:val="single" w:sz="4" w:space="0" w:color="auto"/>
              <w:right w:val="single" w:sz="4" w:space="0" w:color="auto"/>
            </w:tcBorders>
            <w:shd w:val="clear" w:color="000000" w:fill="FFFFFF"/>
            <w:noWrap/>
            <w:vAlign w:val="center"/>
          </w:tcPr>
          <w:p w14:paraId="68FC1078" w14:textId="5E2AADAC" w:rsidR="00566956" w:rsidRPr="00E034AE" w:rsidRDefault="00566956" w:rsidP="00566956">
            <w:pPr>
              <w:jc w:val="center"/>
              <w:rPr>
                <w:rFonts w:ascii="宋体" w:hAnsi="宋体" w:cs="宋体"/>
                <w:color w:val="000000"/>
                <w:kern w:val="0"/>
                <w:sz w:val="24"/>
                <w:szCs w:val="24"/>
              </w:rPr>
            </w:pPr>
            <w:r w:rsidRPr="00E034AE">
              <w:rPr>
                <w:rFonts w:hint="eastAsia"/>
                <w:color w:val="000000"/>
                <w:sz w:val="24"/>
                <w:szCs w:val="24"/>
              </w:rPr>
              <w:t>1</w:t>
            </w:r>
          </w:p>
        </w:tc>
        <w:tc>
          <w:tcPr>
            <w:tcW w:w="709" w:type="dxa"/>
            <w:tcBorders>
              <w:top w:val="nil"/>
              <w:left w:val="nil"/>
              <w:bottom w:val="single" w:sz="4" w:space="0" w:color="auto"/>
              <w:right w:val="single" w:sz="4" w:space="0" w:color="auto"/>
            </w:tcBorders>
            <w:shd w:val="clear" w:color="000000" w:fill="FFFFFF"/>
            <w:noWrap/>
            <w:vAlign w:val="center"/>
          </w:tcPr>
          <w:p w14:paraId="2910C43B" w14:textId="77777777" w:rsidR="00566956" w:rsidRPr="00E034AE" w:rsidRDefault="00566956" w:rsidP="00566956">
            <w:pPr>
              <w:jc w:val="center"/>
              <w:rPr>
                <w:rFonts w:ascii="宋体" w:hAnsi="宋体" w:cs="宋体"/>
                <w:color w:val="000000"/>
                <w:kern w:val="0"/>
                <w:sz w:val="24"/>
                <w:szCs w:val="24"/>
              </w:rPr>
            </w:pPr>
            <w:r w:rsidRPr="00E034AE">
              <w:rPr>
                <w:rFonts w:ascii="宋体" w:hAnsi="宋体" w:cs="宋体" w:hint="eastAsia"/>
                <w:color w:val="000000"/>
                <w:kern w:val="0"/>
                <w:sz w:val="24"/>
                <w:szCs w:val="24"/>
              </w:rPr>
              <w:t>中国</w:t>
            </w:r>
          </w:p>
        </w:tc>
      </w:tr>
      <w:tr w:rsidR="00566956" w:rsidRPr="00E034AE" w14:paraId="28D7AEC8" w14:textId="77777777" w:rsidTr="00566956">
        <w:trPr>
          <w:trHeight w:val="270"/>
        </w:trPr>
        <w:tc>
          <w:tcPr>
            <w:tcW w:w="84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C19BC05" w14:textId="0926A7F4" w:rsidR="00566956" w:rsidRPr="00E034AE" w:rsidRDefault="00566956" w:rsidP="00566956">
            <w:pPr>
              <w:jc w:val="center"/>
              <w:rPr>
                <w:rFonts w:ascii="宋体" w:hAnsi="宋体" w:cs="宋体"/>
                <w:color w:val="000000"/>
                <w:kern w:val="0"/>
                <w:sz w:val="24"/>
                <w:szCs w:val="24"/>
              </w:rPr>
            </w:pPr>
            <w:r w:rsidRPr="00E034AE">
              <w:rPr>
                <w:rFonts w:ascii="宋体" w:hAnsi="宋体" w:cs="宋体" w:hint="eastAsia"/>
                <w:color w:val="000000"/>
                <w:kern w:val="0"/>
                <w:sz w:val="24"/>
                <w:szCs w:val="24"/>
              </w:rPr>
              <w:t>1</w:t>
            </w:r>
            <w:r w:rsidRPr="00E034AE">
              <w:rPr>
                <w:rFonts w:ascii="宋体" w:hAnsi="宋体" w:cs="宋体"/>
                <w:color w:val="000000"/>
                <w:kern w:val="0"/>
                <w:sz w:val="24"/>
                <w:szCs w:val="24"/>
              </w:rPr>
              <w:t>1</w:t>
            </w:r>
          </w:p>
        </w:tc>
        <w:tc>
          <w:tcPr>
            <w:tcW w:w="2977" w:type="dxa"/>
            <w:tcBorders>
              <w:top w:val="single" w:sz="4" w:space="0" w:color="auto"/>
              <w:left w:val="nil"/>
              <w:bottom w:val="single" w:sz="4" w:space="0" w:color="auto"/>
              <w:right w:val="single" w:sz="4" w:space="0" w:color="auto"/>
            </w:tcBorders>
            <w:shd w:val="clear" w:color="000000" w:fill="FFFFFF"/>
            <w:noWrap/>
            <w:vAlign w:val="center"/>
          </w:tcPr>
          <w:p w14:paraId="424EE595" w14:textId="64E34287" w:rsidR="00566956" w:rsidRPr="00E034AE" w:rsidRDefault="00566956" w:rsidP="00566956">
            <w:pPr>
              <w:rPr>
                <w:rFonts w:ascii="宋体" w:hAnsi="宋体" w:cs="宋体"/>
                <w:color w:val="000000"/>
                <w:kern w:val="0"/>
                <w:sz w:val="24"/>
                <w:szCs w:val="24"/>
              </w:rPr>
            </w:pPr>
            <w:r w:rsidRPr="00E034AE">
              <w:rPr>
                <w:rFonts w:hint="eastAsia"/>
                <w:color w:val="000000"/>
                <w:sz w:val="24"/>
                <w:szCs w:val="24"/>
              </w:rPr>
              <w:t>钢结构与装饰</w:t>
            </w:r>
          </w:p>
        </w:tc>
        <w:tc>
          <w:tcPr>
            <w:tcW w:w="2693" w:type="dxa"/>
            <w:tcBorders>
              <w:top w:val="single" w:sz="4" w:space="0" w:color="auto"/>
              <w:left w:val="nil"/>
              <w:bottom w:val="single" w:sz="4" w:space="0" w:color="auto"/>
              <w:right w:val="single" w:sz="4" w:space="0" w:color="auto"/>
            </w:tcBorders>
            <w:shd w:val="clear" w:color="000000" w:fill="FFFFFF"/>
            <w:noWrap/>
            <w:vAlign w:val="center"/>
          </w:tcPr>
          <w:p w14:paraId="67CA4FD5" w14:textId="75C37095" w:rsidR="00566956" w:rsidRPr="00E034AE" w:rsidRDefault="00566956" w:rsidP="00566956">
            <w:pPr>
              <w:jc w:val="center"/>
              <w:rPr>
                <w:rFonts w:ascii="宋体" w:hAnsi="宋体" w:cs="宋体"/>
                <w:color w:val="000000"/>
                <w:kern w:val="0"/>
                <w:sz w:val="24"/>
                <w:szCs w:val="24"/>
              </w:rPr>
            </w:pPr>
            <w:r w:rsidRPr="00E034AE">
              <w:rPr>
                <w:rFonts w:ascii="宋体" w:hAnsi="宋体" w:cs="宋体" w:hint="eastAsia"/>
                <w:color w:val="000000"/>
                <w:kern w:val="0"/>
                <w:sz w:val="24"/>
                <w:szCs w:val="24"/>
              </w:rPr>
              <w:t>否</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14:paraId="57657BE3" w14:textId="69194922" w:rsidR="00566956" w:rsidRPr="00E034AE" w:rsidRDefault="00566956" w:rsidP="00566956">
            <w:pPr>
              <w:jc w:val="center"/>
              <w:rPr>
                <w:rFonts w:ascii="宋体" w:hAnsi="宋体" w:cs="宋体"/>
                <w:color w:val="000000"/>
                <w:kern w:val="0"/>
                <w:sz w:val="24"/>
                <w:szCs w:val="24"/>
              </w:rPr>
            </w:pPr>
            <w:r w:rsidRPr="00E034AE">
              <w:rPr>
                <w:rFonts w:hint="eastAsia"/>
                <w:color w:val="000000"/>
                <w:sz w:val="24"/>
                <w:szCs w:val="24"/>
              </w:rPr>
              <w:t>项</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6B4EA7AD" w14:textId="2655829E" w:rsidR="00566956" w:rsidRPr="00E034AE" w:rsidRDefault="00566956" w:rsidP="00566956">
            <w:pPr>
              <w:jc w:val="center"/>
              <w:rPr>
                <w:rFonts w:ascii="宋体" w:hAnsi="宋体" w:cs="宋体"/>
                <w:color w:val="000000"/>
                <w:kern w:val="0"/>
                <w:sz w:val="24"/>
                <w:szCs w:val="24"/>
              </w:rPr>
            </w:pPr>
            <w:r w:rsidRPr="00E034AE">
              <w:rPr>
                <w:rFonts w:hint="eastAsia"/>
                <w:color w:val="000000"/>
                <w:sz w:val="24"/>
                <w:szCs w:val="24"/>
              </w:rPr>
              <w:t>1</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43838D7C" w14:textId="7349B8AF" w:rsidR="00566956" w:rsidRPr="00E034AE" w:rsidRDefault="00566956" w:rsidP="00566956">
            <w:pPr>
              <w:jc w:val="center"/>
              <w:rPr>
                <w:rFonts w:ascii="宋体" w:hAnsi="宋体" w:cs="宋体"/>
                <w:color w:val="000000"/>
                <w:kern w:val="0"/>
                <w:sz w:val="24"/>
                <w:szCs w:val="24"/>
              </w:rPr>
            </w:pPr>
            <w:r w:rsidRPr="00E034AE">
              <w:rPr>
                <w:rFonts w:ascii="宋体" w:hAnsi="宋体" w:cs="宋体" w:hint="eastAsia"/>
                <w:color w:val="000000"/>
                <w:kern w:val="0"/>
                <w:sz w:val="24"/>
                <w:szCs w:val="24"/>
              </w:rPr>
              <w:t>中国</w:t>
            </w:r>
          </w:p>
        </w:tc>
      </w:tr>
      <w:tr w:rsidR="00566956" w:rsidRPr="00E034AE" w14:paraId="453358E5" w14:textId="77777777" w:rsidTr="00566956">
        <w:trPr>
          <w:trHeight w:val="270"/>
        </w:trPr>
        <w:tc>
          <w:tcPr>
            <w:tcW w:w="84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A87A075" w14:textId="408C9E38" w:rsidR="00566956" w:rsidRPr="00E034AE" w:rsidRDefault="00566956" w:rsidP="00566956">
            <w:pPr>
              <w:jc w:val="center"/>
              <w:rPr>
                <w:rFonts w:ascii="宋体" w:hAnsi="宋体" w:cs="宋体"/>
                <w:color w:val="000000"/>
                <w:kern w:val="0"/>
                <w:sz w:val="24"/>
                <w:szCs w:val="24"/>
              </w:rPr>
            </w:pPr>
            <w:r w:rsidRPr="00E034AE">
              <w:rPr>
                <w:rFonts w:ascii="宋体" w:hAnsi="宋体" w:cs="宋体" w:hint="eastAsia"/>
                <w:color w:val="000000"/>
                <w:kern w:val="0"/>
                <w:sz w:val="24"/>
                <w:szCs w:val="24"/>
              </w:rPr>
              <w:t>1</w:t>
            </w:r>
            <w:r w:rsidRPr="00E034AE">
              <w:rPr>
                <w:rFonts w:ascii="宋体" w:hAnsi="宋体" w:cs="宋体"/>
                <w:color w:val="000000"/>
                <w:kern w:val="0"/>
                <w:sz w:val="24"/>
                <w:szCs w:val="24"/>
              </w:rPr>
              <w:t>2</w:t>
            </w:r>
          </w:p>
        </w:tc>
        <w:tc>
          <w:tcPr>
            <w:tcW w:w="2977" w:type="dxa"/>
            <w:tcBorders>
              <w:top w:val="single" w:sz="4" w:space="0" w:color="auto"/>
              <w:left w:val="nil"/>
              <w:bottom w:val="single" w:sz="4" w:space="0" w:color="auto"/>
              <w:right w:val="single" w:sz="4" w:space="0" w:color="auto"/>
            </w:tcBorders>
            <w:shd w:val="clear" w:color="000000" w:fill="FFFFFF"/>
            <w:noWrap/>
            <w:vAlign w:val="center"/>
          </w:tcPr>
          <w:p w14:paraId="302361FA" w14:textId="7D7C1792" w:rsidR="00566956" w:rsidRPr="00E034AE" w:rsidRDefault="00566956" w:rsidP="00566956">
            <w:pPr>
              <w:rPr>
                <w:rFonts w:ascii="宋体" w:hAnsi="宋体" w:cs="宋体"/>
                <w:color w:val="000000"/>
                <w:kern w:val="0"/>
                <w:sz w:val="24"/>
                <w:szCs w:val="24"/>
              </w:rPr>
            </w:pPr>
            <w:r w:rsidRPr="00E034AE">
              <w:rPr>
                <w:rFonts w:hint="eastAsia"/>
                <w:color w:val="000000"/>
                <w:sz w:val="24"/>
                <w:szCs w:val="24"/>
              </w:rPr>
              <w:t>运输、安装、调试、培训</w:t>
            </w:r>
          </w:p>
        </w:tc>
        <w:tc>
          <w:tcPr>
            <w:tcW w:w="2693" w:type="dxa"/>
            <w:tcBorders>
              <w:top w:val="single" w:sz="4" w:space="0" w:color="auto"/>
              <w:left w:val="nil"/>
              <w:bottom w:val="single" w:sz="4" w:space="0" w:color="auto"/>
              <w:right w:val="single" w:sz="4" w:space="0" w:color="auto"/>
            </w:tcBorders>
            <w:shd w:val="clear" w:color="000000" w:fill="FFFFFF"/>
            <w:noWrap/>
            <w:vAlign w:val="center"/>
          </w:tcPr>
          <w:p w14:paraId="58727382" w14:textId="7946CC21" w:rsidR="00566956" w:rsidRPr="00E034AE" w:rsidRDefault="00566956" w:rsidP="00566956">
            <w:pPr>
              <w:jc w:val="center"/>
              <w:rPr>
                <w:rFonts w:ascii="宋体" w:hAnsi="宋体" w:cs="宋体"/>
                <w:color w:val="000000"/>
                <w:kern w:val="0"/>
                <w:sz w:val="24"/>
                <w:szCs w:val="24"/>
              </w:rPr>
            </w:pPr>
            <w:r w:rsidRPr="00E034AE">
              <w:rPr>
                <w:rFonts w:ascii="宋体" w:hAnsi="宋体" w:cs="宋体" w:hint="eastAsia"/>
                <w:color w:val="000000"/>
                <w:kern w:val="0"/>
                <w:sz w:val="24"/>
                <w:szCs w:val="24"/>
              </w:rPr>
              <w:t>否</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14:paraId="39C62B34" w14:textId="0A179A8F" w:rsidR="00566956" w:rsidRPr="00E034AE" w:rsidRDefault="00566956" w:rsidP="00566956">
            <w:pPr>
              <w:jc w:val="center"/>
              <w:rPr>
                <w:rFonts w:ascii="宋体" w:hAnsi="宋体" w:cs="宋体"/>
                <w:color w:val="000000"/>
                <w:kern w:val="0"/>
                <w:sz w:val="24"/>
                <w:szCs w:val="24"/>
              </w:rPr>
            </w:pPr>
            <w:r w:rsidRPr="00E034AE">
              <w:rPr>
                <w:rFonts w:hint="eastAsia"/>
                <w:color w:val="000000"/>
                <w:sz w:val="24"/>
                <w:szCs w:val="24"/>
              </w:rPr>
              <w:t>项</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02742FBA" w14:textId="3980A6CA" w:rsidR="00566956" w:rsidRPr="00E034AE" w:rsidRDefault="00566956" w:rsidP="00566956">
            <w:pPr>
              <w:jc w:val="center"/>
              <w:rPr>
                <w:rFonts w:ascii="宋体" w:hAnsi="宋体" w:cs="宋体"/>
                <w:color w:val="000000"/>
                <w:kern w:val="0"/>
                <w:sz w:val="24"/>
                <w:szCs w:val="24"/>
              </w:rPr>
            </w:pPr>
            <w:r w:rsidRPr="00E034AE">
              <w:rPr>
                <w:rFonts w:hint="eastAsia"/>
                <w:color w:val="000000"/>
                <w:sz w:val="24"/>
                <w:szCs w:val="24"/>
              </w:rPr>
              <w:t>1</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3E57B123" w14:textId="6E3F172B" w:rsidR="00566956" w:rsidRPr="00E034AE" w:rsidRDefault="00566956" w:rsidP="00566956">
            <w:pPr>
              <w:jc w:val="center"/>
              <w:rPr>
                <w:rFonts w:ascii="宋体" w:hAnsi="宋体" w:cs="宋体"/>
                <w:color w:val="000000"/>
                <w:kern w:val="0"/>
                <w:sz w:val="24"/>
                <w:szCs w:val="24"/>
              </w:rPr>
            </w:pPr>
            <w:r w:rsidRPr="00E034AE">
              <w:rPr>
                <w:rFonts w:ascii="宋体" w:hAnsi="宋体" w:cs="宋体" w:hint="eastAsia"/>
                <w:color w:val="000000"/>
                <w:kern w:val="0"/>
                <w:sz w:val="24"/>
                <w:szCs w:val="24"/>
              </w:rPr>
              <w:t>中国</w:t>
            </w:r>
          </w:p>
        </w:tc>
      </w:tr>
      <w:tr w:rsidR="00161F9D" w:rsidRPr="00E034AE" w14:paraId="4D251814" w14:textId="77777777" w:rsidTr="00566956">
        <w:trPr>
          <w:trHeight w:val="270"/>
        </w:trPr>
        <w:tc>
          <w:tcPr>
            <w:tcW w:w="84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A130DB5" w14:textId="3D0DB042" w:rsidR="00161F9D" w:rsidRPr="00E034AE" w:rsidRDefault="00161F9D" w:rsidP="00566956">
            <w:pPr>
              <w:jc w:val="center"/>
              <w:rPr>
                <w:rFonts w:ascii="宋体" w:hAnsi="宋体" w:cs="宋体"/>
                <w:color w:val="000000"/>
                <w:kern w:val="0"/>
                <w:sz w:val="24"/>
                <w:szCs w:val="24"/>
              </w:rPr>
            </w:pPr>
            <w:r w:rsidRPr="00E034AE">
              <w:rPr>
                <w:rFonts w:ascii="宋体" w:hAnsi="宋体" w:cs="宋体" w:hint="eastAsia"/>
                <w:color w:val="000000"/>
                <w:kern w:val="0"/>
                <w:sz w:val="24"/>
                <w:szCs w:val="24"/>
              </w:rPr>
              <w:t>1</w:t>
            </w:r>
            <w:r w:rsidRPr="00E034AE">
              <w:rPr>
                <w:rFonts w:ascii="宋体" w:hAnsi="宋体" w:cs="宋体"/>
                <w:color w:val="000000"/>
                <w:kern w:val="0"/>
                <w:sz w:val="24"/>
                <w:szCs w:val="24"/>
              </w:rPr>
              <w:t>3</w:t>
            </w:r>
          </w:p>
        </w:tc>
        <w:tc>
          <w:tcPr>
            <w:tcW w:w="2977" w:type="dxa"/>
            <w:tcBorders>
              <w:top w:val="single" w:sz="4" w:space="0" w:color="auto"/>
              <w:left w:val="nil"/>
              <w:bottom w:val="single" w:sz="4" w:space="0" w:color="auto"/>
              <w:right w:val="single" w:sz="4" w:space="0" w:color="auto"/>
            </w:tcBorders>
            <w:shd w:val="clear" w:color="000000" w:fill="FFFFFF"/>
            <w:noWrap/>
            <w:vAlign w:val="center"/>
          </w:tcPr>
          <w:p w14:paraId="38019E4A" w14:textId="221298F0" w:rsidR="00161F9D" w:rsidRPr="00E034AE" w:rsidRDefault="00161F9D" w:rsidP="00566956">
            <w:pPr>
              <w:rPr>
                <w:color w:val="000000"/>
                <w:sz w:val="24"/>
                <w:szCs w:val="24"/>
              </w:rPr>
            </w:pPr>
            <w:r w:rsidRPr="00E034AE">
              <w:rPr>
                <w:rFonts w:hint="eastAsia"/>
                <w:color w:val="000000"/>
                <w:sz w:val="24"/>
                <w:szCs w:val="24"/>
              </w:rPr>
              <w:t>鱼眼摄像机</w:t>
            </w:r>
          </w:p>
        </w:tc>
        <w:tc>
          <w:tcPr>
            <w:tcW w:w="2693" w:type="dxa"/>
            <w:tcBorders>
              <w:top w:val="single" w:sz="4" w:space="0" w:color="auto"/>
              <w:left w:val="nil"/>
              <w:bottom w:val="single" w:sz="4" w:space="0" w:color="auto"/>
              <w:right w:val="single" w:sz="4" w:space="0" w:color="auto"/>
            </w:tcBorders>
            <w:shd w:val="clear" w:color="000000" w:fill="FFFFFF"/>
            <w:noWrap/>
            <w:vAlign w:val="center"/>
          </w:tcPr>
          <w:p w14:paraId="312245F0" w14:textId="5A03F13A" w:rsidR="00161F9D" w:rsidRPr="00E034AE" w:rsidRDefault="00161F9D" w:rsidP="00566956">
            <w:pPr>
              <w:jc w:val="center"/>
              <w:rPr>
                <w:rFonts w:ascii="宋体" w:hAnsi="宋体" w:cs="宋体"/>
                <w:color w:val="000000"/>
                <w:kern w:val="0"/>
                <w:sz w:val="24"/>
                <w:szCs w:val="24"/>
              </w:rPr>
            </w:pPr>
            <w:r w:rsidRPr="00E034AE">
              <w:rPr>
                <w:rFonts w:ascii="宋体" w:hAnsi="宋体" w:cs="宋体" w:hint="eastAsia"/>
                <w:color w:val="000000"/>
                <w:kern w:val="0"/>
                <w:sz w:val="24"/>
                <w:szCs w:val="24"/>
              </w:rPr>
              <w:t>否</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14:paraId="0AE1E5DA" w14:textId="2F9D2807" w:rsidR="00161F9D" w:rsidRPr="00E034AE" w:rsidRDefault="00161F9D" w:rsidP="00566956">
            <w:pPr>
              <w:jc w:val="center"/>
              <w:rPr>
                <w:color w:val="000000"/>
                <w:sz w:val="24"/>
                <w:szCs w:val="24"/>
              </w:rPr>
            </w:pPr>
            <w:r w:rsidRPr="00E034AE">
              <w:rPr>
                <w:rFonts w:hint="eastAsia"/>
                <w:color w:val="000000"/>
                <w:sz w:val="24"/>
                <w:szCs w:val="24"/>
              </w:rPr>
              <w:t>台</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173B919F" w14:textId="6A890649" w:rsidR="00161F9D" w:rsidRPr="00E034AE" w:rsidRDefault="00161F9D" w:rsidP="00566956">
            <w:pPr>
              <w:jc w:val="center"/>
              <w:rPr>
                <w:color w:val="000000"/>
                <w:sz w:val="24"/>
                <w:szCs w:val="24"/>
              </w:rPr>
            </w:pPr>
            <w:r w:rsidRPr="00E034AE">
              <w:rPr>
                <w:rFonts w:hint="eastAsia"/>
                <w:color w:val="000000"/>
                <w:sz w:val="24"/>
                <w:szCs w:val="24"/>
              </w:rPr>
              <w:t>8</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634E47CB" w14:textId="0DD72AEB" w:rsidR="00161F9D" w:rsidRPr="00E034AE" w:rsidRDefault="00161F9D" w:rsidP="00566956">
            <w:pPr>
              <w:jc w:val="center"/>
              <w:rPr>
                <w:rFonts w:ascii="宋体" w:hAnsi="宋体" w:cs="宋体"/>
                <w:color w:val="000000"/>
                <w:kern w:val="0"/>
                <w:sz w:val="24"/>
                <w:szCs w:val="24"/>
              </w:rPr>
            </w:pPr>
            <w:r w:rsidRPr="00E034AE">
              <w:rPr>
                <w:rFonts w:ascii="宋体" w:hAnsi="宋体" w:cs="宋体" w:hint="eastAsia"/>
                <w:color w:val="000000"/>
                <w:kern w:val="0"/>
                <w:sz w:val="24"/>
                <w:szCs w:val="24"/>
              </w:rPr>
              <w:t>中国</w:t>
            </w:r>
          </w:p>
        </w:tc>
      </w:tr>
      <w:tr w:rsidR="00161F9D" w:rsidRPr="00E034AE" w14:paraId="521B6346" w14:textId="77777777" w:rsidTr="00566956">
        <w:trPr>
          <w:trHeight w:val="270"/>
        </w:trPr>
        <w:tc>
          <w:tcPr>
            <w:tcW w:w="84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1A0A0A4" w14:textId="1AC61565" w:rsidR="00161F9D" w:rsidRPr="00E034AE" w:rsidRDefault="00161F9D" w:rsidP="00566956">
            <w:pPr>
              <w:jc w:val="center"/>
              <w:rPr>
                <w:rFonts w:ascii="宋体" w:hAnsi="宋体" w:cs="宋体"/>
                <w:color w:val="000000"/>
                <w:kern w:val="0"/>
                <w:sz w:val="24"/>
                <w:szCs w:val="24"/>
              </w:rPr>
            </w:pPr>
            <w:r w:rsidRPr="00E034AE">
              <w:rPr>
                <w:rFonts w:ascii="宋体" w:hAnsi="宋体" w:cs="宋体" w:hint="eastAsia"/>
                <w:color w:val="000000"/>
                <w:kern w:val="0"/>
                <w:sz w:val="24"/>
                <w:szCs w:val="24"/>
              </w:rPr>
              <w:t>1</w:t>
            </w:r>
            <w:r w:rsidRPr="00E034AE">
              <w:rPr>
                <w:rFonts w:ascii="宋体" w:hAnsi="宋体" w:cs="宋体"/>
                <w:color w:val="000000"/>
                <w:kern w:val="0"/>
                <w:sz w:val="24"/>
                <w:szCs w:val="24"/>
              </w:rPr>
              <w:t>4</w:t>
            </w:r>
          </w:p>
        </w:tc>
        <w:tc>
          <w:tcPr>
            <w:tcW w:w="2977" w:type="dxa"/>
            <w:tcBorders>
              <w:top w:val="single" w:sz="4" w:space="0" w:color="auto"/>
              <w:left w:val="nil"/>
              <w:bottom w:val="single" w:sz="4" w:space="0" w:color="auto"/>
              <w:right w:val="single" w:sz="4" w:space="0" w:color="auto"/>
            </w:tcBorders>
            <w:shd w:val="clear" w:color="000000" w:fill="FFFFFF"/>
            <w:noWrap/>
            <w:vAlign w:val="center"/>
          </w:tcPr>
          <w:p w14:paraId="6A3F96DB" w14:textId="5FD37689" w:rsidR="00161F9D" w:rsidRPr="00E034AE" w:rsidRDefault="00161F9D" w:rsidP="00566956">
            <w:pPr>
              <w:rPr>
                <w:color w:val="000000"/>
                <w:sz w:val="24"/>
                <w:szCs w:val="24"/>
              </w:rPr>
            </w:pPr>
            <w:r w:rsidRPr="00E034AE">
              <w:rPr>
                <w:rFonts w:hint="eastAsia"/>
                <w:color w:val="000000"/>
                <w:sz w:val="24"/>
                <w:szCs w:val="24"/>
              </w:rPr>
              <w:t>硬盘录像机</w:t>
            </w:r>
          </w:p>
        </w:tc>
        <w:tc>
          <w:tcPr>
            <w:tcW w:w="2693" w:type="dxa"/>
            <w:tcBorders>
              <w:top w:val="single" w:sz="4" w:space="0" w:color="auto"/>
              <w:left w:val="nil"/>
              <w:bottom w:val="single" w:sz="4" w:space="0" w:color="auto"/>
              <w:right w:val="single" w:sz="4" w:space="0" w:color="auto"/>
            </w:tcBorders>
            <w:shd w:val="clear" w:color="000000" w:fill="FFFFFF"/>
            <w:noWrap/>
            <w:vAlign w:val="center"/>
          </w:tcPr>
          <w:p w14:paraId="248B4340" w14:textId="7A025CBA" w:rsidR="00161F9D" w:rsidRPr="00E034AE" w:rsidRDefault="00161F9D" w:rsidP="00566956">
            <w:pPr>
              <w:jc w:val="center"/>
              <w:rPr>
                <w:rFonts w:ascii="宋体" w:hAnsi="宋体" w:cs="宋体"/>
                <w:color w:val="000000"/>
                <w:kern w:val="0"/>
                <w:sz w:val="24"/>
                <w:szCs w:val="24"/>
              </w:rPr>
            </w:pPr>
            <w:r w:rsidRPr="00E034AE">
              <w:rPr>
                <w:rFonts w:ascii="宋体" w:hAnsi="宋体" w:cs="宋体" w:hint="eastAsia"/>
                <w:color w:val="000000"/>
                <w:kern w:val="0"/>
                <w:sz w:val="24"/>
                <w:szCs w:val="24"/>
              </w:rPr>
              <w:t>否</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14:paraId="0D9FB31D" w14:textId="56F35AB4" w:rsidR="00161F9D" w:rsidRPr="00E034AE" w:rsidRDefault="00161F9D" w:rsidP="00566956">
            <w:pPr>
              <w:jc w:val="center"/>
              <w:rPr>
                <w:color w:val="000000"/>
                <w:sz w:val="24"/>
                <w:szCs w:val="24"/>
              </w:rPr>
            </w:pPr>
            <w:r w:rsidRPr="00E034AE">
              <w:rPr>
                <w:rFonts w:hint="eastAsia"/>
                <w:color w:val="000000"/>
                <w:sz w:val="24"/>
                <w:szCs w:val="24"/>
              </w:rPr>
              <w:t>台</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42A7103D" w14:textId="389259EA" w:rsidR="00161F9D" w:rsidRPr="00E034AE" w:rsidRDefault="00161F9D" w:rsidP="00566956">
            <w:pPr>
              <w:jc w:val="center"/>
              <w:rPr>
                <w:color w:val="000000"/>
                <w:sz w:val="24"/>
                <w:szCs w:val="24"/>
              </w:rPr>
            </w:pPr>
            <w:r w:rsidRPr="00E034AE">
              <w:rPr>
                <w:rFonts w:hint="eastAsia"/>
                <w:color w:val="000000"/>
                <w:sz w:val="24"/>
                <w:szCs w:val="24"/>
              </w:rPr>
              <w:t>1</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1E26D08D" w14:textId="398EDF3A" w:rsidR="00161F9D" w:rsidRPr="00E034AE" w:rsidRDefault="00161F9D" w:rsidP="00566956">
            <w:pPr>
              <w:jc w:val="center"/>
              <w:rPr>
                <w:rFonts w:ascii="宋体" w:hAnsi="宋体" w:cs="宋体"/>
                <w:color w:val="000000"/>
                <w:kern w:val="0"/>
                <w:sz w:val="24"/>
                <w:szCs w:val="24"/>
              </w:rPr>
            </w:pPr>
            <w:r w:rsidRPr="00E034AE">
              <w:rPr>
                <w:rFonts w:ascii="宋体" w:hAnsi="宋体" w:cs="宋体" w:hint="eastAsia"/>
                <w:color w:val="000000"/>
                <w:kern w:val="0"/>
                <w:sz w:val="24"/>
                <w:szCs w:val="24"/>
              </w:rPr>
              <w:t>中国</w:t>
            </w:r>
          </w:p>
        </w:tc>
      </w:tr>
    </w:tbl>
    <w:p w14:paraId="1799B6E0" w14:textId="77777777" w:rsidR="00981804" w:rsidRDefault="00981804" w:rsidP="00981804"/>
    <w:p w14:paraId="7F097774" w14:textId="77777777" w:rsidR="00981804" w:rsidRPr="00E034AE" w:rsidRDefault="00981804" w:rsidP="00981804">
      <w:pPr>
        <w:pStyle w:val="40"/>
        <w:keepNext w:val="0"/>
        <w:keepLines w:val="0"/>
        <w:widowControl w:val="0"/>
        <w:numPr>
          <w:ilvl w:val="0"/>
          <w:numId w:val="86"/>
        </w:numPr>
        <w:spacing w:before="100" w:beforeAutospacing="1" w:after="100" w:afterAutospacing="1"/>
        <w:jc w:val="both"/>
        <w:rPr>
          <w:sz w:val="24"/>
          <w:szCs w:val="24"/>
        </w:rPr>
      </w:pPr>
      <w:r w:rsidRPr="00E034AE">
        <w:rPr>
          <w:rFonts w:hint="eastAsia"/>
          <w:sz w:val="24"/>
          <w:szCs w:val="24"/>
        </w:rPr>
        <w:t>产品清单及指标要求</w:t>
      </w:r>
    </w:p>
    <w:p w14:paraId="2938934E" w14:textId="0716820D" w:rsidR="00981804" w:rsidRPr="00E034AE" w:rsidRDefault="00981804" w:rsidP="00981804">
      <w:pPr>
        <w:rPr>
          <w:sz w:val="24"/>
          <w:szCs w:val="24"/>
        </w:rPr>
      </w:pPr>
      <w:r w:rsidRPr="00E034AE">
        <w:rPr>
          <w:rFonts w:hint="eastAsia"/>
          <w:sz w:val="24"/>
          <w:szCs w:val="24"/>
        </w:rPr>
        <w:t>重要性分为“★”、“</w:t>
      </w:r>
      <w:r w:rsidRPr="00E034AE">
        <w:rPr>
          <w:rFonts w:hint="eastAsia"/>
          <w:sz w:val="24"/>
          <w:szCs w:val="24"/>
        </w:rPr>
        <w:t>#</w:t>
      </w:r>
      <w:r w:rsidRPr="00E034AE">
        <w:rPr>
          <w:rFonts w:hint="eastAsia"/>
          <w:sz w:val="24"/>
          <w:szCs w:val="24"/>
        </w:rPr>
        <w:t>”和一般无标示指标。★代表</w:t>
      </w:r>
      <w:proofErr w:type="gramStart"/>
      <w:r w:rsidRPr="00E034AE">
        <w:rPr>
          <w:rFonts w:hint="eastAsia"/>
          <w:sz w:val="24"/>
          <w:szCs w:val="24"/>
        </w:rPr>
        <w:t>最</w:t>
      </w:r>
      <w:proofErr w:type="gramEnd"/>
      <w:r w:rsidRPr="00E034AE">
        <w:rPr>
          <w:rFonts w:hint="eastAsia"/>
          <w:sz w:val="24"/>
          <w:szCs w:val="24"/>
        </w:rPr>
        <w:t>关键指标，不满足该指标项将导致投标被拒绝，</w:t>
      </w:r>
      <w:r w:rsidRPr="00E034AE">
        <w:rPr>
          <w:rFonts w:hint="eastAsia"/>
          <w:sz w:val="24"/>
          <w:szCs w:val="24"/>
        </w:rPr>
        <w:t>#</w:t>
      </w:r>
      <w:r w:rsidRPr="00E034AE">
        <w:rPr>
          <w:rFonts w:hint="eastAsia"/>
          <w:sz w:val="24"/>
          <w:szCs w:val="24"/>
        </w:rPr>
        <w:t>代表重要指标，无标识则表示一般指标项。</w:t>
      </w:r>
    </w:p>
    <w:p w14:paraId="7A77DC0B" w14:textId="3440535F" w:rsidR="00981804" w:rsidRPr="00E034AE" w:rsidRDefault="00981804" w:rsidP="00981804">
      <w:pPr>
        <w:spacing w:before="100" w:beforeAutospacing="1" w:after="100" w:afterAutospacing="1"/>
        <w:rPr>
          <w:rFonts w:ascii="微软雅黑" w:hAnsi="微软雅黑"/>
          <w:sz w:val="24"/>
          <w:szCs w:val="24"/>
        </w:rPr>
      </w:pPr>
    </w:p>
    <w:p w14:paraId="26AAB1D4" w14:textId="3F8F152D" w:rsidR="00CA2102" w:rsidRPr="00E034AE" w:rsidRDefault="00981804" w:rsidP="00981804">
      <w:pPr>
        <w:pStyle w:val="5f1"/>
        <w:numPr>
          <w:ilvl w:val="0"/>
          <w:numId w:val="83"/>
        </w:numPr>
        <w:rPr>
          <w:sz w:val="24"/>
        </w:rPr>
      </w:pPr>
      <w:r w:rsidRPr="00E034AE">
        <w:rPr>
          <w:rFonts w:hint="eastAsia"/>
          <w:sz w:val="24"/>
        </w:rPr>
        <w:t>小间距全彩</w:t>
      </w:r>
      <w:r w:rsidRPr="00E034AE">
        <w:rPr>
          <w:rFonts w:hint="eastAsia"/>
          <w:sz w:val="24"/>
        </w:rPr>
        <w:t>LED</w:t>
      </w:r>
      <w:r w:rsidRPr="00E034AE">
        <w:rPr>
          <w:rFonts w:hint="eastAsia"/>
          <w:sz w:val="24"/>
        </w:rPr>
        <w:t>显示屏</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0"/>
        <w:gridCol w:w="1790"/>
        <w:gridCol w:w="6095"/>
      </w:tblGrid>
      <w:tr w:rsidR="00EB40AD" w:rsidRPr="00E034AE" w14:paraId="0DC37A88" w14:textId="77777777" w:rsidTr="00E034AE">
        <w:trPr>
          <w:trHeight w:val="330"/>
        </w:trPr>
        <w:tc>
          <w:tcPr>
            <w:tcW w:w="870" w:type="dxa"/>
            <w:shd w:val="clear" w:color="000000" w:fill="A6A6A6"/>
            <w:vAlign w:val="center"/>
          </w:tcPr>
          <w:p w14:paraId="0766DACE" w14:textId="77777777" w:rsidR="00EB40AD" w:rsidRPr="00E034AE" w:rsidRDefault="00EB40AD" w:rsidP="00855405">
            <w:pPr>
              <w:rPr>
                <w:b/>
                <w:bCs/>
                <w:sz w:val="24"/>
                <w:szCs w:val="24"/>
              </w:rPr>
            </w:pPr>
            <w:r w:rsidRPr="00E034AE">
              <w:rPr>
                <w:rFonts w:hint="eastAsia"/>
                <w:b/>
                <w:bCs/>
                <w:sz w:val="24"/>
                <w:szCs w:val="24"/>
              </w:rPr>
              <w:t>重要性</w:t>
            </w:r>
          </w:p>
        </w:tc>
        <w:tc>
          <w:tcPr>
            <w:tcW w:w="1790" w:type="dxa"/>
            <w:shd w:val="clear" w:color="000000" w:fill="A6A6A6"/>
            <w:vAlign w:val="center"/>
          </w:tcPr>
          <w:p w14:paraId="0FE4D39A" w14:textId="77777777" w:rsidR="00EB40AD" w:rsidRPr="00E034AE" w:rsidRDefault="00EB40AD" w:rsidP="00855405">
            <w:pPr>
              <w:rPr>
                <w:b/>
                <w:bCs/>
                <w:sz w:val="24"/>
                <w:szCs w:val="24"/>
              </w:rPr>
            </w:pPr>
            <w:r w:rsidRPr="00E034AE">
              <w:rPr>
                <w:rFonts w:hint="eastAsia"/>
                <w:b/>
                <w:bCs/>
                <w:sz w:val="24"/>
                <w:szCs w:val="24"/>
              </w:rPr>
              <w:t>指标项</w:t>
            </w:r>
          </w:p>
        </w:tc>
        <w:tc>
          <w:tcPr>
            <w:tcW w:w="6095" w:type="dxa"/>
            <w:shd w:val="clear" w:color="000000" w:fill="A6A6A6"/>
            <w:vAlign w:val="center"/>
          </w:tcPr>
          <w:p w14:paraId="5896685A" w14:textId="77777777" w:rsidR="00EB40AD" w:rsidRPr="00E034AE" w:rsidRDefault="00EB40AD" w:rsidP="00855405">
            <w:pPr>
              <w:rPr>
                <w:b/>
                <w:bCs/>
                <w:sz w:val="24"/>
                <w:szCs w:val="24"/>
              </w:rPr>
            </w:pPr>
            <w:r w:rsidRPr="00E034AE">
              <w:rPr>
                <w:rFonts w:hint="eastAsia"/>
                <w:b/>
                <w:bCs/>
                <w:sz w:val="24"/>
                <w:szCs w:val="24"/>
              </w:rPr>
              <w:t>指标要求</w:t>
            </w:r>
          </w:p>
        </w:tc>
      </w:tr>
      <w:tr w:rsidR="00EB40AD" w:rsidRPr="00E034AE" w14:paraId="53F8A0B9" w14:textId="77777777" w:rsidTr="00E034AE">
        <w:trPr>
          <w:trHeight w:val="570"/>
        </w:trPr>
        <w:tc>
          <w:tcPr>
            <w:tcW w:w="870" w:type="dxa"/>
            <w:shd w:val="clear" w:color="000000" w:fill="FFFFFF"/>
            <w:vAlign w:val="center"/>
          </w:tcPr>
          <w:p w14:paraId="042DC3FC" w14:textId="3125C2DF" w:rsidR="00EB40AD" w:rsidRPr="00E034AE" w:rsidRDefault="00EB40AD" w:rsidP="006E0B03">
            <w:pPr>
              <w:jc w:val="center"/>
              <w:rPr>
                <w:sz w:val="24"/>
                <w:szCs w:val="24"/>
              </w:rPr>
            </w:pPr>
            <w:r w:rsidRPr="00E034AE">
              <w:rPr>
                <w:rFonts w:hint="eastAsia"/>
                <w:sz w:val="24"/>
                <w:szCs w:val="24"/>
              </w:rPr>
              <w:t>★</w:t>
            </w:r>
            <w:r w:rsidRPr="00E034AE">
              <w:rPr>
                <w:rFonts w:hint="eastAsia"/>
                <w:sz w:val="24"/>
                <w:szCs w:val="24"/>
              </w:rPr>
              <w:t>1</w:t>
            </w:r>
          </w:p>
        </w:tc>
        <w:tc>
          <w:tcPr>
            <w:tcW w:w="1790" w:type="dxa"/>
            <w:shd w:val="clear" w:color="000000" w:fill="FFFFFF"/>
            <w:vAlign w:val="center"/>
          </w:tcPr>
          <w:p w14:paraId="6AC45391" w14:textId="77777777" w:rsidR="00EB40AD" w:rsidRPr="00E034AE" w:rsidRDefault="00EB40AD" w:rsidP="00855405">
            <w:pPr>
              <w:rPr>
                <w:color w:val="000000"/>
                <w:sz w:val="24"/>
                <w:szCs w:val="24"/>
              </w:rPr>
            </w:pPr>
            <w:r w:rsidRPr="00E034AE">
              <w:rPr>
                <w:rFonts w:hint="eastAsia"/>
                <w:color w:val="000000"/>
                <w:sz w:val="24"/>
                <w:szCs w:val="24"/>
              </w:rPr>
              <w:t>灯芯</w:t>
            </w:r>
          </w:p>
        </w:tc>
        <w:tc>
          <w:tcPr>
            <w:tcW w:w="6095" w:type="dxa"/>
            <w:shd w:val="clear" w:color="000000" w:fill="FFFFFF"/>
            <w:vAlign w:val="center"/>
          </w:tcPr>
          <w:p w14:paraId="08C6C449" w14:textId="67DAE70F" w:rsidR="00EB40AD" w:rsidRPr="00E034AE" w:rsidRDefault="00EB40AD" w:rsidP="00855405">
            <w:pPr>
              <w:rPr>
                <w:color w:val="000000"/>
                <w:sz w:val="24"/>
                <w:szCs w:val="24"/>
              </w:rPr>
            </w:pPr>
            <w:r w:rsidRPr="00E034AE">
              <w:rPr>
                <w:rFonts w:hint="eastAsia"/>
                <w:color w:val="000000"/>
                <w:sz w:val="24"/>
                <w:szCs w:val="24"/>
              </w:rPr>
              <w:t>表贴三合一金线封装，封装尺寸</w:t>
            </w:r>
            <w:r w:rsidR="00014951" w:rsidRPr="00E034AE">
              <w:rPr>
                <w:rFonts w:hint="eastAsia"/>
                <w:color w:val="000000"/>
                <w:sz w:val="24"/>
                <w:szCs w:val="24"/>
              </w:rPr>
              <w:t>≤</w:t>
            </w:r>
            <w:r w:rsidR="00014951" w:rsidRPr="00E034AE">
              <w:rPr>
                <w:color w:val="000000"/>
                <w:sz w:val="24"/>
                <w:szCs w:val="24"/>
              </w:rPr>
              <w:t>2</w:t>
            </w:r>
            <w:r w:rsidR="00D64545" w:rsidRPr="00E034AE">
              <w:rPr>
                <w:rFonts w:hint="eastAsia"/>
                <w:color w:val="000000"/>
                <w:sz w:val="24"/>
                <w:szCs w:val="24"/>
              </w:rPr>
              <w:t>.</w:t>
            </w:r>
            <w:r w:rsidR="00014951" w:rsidRPr="00E034AE">
              <w:rPr>
                <w:color w:val="000000"/>
                <w:sz w:val="24"/>
                <w:szCs w:val="24"/>
              </w:rPr>
              <w:t>8</w:t>
            </w:r>
            <w:r w:rsidRPr="00E034AE">
              <w:rPr>
                <w:color w:val="000000"/>
                <w:sz w:val="24"/>
                <w:szCs w:val="24"/>
              </w:rPr>
              <w:t>mm</w:t>
            </w:r>
            <w:r w:rsidRPr="00E034AE">
              <w:rPr>
                <w:rFonts w:hint="eastAsia"/>
                <w:color w:val="000000"/>
                <w:sz w:val="24"/>
                <w:szCs w:val="24"/>
              </w:rPr>
              <w:t>×</w:t>
            </w:r>
            <w:r w:rsidR="00014951" w:rsidRPr="00E034AE">
              <w:rPr>
                <w:color w:val="000000"/>
                <w:sz w:val="24"/>
                <w:szCs w:val="24"/>
              </w:rPr>
              <w:t>2</w:t>
            </w:r>
            <w:r w:rsidR="00D64545" w:rsidRPr="00E034AE">
              <w:rPr>
                <w:color w:val="000000"/>
                <w:sz w:val="24"/>
                <w:szCs w:val="24"/>
              </w:rPr>
              <w:t>.</w:t>
            </w:r>
            <w:r w:rsidR="00014951" w:rsidRPr="00E034AE">
              <w:rPr>
                <w:color w:val="000000"/>
                <w:sz w:val="24"/>
                <w:szCs w:val="24"/>
              </w:rPr>
              <w:t>8</w:t>
            </w:r>
            <w:r w:rsidRPr="00E034AE">
              <w:rPr>
                <w:color w:val="000000"/>
                <w:sz w:val="24"/>
                <w:szCs w:val="24"/>
              </w:rPr>
              <w:t>mm</w:t>
            </w:r>
          </w:p>
        </w:tc>
      </w:tr>
      <w:tr w:rsidR="00EB40AD" w:rsidRPr="00E034AE" w14:paraId="709CD886" w14:textId="77777777" w:rsidTr="00E034AE">
        <w:trPr>
          <w:trHeight w:val="570"/>
        </w:trPr>
        <w:tc>
          <w:tcPr>
            <w:tcW w:w="870" w:type="dxa"/>
            <w:shd w:val="clear" w:color="000000" w:fill="FFFFFF"/>
            <w:vAlign w:val="center"/>
          </w:tcPr>
          <w:p w14:paraId="5A07EFA2" w14:textId="4ACFEB83" w:rsidR="00EB40AD" w:rsidRPr="00E034AE" w:rsidRDefault="00EB40AD" w:rsidP="006E0B03">
            <w:pPr>
              <w:jc w:val="center"/>
              <w:rPr>
                <w:sz w:val="24"/>
                <w:szCs w:val="24"/>
              </w:rPr>
            </w:pPr>
            <w:r w:rsidRPr="00E034AE">
              <w:rPr>
                <w:rFonts w:hint="eastAsia"/>
                <w:sz w:val="24"/>
                <w:szCs w:val="24"/>
              </w:rPr>
              <w:lastRenderedPageBreak/>
              <w:t>★</w:t>
            </w:r>
            <w:r w:rsidRPr="00E034AE">
              <w:rPr>
                <w:rFonts w:hint="eastAsia"/>
                <w:sz w:val="24"/>
                <w:szCs w:val="24"/>
              </w:rPr>
              <w:t>2</w:t>
            </w:r>
          </w:p>
        </w:tc>
        <w:tc>
          <w:tcPr>
            <w:tcW w:w="1790" w:type="dxa"/>
            <w:shd w:val="clear" w:color="000000" w:fill="FFFFFF"/>
            <w:vAlign w:val="center"/>
          </w:tcPr>
          <w:p w14:paraId="7D811242" w14:textId="77777777" w:rsidR="00EB40AD" w:rsidRPr="00E034AE" w:rsidRDefault="00EB40AD" w:rsidP="00855405">
            <w:pPr>
              <w:rPr>
                <w:color w:val="000000"/>
                <w:sz w:val="24"/>
                <w:szCs w:val="24"/>
              </w:rPr>
            </w:pPr>
            <w:r w:rsidRPr="00E034AE">
              <w:rPr>
                <w:rFonts w:hint="eastAsia"/>
                <w:color w:val="000000"/>
                <w:sz w:val="24"/>
                <w:szCs w:val="24"/>
              </w:rPr>
              <w:t>像素点间距</w:t>
            </w:r>
          </w:p>
        </w:tc>
        <w:tc>
          <w:tcPr>
            <w:tcW w:w="6095" w:type="dxa"/>
            <w:shd w:val="clear" w:color="000000" w:fill="FFFFFF"/>
            <w:vAlign w:val="center"/>
          </w:tcPr>
          <w:p w14:paraId="5BA66A35" w14:textId="77777777" w:rsidR="00EB40AD" w:rsidRPr="00E034AE" w:rsidRDefault="00EB40AD" w:rsidP="00855405">
            <w:pPr>
              <w:rPr>
                <w:color w:val="000000"/>
                <w:sz w:val="24"/>
                <w:szCs w:val="24"/>
              </w:rPr>
            </w:pPr>
            <w:r w:rsidRPr="00E034AE">
              <w:rPr>
                <w:rFonts w:hint="eastAsia"/>
                <w:color w:val="000000"/>
                <w:sz w:val="24"/>
                <w:szCs w:val="24"/>
              </w:rPr>
              <w:t>≤</w:t>
            </w:r>
            <w:r w:rsidRPr="00E034AE">
              <w:rPr>
                <w:color w:val="000000"/>
                <w:sz w:val="24"/>
                <w:szCs w:val="24"/>
              </w:rPr>
              <w:t>4.9mm</w:t>
            </w:r>
          </w:p>
        </w:tc>
      </w:tr>
      <w:tr w:rsidR="00EB40AD" w:rsidRPr="00E034AE" w14:paraId="702F7D48" w14:textId="77777777" w:rsidTr="00E034AE">
        <w:trPr>
          <w:trHeight w:val="330"/>
        </w:trPr>
        <w:tc>
          <w:tcPr>
            <w:tcW w:w="870" w:type="dxa"/>
            <w:shd w:val="clear" w:color="000000" w:fill="FFFFFF"/>
            <w:vAlign w:val="center"/>
          </w:tcPr>
          <w:p w14:paraId="3D94CE2D" w14:textId="221B3C1F" w:rsidR="00EB40AD" w:rsidRPr="00E034AE" w:rsidRDefault="00EB40AD" w:rsidP="006E0B03">
            <w:pPr>
              <w:jc w:val="center"/>
              <w:rPr>
                <w:sz w:val="24"/>
                <w:szCs w:val="24"/>
              </w:rPr>
            </w:pPr>
            <w:r w:rsidRPr="00E034AE">
              <w:rPr>
                <w:rFonts w:hint="eastAsia"/>
                <w:sz w:val="24"/>
                <w:szCs w:val="24"/>
              </w:rPr>
              <w:t>★</w:t>
            </w:r>
            <w:r w:rsidRPr="00E034AE">
              <w:rPr>
                <w:rFonts w:hint="eastAsia"/>
                <w:sz w:val="24"/>
                <w:szCs w:val="24"/>
              </w:rPr>
              <w:t>3</w:t>
            </w:r>
          </w:p>
        </w:tc>
        <w:tc>
          <w:tcPr>
            <w:tcW w:w="1790" w:type="dxa"/>
            <w:shd w:val="clear" w:color="000000" w:fill="FFFFFF"/>
            <w:vAlign w:val="center"/>
          </w:tcPr>
          <w:p w14:paraId="10B67229" w14:textId="77777777" w:rsidR="00EB40AD" w:rsidRPr="00E034AE" w:rsidRDefault="00EB40AD" w:rsidP="00855405">
            <w:pPr>
              <w:rPr>
                <w:color w:val="000000"/>
                <w:sz w:val="24"/>
                <w:szCs w:val="24"/>
              </w:rPr>
            </w:pPr>
            <w:r w:rsidRPr="00E034AE">
              <w:rPr>
                <w:rFonts w:hint="eastAsia"/>
                <w:color w:val="000000"/>
                <w:sz w:val="24"/>
                <w:szCs w:val="24"/>
              </w:rPr>
              <w:t>备份方式</w:t>
            </w:r>
          </w:p>
        </w:tc>
        <w:tc>
          <w:tcPr>
            <w:tcW w:w="6095" w:type="dxa"/>
            <w:shd w:val="clear" w:color="000000" w:fill="FFFFFF"/>
            <w:vAlign w:val="center"/>
          </w:tcPr>
          <w:p w14:paraId="42465241" w14:textId="77777777" w:rsidR="00EB40AD" w:rsidRPr="00E034AE" w:rsidRDefault="00EB40AD" w:rsidP="00855405">
            <w:pPr>
              <w:rPr>
                <w:color w:val="000000"/>
                <w:sz w:val="24"/>
                <w:szCs w:val="24"/>
              </w:rPr>
            </w:pPr>
            <w:r w:rsidRPr="00E034AE">
              <w:rPr>
                <w:rFonts w:hint="eastAsia"/>
                <w:color w:val="000000"/>
                <w:sz w:val="24"/>
                <w:szCs w:val="24"/>
              </w:rPr>
              <w:t>电源及</w:t>
            </w:r>
            <w:proofErr w:type="gramStart"/>
            <w:r w:rsidRPr="00E034AE">
              <w:rPr>
                <w:rFonts w:hint="eastAsia"/>
                <w:color w:val="000000"/>
                <w:sz w:val="24"/>
                <w:szCs w:val="24"/>
              </w:rPr>
              <w:t>信号双</w:t>
            </w:r>
            <w:proofErr w:type="gramEnd"/>
            <w:r w:rsidRPr="00E034AE">
              <w:rPr>
                <w:rFonts w:hint="eastAsia"/>
                <w:color w:val="000000"/>
                <w:sz w:val="24"/>
                <w:szCs w:val="24"/>
              </w:rPr>
              <w:t>备份</w:t>
            </w:r>
          </w:p>
        </w:tc>
      </w:tr>
      <w:tr w:rsidR="00014951" w:rsidRPr="00E034AE" w14:paraId="646768E4" w14:textId="77777777" w:rsidTr="00E034AE">
        <w:trPr>
          <w:trHeight w:val="330"/>
        </w:trPr>
        <w:tc>
          <w:tcPr>
            <w:tcW w:w="870" w:type="dxa"/>
            <w:shd w:val="clear" w:color="000000" w:fill="FFFFFF"/>
            <w:vAlign w:val="center"/>
          </w:tcPr>
          <w:p w14:paraId="60F7117B" w14:textId="1AB7EA4A" w:rsidR="00EB40AD" w:rsidRPr="00E034AE" w:rsidRDefault="00EB40AD" w:rsidP="006E0B03">
            <w:pPr>
              <w:jc w:val="center"/>
              <w:rPr>
                <w:sz w:val="24"/>
                <w:szCs w:val="24"/>
              </w:rPr>
            </w:pPr>
            <w:r w:rsidRPr="00E034AE">
              <w:rPr>
                <w:rFonts w:hint="eastAsia"/>
                <w:sz w:val="24"/>
                <w:szCs w:val="24"/>
              </w:rPr>
              <w:t>★</w:t>
            </w:r>
            <w:r w:rsidR="00F56AB1" w:rsidRPr="00E034AE">
              <w:rPr>
                <w:rFonts w:hint="eastAsia"/>
                <w:sz w:val="24"/>
                <w:szCs w:val="24"/>
              </w:rPr>
              <w:t>4</w:t>
            </w:r>
          </w:p>
        </w:tc>
        <w:tc>
          <w:tcPr>
            <w:tcW w:w="1790" w:type="dxa"/>
            <w:shd w:val="clear" w:color="000000" w:fill="FFFFFF"/>
            <w:vAlign w:val="center"/>
          </w:tcPr>
          <w:p w14:paraId="01669320" w14:textId="7631E55A" w:rsidR="00EB40AD" w:rsidRPr="00E034AE" w:rsidRDefault="00EB40AD" w:rsidP="00855405">
            <w:pPr>
              <w:rPr>
                <w:sz w:val="24"/>
                <w:szCs w:val="24"/>
              </w:rPr>
            </w:pPr>
            <w:r w:rsidRPr="00E034AE">
              <w:rPr>
                <w:rFonts w:hint="eastAsia"/>
                <w:sz w:val="24"/>
                <w:szCs w:val="24"/>
              </w:rPr>
              <w:t>驱动芯片</w:t>
            </w:r>
          </w:p>
        </w:tc>
        <w:tc>
          <w:tcPr>
            <w:tcW w:w="6095" w:type="dxa"/>
            <w:shd w:val="clear" w:color="000000" w:fill="FFFFFF"/>
            <w:vAlign w:val="center"/>
          </w:tcPr>
          <w:p w14:paraId="07AA23E7" w14:textId="2E8625A5" w:rsidR="00EB40AD" w:rsidRPr="00E034AE" w:rsidRDefault="00EB40AD" w:rsidP="00CA2102">
            <w:pPr>
              <w:pStyle w:val="31"/>
              <w:shd w:val="clear" w:color="auto" w:fill="FFFFFF"/>
              <w:spacing w:before="0" w:after="15"/>
              <w:rPr>
                <w:rFonts w:ascii="Cambria" w:eastAsia="微软雅黑" w:hAnsi="Cambria" w:cs="Times New Roman"/>
                <w:b w:val="0"/>
                <w:bCs w:val="0"/>
                <w:color w:val="auto"/>
                <w:sz w:val="24"/>
                <w:szCs w:val="24"/>
              </w:rPr>
            </w:pPr>
            <w:r w:rsidRPr="00E034AE">
              <w:rPr>
                <w:rFonts w:ascii="Cambria" w:eastAsia="微软雅黑" w:hAnsi="Cambria" w:cs="Times New Roman" w:hint="eastAsia"/>
                <w:b w:val="0"/>
                <w:bCs w:val="0"/>
                <w:color w:val="auto"/>
                <w:sz w:val="24"/>
                <w:szCs w:val="24"/>
              </w:rPr>
              <w:t>支持</w:t>
            </w:r>
            <w:r w:rsidRPr="00E034AE">
              <w:rPr>
                <w:rFonts w:ascii="Cambria" w:eastAsia="微软雅黑" w:hAnsi="Cambria" w:cs="Times New Roman" w:hint="eastAsia"/>
                <w:b w:val="0"/>
                <w:bCs w:val="0"/>
                <w:color w:val="auto"/>
                <w:sz w:val="24"/>
                <w:szCs w:val="24"/>
              </w:rPr>
              <w:t>P</w:t>
            </w:r>
            <w:r w:rsidRPr="00E034AE">
              <w:rPr>
                <w:rFonts w:ascii="Cambria" w:eastAsia="微软雅黑" w:hAnsi="Cambria" w:cs="Times New Roman"/>
                <w:b w:val="0"/>
                <w:bCs w:val="0"/>
                <w:color w:val="auto"/>
                <w:sz w:val="24"/>
                <w:szCs w:val="24"/>
              </w:rPr>
              <w:t>WM</w:t>
            </w:r>
            <w:r w:rsidRPr="00E034AE">
              <w:rPr>
                <w:rFonts w:ascii="Cambria" w:eastAsia="微软雅黑" w:hAnsi="Cambria" w:cs="Times New Roman" w:hint="eastAsia"/>
                <w:b w:val="0"/>
                <w:bCs w:val="0"/>
                <w:color w:val="auto"/>
                <w:sz w:val="24"/>
                <w:szCs w:val="24"/>
              </w:rPr>
              <w:t>功能（</w:t>
            </w:r>
            <w:r w:rsidRPr="00E034AE">
              <w:rPr>
                <w:rFonts w:ascii="Cambria" w:eastAsia="微软雅黑" w:hAnsi="Cambria" w:cs="Times New Roman"/>
                <w:b w:val="0"/>
                <w:bCs w:val="0"/>
                <w:color w:val="auto"/>
                <w:sz w:val="24"/>
                <w:szCs w:val="24"/>
              </w:rPr>
              <w:t>调光芯片</w:t>
            </w:r>
            <w:r w:rsidRPr="00E034AE">
              <w:rPr>
                <w:rFonts w:ascii="Cambria" w:eastAsia="微软雅黑" w:hAnsi="Cambria" w:cs="Times New Roman" w:hint="eastAsia"/>
                <w:b w:val="0"/>
                <w:bCs w:val="0"/>
                <w:color w:val="auto"/>
                <w:sz w:val="24"/>
                <w:szCs w:val="24"/>
              </w:rPr>
              <w:t>）</w:t>
            </w:r>
          </w:p>
        </w:tc>
      </w:tr>
      <w:tr w:rsidR="00EB40AD" w:rsidRPr="00E034AE" w14:paraId="1EACAFAA" w14:textId="77777777" w:rsidTr="00E034AE">
        <w:trPr>
          <w:trHeight w:val="330"/>
        </w:trPr>
        <w:tc>
          <w:tcPr>
            <w:tcW w:w="870" w:type="dxa"/>
            <w:shd w:val="clear" w:color="000000" w:fill="FFFFFF"/>
            <w:vAlign w:val="center"/>
          </w:tcPr>
          <w:p w14:paraId="468FCE5E" w14:textId="5305909C" w:rsidR="00EB40AD" w:rsidRPr="00E034AE" w:rsidRDefault="00EB40AD" w:rsidP="006E0B03">
            <w:pPr>
              <w:jc w:val="center"/>
              <w:rPr>
                <w:sz w:val="24"/>
                <w:szCs w:val="24"/>
              </w:rPr>
            </w:pPr>
            <w:r w:rsidRPr="00E034AE">
              <w:rPr>
                <w:rFonts w:hint="eastAsia"/>
                <w:sz w:val="24"/>
                <w:szCs w:val="24"/>
              </w:rPr>
              <w:t>★</w:t>
            </w:r>
            <w:r w:rsidR="00F56AB1" w:rsidRPr="00E034AE">
              <w:rPr>
                <w:sz w:val="24"/>
                <w:szCs w:val="24"/>
              </w:rPr>
              <w:t>5</w:t>
            </w:r>
          </w:p>
        </w:tc>
        <w:tc>
          <w:tcPr>
            <w:tcW w:w="1790" w:type="dxa"/>
            <w:shd w:val="clear" w:color="000000" w:fill="FFFFFF"/>
            <w:vAlign w:val="center"/>
          </w:tcPr>
          <w:p w14:paraId="15ECB38F" w14:textId="77777777" w:rsidR="00EB40AD" w:rsidRPr="00E034AE" w:rsidRDefault="00EB40AD" w:rsidP="00855405">
            <w:pPr>
              <w:rPr>
                <w:color w:val="000000"/>
                <w:sz w:val="24"/>
                <w:szCs w:val="24"/>
              </w:rPr>
            </w:pPr>
            <w:r w:rsidRPr="00E034AE">
              <w:rPr>
                <w:rFonts w:hint="eastAsia"/>
                <w:color w:val="000000"/>
                <w:sz w:val="24"/>
                <w:szCs w:val="24"/>
              </w:rPr>
              <w:t>最大对比度</w:t>
            </w:r>
          </w:p>
        </w:tc>
        <w:tc>
          <w:tcPr>
            <w:tcW w:w="6095" w:type="dxa"/>
            <w:shd w:val="clear" w:color="000000" w:fill="FFFFFF"/>
            <w:vAlign w:val="center"/>
          </w:tcPr>
          <w:p w14:paraId="34B12C66" w14:textId="77777777" w:rsidR="00EB40AD" w:rsidRPr="00E034AE" w:rsidRDefault="00EB40AD" w:rsidP="00855405">
            <w:pPr>
              <w:rPr>
                <w:color w:val="000000"/>
                <w:sz w:val="24"/>
                <w:szCs w:val="24"/>
              </w:rPr>
            </w:pPr>
            <w:r w:rsidRPr="00E034AE">
              <w:rPr>
                <w:rFonts w:hint="eastAsia"/>
                <w:color w:val="000000"/>
                <w:sz w:val="24"/>
                <w:szCs w:val="24"/>
              </w:rPr>
              <w:t>≥</w:t>
            </w:r>
            <w:r w:rsidRPr="00E034AE">
              <w:rPr>
                <w:color w:val="000000"/>
                <w:sz w:val="24"/>
                <w:szCs w:val="24"/>
              </w:rPr>
              <w:t>8</w:t>
            </w:r>
            <w:r w:rsidRPr="00E034AE">
              <w:rPr>
                <w:rFonts w:hint="eastAsia"/>
                <w:color w:val="000000"/>
                <w:sz w:val="24"/>
                <w:szCs w:val="24"/>
              </w:rPr>
              <w:t>000:1</w:t>
            </w:r>
          </w:p>
        </w:tc>
      </w:tr>
      <w:tr w:rsidR="00EB40AD" w:rsidRPr="00E034AE" w14:paraId="57B1BC42" w14:textId="77777777" w:rsidTr="00E034AE">
        <w:trPr>
          <w:trHeight w:val="330"/>
        </w:trPr>
        <w:tc>
          <w:tcPr>
            <w:tcW w:w="870" w:type="dxa"/>
            <w:shd w:val="clear" w:color="000000" w:fill="FFFFFF"/>
            <w:vAlign w:val="center"/>
          </w:tcPr>
          <w:p w14:paraId="47A6C13E" w14:textId="050C285D" w:rsidR="00EB40AD" w:rsidRPr="00E034AE" w:rsidRDefault="00781B1D" w:rsidP="006E0B03">
            <w:pPr>
              <w:jc w:val="center"/>
              <w:rPr>
                <w:sz w:val="24"/>
                <w:szCs w:val="24"/>
              </w:rPr>
            </w:pPr>
            <w:r w:rsidRPr="00E034AE">
              <w:rPr>
                <w:rFonts w:hint="eastAsia"/>
                <w:sz w:val="24"/>
                <w:szCs w:val="24"/>
              </w:rPr>
              <w:t>1</w:t>
            </w:r>
          </w:p>
        </w:tc>
        <w:tc>
          <w:tcPr>
            <w:tcW w:w="1790" w:type="dxa"/>
            <w:shd w:val="clear" w:color="000000" w:fill="FFFFFF"/>
            <w:vAlign w:val="center"/>
          </w:tcPr>
          <w:p w14:paraId="635047F4" w14:textId="77777777" w:rsidR="00EB40AD" w:rsidRPr="00E034AE" w:rsidRDefault="00EB40AD" w:rsidP="00855405">
            <w:pPr>
              <w:rPr>
                <w:color w:val="000000"/>
                <w:sz w:val="24"/>
                <w:szCs w:val="24"/>
              </w:rPr>
            </w:pPr>
            <w:r w:rsidRPr="00E034AE">
              <w:rPr>
                <w:rFonts w:hint="eastAsia"/>
                <w:color w:val="000000"/>
                <w:sz w:val="24"/>
                <w:szCs w:val="24"/>
              </w:rPr>
              <w:t>刷新率</w:t>
            </w:r>
          </w:p>
        </w:tc>
        <w:tc>
          <w:tcPr>
            <w:tcW w:w="6095" w:type="dxa"/>
            <w:shd w:val="clear" w:color="auto" w:fill="auto"/>
            <w:vAlign w:val="center"/>
          </w:tcPr>
          <w:p w14:paraId="19E55314" w14:textId="3EA3053A" w:rsidR="00EB40AD" w:rsidRPr="00E034AE" w:rsidRDefault="00EB40AD" w:rsidP="00B60848">
            <w:pPr>
              <w:rPr>
                <w:color w:val="000000"/>
                <w:sz w:val="24"/>
                <w:szCs w:val="24"/>
              </w:rPr>
            </w:pPr>
            <w:r w:rsidRPr="00E034AE">
              <w:rPr>
                <w:rFonts w:hint="eastAsia"/>
                <w:color w:val="000000"/>
                <w:sz w:val="24"/>
                <w:szCs w:val="24"/>
              </w:rPr>
              <w:t>≥</w:t>
            </w:r>
            <w:r w:rsidRPr="00E034AE">
              <w:rPr>
                <w:rFonts w:hint="eastAsia"/>
                <w:color w:val="000000"/>
                <w:sz w:val="24"/>
                <w:szCs w:val="24"/>
              </w:rPr>
              <w:t>3500Hz</w:t>
            </w:r>
          </w:p>
        </w:tc>
      </w:tr>
      <w:tr w:rsidR="00EB40AD" w:rsidRPr="00E034AE" w14:paraId="306AC0EC" w14:textId="77777777" w:rsidTr="00E034AE">
        <w:trPr>
          <w:trHeight w:val="330"/>
        </w:trPr>
        <w:tc>
          <w:tcPr>
            <w:tcW w:w="870" w:type="dxa"/>
            <w:shd w:val="clear" w:color="000000" w:fill="FFFFFF"/>
            <w:vAlign w:val="center"/>
          </w:tcPr>
          <w:p w14:paraId="2C05C3DF" w14:textId="693644BE" w:rsidR="00EB40AD" w:rsidRPr="00E034AE" w:rsidRDefault="001F59B8" w:rsidP="006E0B03">
            <w:pPr>
              <w:jc w:val="center"/>
              <w:rPr>
                <w:sz w:val="24"/>
                <w:szCs w:val="24"/>
              </w:rPr>
            </w:pPr>
            <w:r w:rsidRPr="00E034AE">
              <w:rPr>
                <w:sz w:val="24"/>
                <w:szCs w:val="24"/>
              </w:rPr>
              <w:t>2</w:t>
            </w:r>
          </w:p>
        </w:tc>
        <w:tc>
          <w:tcPr>
            <w:tcW w:w="1790" w:type="dxa"/>
            <w:shd w:val="clear" w:color="000000" w:fill="FFFFFF"/>
            <w:vAlign w:val="center"/>
          </w:tcPr>
          <w:p w14:paraId="743807EB" w14:textId="77777777" w:rsidR="00EB40AD" w:rsidRPr="00E034AE" w:rsidRDefault="00EB40AD" w:rsidP="00855405">
            <w:pPr>
              <w:rPr>
                <w:color w:val="000000"/>
                <w:sz w:val="24"/>
                <w:szCs w:val="24"/>
              </w:rPr>
            </w:pPr>
            <w:r w:rsidRPr="00E034AE">
              <w:rPr>
                <w:rFonts w:hint="eastAsia"/>
                <w:color w:val="000000"/>
                <w:sz w:val="24"/>
                <w:szCs w:val="24"/>
              </w:rPr>
              <w:t>可视角</w:t>
            </w:r>
          </w:p>
        </w:tc>
        <w:tc>
          <w:tcPr>
            <w:tcW w:w="6095" w:type="dxa"/>
            <w:shd w:val="clear" w:color="000000" w:fill="FFFFFF"/>
            <w:vAlign w:val="center"/>
          </w:tcPr>
          <w:p w14:paraId="2494AE45" w14:textId="77777777" w:rsidR="00EB40AD" w:rsidRPr="00E034AE" w:rsidRDefault="00EB40AD" w:rsidP="00855405">
            <w:pPr>
              <w:rPr>
                <w:color w:val="000000"/>
                <w:sz w:val="24"/>
                <w:szCs w:val="24"/>
              </w:rPr>
            </w:pPr>
            <w:r w:rsidRPr="00E034AE">
              <w:rPr>
                <w:rFonts w:hint="eastAsia"/>
                <w:color w:val="000000"/>
                <w:sz w:val="24"/>
                <w:szCs w:val="24"/>
              </w:rPr>
              <w:t>水平视角：≥</w:t>
            </w:r>
            <w:r w:rsidRPr="00E034AE">
              <w:rPr>
                <w:rFonts w:hint="eastAsia"/>
                <w:color w:val="000000"/>
                <w:sz w:val="24"/>
                <w:szCs w:val="24"/>
              </w:rPr>
              <w:t>160</w:t>
            </w:r>
            <w:r w:rsidRPr="00E034AE">
              <w:rPr>
                <w:rFonts w:hint="eastAsia"/>
                <w:color w:val="000000"/>
                <w:sz w:val="24"/>
                <w:szCs w:val="24"/>
              </w:rPr>
              <w:t>°、垂直视角：≥</w:t>
            </w:r>
            <w:r w:rsidRPr="00E034AE">
              <w:rPr>
                <w:rFonts w:hint="eastAsia"/>
                <w:color w:val="000000"/>
                <w:sz w:val="24"/>
                <w:szCs w:val="24"/>
              </w:rPr>
              <w:t>140</w:t>
            </w:r>
            <w:r w:rsidRPr="00E034AE">
              <w:rPr>
                <w:rFonts w:hint="eastAsia"/>
                <w:color w:val="000000"/>
                <w:sz w:val="24"/>
                <w:szCs w:val="24"/>
              </w:rPr>
              <w:t>°</w:t>
            </w:r>
          </w:p>
        </w:tc>
      </w:tr>
      <w:tr w:rsidR="00EB40AD" w:rsidRPr="00E034AE" w14:paraId="492A398E" w14:textId="77777777" w:rsidTr="00E034AE">
        <w:trPr>
          <w:trHeight w:val="330"/>
        </w:trPr>
        <w:tc>
          <w:tcPr>
            <w:tcW w:w="870" w:type="dxa"/>
            <w:shd w:val="clear" w:color="000000" w:fill="FFFFFF"/>
            <w:vAlign w:val="center"/>
          </w:tcPr>
          <w:p w14:paraId="4564C350" w14:textId="522B7BB9" w:rsidR="00EB40AD" w:rsidRPr="00E034AE" w:rsidRDefault="00781B1D" w:rsidP="006E0B03">
            <w:pPr>
              <w:jc w:val="center"/>
              <w:rPr>
                <w:sz w:val="24"/>
                <w:szCs w:val="24"/>
              </w:rPr>
            </w:pPr>
            <w:r w:rsidRPr="00E034AE">
              <w:rPr>
                <w:rFonts w:hint="eastAsia"/>
                <w:sz w:val="24"/>
                <w:szCs w:val="24"/>
              </w:rPr>
              <w:t>3</w:t>
            </w:r>
          </w:p>
        </w:tc>
        <w:tc>
          <w:tcPr>
            <w:tcW w:w="1790" w:type="dxa"/>
            <w:shd w:val="clear" w:color="000000" w:fill="FFFFFF"/>
            <w:vAlign w:val="center"/>
          </w:tcPr>
          <w:p w14:paraId="45A5A236" w14:textId="77777777" w:rsidR="00EB40AD" w:rsidRPr="00E034AE" w:rsidRDefault="00EB40AD" w:rsidP="00855405">
            <w:pPr>
              <w:rPr>
                <w:color w:val="000000"/>
                <w:sz w:val="24"/>
                <w:szCs w:val="24"/>
              </w:rPr>
            </w:pPr>
            <w:r w:rsidRPr="00E034AE">
              <w:rPr>
                <w:rFonts w:hint="eastAsia"/>
                <w:color w:val="000000"/>
                <w:sz w:val="24"/>
                <w:szCs w:val="24"/>
              </w:rPr>
              <w:t>像素密度（点</w:t>
            </w:r>
            <w:r w:rsidRPr="00E034AE">
              <w:rPr>
                <w:rFonts w:hint="eastAsia"/>
                <w:color w:val="000000"/>
                <w:sz w:val="24"/>
                <w:szCs w:val="24"/>
              </w:rPr>
              <w:t>/</w:t>
            </w:r>
            <w:r w:rsidRPr="00E034AE">
              <w:rPr>
                <w:rFonts w:hint="eastAsia"/>
                <w:color w:val="000000"/>
                <w:sz w:val="24"/>
                <w:szCs w:val="24"/>
              </w:rPr>
              <w:t>㎡）</w:t>
            </w:r>
          </w:p>
        </w:tc>
        <w:tc>
          <w:tcPr>
            <w:tcW w:w="6095" w:type="dxa"/>
            <w:shd w:val="clear" w:color="000000" w:fill="FFFFFF"/>
            <w:vAlign w:val="center"/>
          </w:tcPr>
          <w:p w14:paraId="7E4CDCC3" w14:textId="647D1D47" w:rsidR="00EB40AD" w:rsidRPr="00E034AE" w:rsidRDefault="00EB40AD" w:rsidP="00855405">
            <w:pPr>
              <w:rPr>
                <w:color w:val="000000"/>
                <w:sz w:val="24"/>
                <w:szCs w:val="24"/>
              </w:rPr>
            </w:pPr>
            <w:r w:rsidRPr="00E034AE">
              <w:rPr>
                <w:rFonts w:hint="eastAsia"/>
                <w:color w:val="000000"/>
                <w:sz w:val="24"/>
                <w:szCs w:val="24"/>
              </w:rPr>
              <w:t>≥</w:t>
            </w:r>
            <w:r w:rsidRPr="00E034AE">
              <w:rPr>
                <w:rFonts w:hint="eastAsia"/>
                <w:color w:val="000000"/>
                <w:sz w:val="24"/>
                <w:szCs w:val="24"/>
              </w:rPr>
              <w:t>4</w:t>
            </w:r>
            <w:r w:rsidRPr="00E034AE">
              <w:rPr>
                <w:color w:val="000000"/>
                <w:sz w:val="24"/>
                <w:szCs w:val="24"/>
              </w:rPr>
              <w:t>2000</w:t>
            </w:r>
          </w:p>
        </w:tc>
      </w:tr>
      <w:tr w:rsidR="00EB40AD" w:rsidRPr="00E034AE" w14:paraId="08E2DCBE" w14:textId="77777777" w:rsidTr="00E034AE">
        <w:trPr>
          <w:trHeight w:val="330"/>
        </w:trPr>
        <w:tc>
          <w:tcPr>
            <w:tcW w:w="870" w:type="dxa"/>
            <w:shd w:val="clear" w:color="000000" w:fill="FFFFFF"/>
            <w:vAlign w:val="center"/>
          </w:tcPr>
          <w:p w14:paraId="2D6B3C59" w14:textId="0C977BC9" w:rsidR="00EB40AD" w:rsidRPr="00E034AE" w:rsidRDefault="00781B1D" w:rsidP="006E0B03">
            <w:pPr>
              <w:jc w:val="center"/>
              <w:rPr>
                <w:sz w:val="24"/>
                <w:szCs w:val="24"/>
              </w:rPr>
            </w:pPr>
            <w:r w:rsidRPr="00E034AE">
              <w:rPr>
                <w:rFonts w:hint="eastAsia"/>
                <w:sz w:val="24"/>
                <w:szCs w:val="24"/>
              </w:rPr>
              <w:t>4</w:t>
            </w:r>
          </w:p>
        </w:tc>
        <w:tc>
          <w:tcPr>
            <w:tcW w:w="1790" w:type="dxa"/>
            <w:shd w:val="clear" w:color="000000" w:fill="FFFFFF"/>
            <w:vAlign w:val="center"/>
          </w:tcPr>
          <w:p w14:paraId="05F6EBFE" w14:textId="77777777" w:rsidR="00EB40AD" w:rsidRPr="00E034AE" w:rsidRDefault="00EB40AD" w:rsidP="00855405">
            <w:pPr>
              <w:rPr>
                <w:color w:val="000000"/>
                <w:sz w:val="24"/>
                <w:szCs w:val="24"/>
              </w:rPr>
            </w:pPr>
            <w:r w:rsidRPr="00E034AE">
              <w:rPr>
                <w:rFonts w:hint="eastAsia"/>
                <w:color w:val="000000"/>
                <w:sz w:val="24"/>
                <w:szCs w:val="24"/>
              </w:rPr>
              <w:t>箱体平整度（</w:t>
            </w:r>
            <w:r w:rsidRPr="00E034AE">
              <w:rPr>
                <w:rFonts w:hint="eastAsia"/>
                <w:color w:val="000000"/>
                <w:sz w:val="24"/>
                <w:szCs w:val="24"/>
              </w:rPr>
              <w:t>mm</w:t>
            </w:r>
            <w:r w:rsidRPr="00E034AE">
              <w:rPr>
                <w:rFonts w:hint="eastAsia"/>
                <w:color w:val="000000"/>
                <w:sz w:val="24"/>
                <w:szCs w:val="24"/>
              </w:rPr>
              <w:t>）</w:t>
            </w:r>
          </w:p>
        </w:tc>
        <w:tc>
          <w:tcPr>
            <w:tcW w:w="6095" w:type="dxa"/>
            <w:shd w:val="clear" w:color="000000" w:fill="FFFFFF"/>
            <w:vAlign w:val="center"/>
          </w:tcPr>
          <w:p w14:paraId="6CC81197" w14:textId="77777777" w:rsidR="00EB40AD" w:rsidRPr="00E034AE" w:rsidRDefault="00EB40AD" w:rsidP="00855405">
            <w:pPr>
              <w:rPr>
                <w:color w:val="000000"/>
                <w:sz w:val="24"/>
                <w:szCs w:val="24"/>
              </w:rPr>
            </w:pPr>
            <w:r w:rsidRPr="00E034AE">
              <w:rPr>
                <w:rFonts w:hint="eastAsia"/>
                <w:color w:val="000000"/>
                <w:sz w:val="24"/>
                <w:szCs w:val="24"/>
              </w:rPr>
              <w:t>≤</w:t>
            </w:r>
            <w:r w:rsidRPr="00E034AE">
              <w:rPr>
                <w:rFonts w:hint="eastAsia"/>
                <w:color w:val="000000"/>
                <w:sz w:val="24"/>
                <w:szCs w:val="24"/>
              </w:rPr>
              <w:t>0.2</w:t>
            </w:r>
          </w:p>
        </w:tc>
      </w:tr>
      <w:tr w:rsidR="00EB40AD" w:rsidRPr="00E034AE" w14:paraId="7866CC0E" w14:textId="77777777" w:rsidTr="00E034AE">
        <w:trPr>
          <w:trHeight w:val="330"/>
        </w:trPr>
        <w:tc>
          <w:tcPr>
            <w:tcW w:w="870" w:type="dxa"/>
            <w:shd w:val="clear" w:color="000000" w:fill="FFFFFF"/>
            <w:vAlign w:val="center"/>
          </w:tcPr>
          <w:p w14:paraId="2E19AFD7" w14:textId="577072B1" w:rsidR="00EB40AD" w:rsidRPr="00E034AE" w:rsidRDefault="00781B1D" w:rsidP="006E0B03">
            <w:pPr>
              <w:jc w:val="center"/>
              <w:rPr>
                <w:sz w:val="24"/>
                <w:szCs w:val="24"/>
              </w:rPr>
            </w:pPr>
            <w:r w:rsidRPr="00E034AE">
              <w:rPr>
                <w:rFonts w:hint="eastAsia"/>
                <w:sz w:val="24"/>
                <w:szCs w:val="24"/>
              </w:rPr>
              <w:t>5</w:t>
            </w:r>
          </w:p>
        </w:tc>
        <w:tc>
          <w:tcPr>
            <w:tcW w:w="1790" w:type="dxa"/>
            <w:shd w:val="clear" w:color="000000" w:fill="FFFFFF"/>
            <w:vAlign w:val="center"/>
          </w:tcPr>
          <w:p w14:paraId="2A7B9763" w14:textId="77777777" w:rsidR="00EB40AD" w:rsidRPr="00E034AE" w:rsidRDefault="00EB40AD" w:rsidP="00855405">
            <w:pPr>
              <w:rPr>
                <w:color w:val="000000"/>
                <w:sz w:val="24"/>
                <w:szCs w:val="24"/>
              </w:rPr>
            </w:pPr>
            <w:r w:rsidRPr="00E034AE">
              <w:rPr>
                <w:rFonts w:hint="eastAsia"/>
                <w:color w:val="000000"/>
                <w:sz w:val="24"/>
                <w:szCs w:val="24"/>
              </w:rPr>
              <w:t>箱体间缝隙</w:t>
            </w:r>
          </w:p>
        </w:tc>
        <w:tc>
          <w:tcPr>
            <w:tcW w:w="6095" w:type="dxa"/>
            <w:shd w:val="clear" w:color="000000" w:fill="FFFFFF"/>
            <w:vAlign w:val="center"/>
          </w:tcPr>
          <w:p w14:paraId="626B77FF" w14:textId="77777777" w:rsidR="00EB40AD" w:rsidRPr="00E034AE" w:rsidRDefault="00EB40AD" w:rsidP="00855405">
            <w:pPr>
              <w:rPr>
                <w:color w:val="000000"/>
                <w:sz w:val="24"/>
                <w:szCs w:val="24"/>
              </w:rPr>
            </w:pPr>
            <w:r w:rsidRPr="00E034AE">
              <w:rPr>
                <w:rFonts w:hint="eastAsia"/>
                <w:color w:val="000000"/>
                <w:sz w:val="24"/>
                <w:szCs w:val="24"/>
              </w:rPr>
              <w:t>≤</w:t>
            </w:r>
            <w:r w:rsidRPr="00E034AE">
              <w:rPr>
                <w:rFonts w:hint="eastAsia"/>
                <w:color w:val="000000"/>
                <w:sz w:val="24"/>
                <w:szCs w:val="24"/>
              </w:rPr>
              <w:t>0.1</w:t>
            </w:r>
          </w:p>
        </w:tc>
      </w:tr>
      <w:tr w:rsidR="00EB40AD" w:rsidRPr="00E034AE" w14:paraId="67F46817" w14:textId="77777777" w:rsidTr="00E034AE">
        <w:trPr>
          <w:trHeight w:val="330"/>
        </w:trPr>
        <w:tc>
          <w:tcPr>
            <w:tcW w:w="870" w:type="dxa"/>
            <w:shd w:val="clear" w:color="000000" w:fill="FFFFFF"/>
            <w:vAlign w:val="center"/>
          </w:tcPr>
          <w:p w14:paraId="50065955" w14:textId="533A3A00" w:rsidR="00EB40AD" w:rsidRPr="00E034AE" w:rsidRDefault="00EB40AD" w:rsidP="006E0B03">
            <w:pPr>
              <w:jc w:val="center"/>
              <w:rPr>
                <w:sz w:val="24"/>
                <w:szCs w:val="24"/>
              </w:rPr>
            </w:pPr>
            <w:r w:rsidRPr="00E034AE">
              <w:rPr>
                <w:rFonts w:hint="eastAsia"/>
                <w:sz w:val="24"/>
                <w:szCs w:val="24"/>
              </w:rPr>
              <w:t>★</w:t>
            </w:r>
            <w:r w:rsidR="00F56AB1" w:rsidRPr="00E034AE">
              <w:rPr>
                <w:sz w:val="24"/>
                <w:szCs w:val="24"/>
              </w:rPr>
              <w:t>6</w:t>
            </w:r>
          </w:p>
        </w:tc>
        <w:tc>
          <w:tcPr>
            <w:tcW w:w="1790" w:type="dxa"/>
            <w:shd w:val="clear" w:color="000000" w:fill="FFFFFF"/>
            <w:vAlign w:val="center"/>
          </w:tcPr>
          <w:p w14:paraId="1E9E0412" w14:textId="77777777" w:rsidR="00EB40AD" w:rsidRPr="00E034AE" w:rsidRDefault="00EB40AD" w:rsidP="00855405">
            <w:pPr>
              <w:rPr>
                <w:color w:val="000000"/>
                <w:sz w:val="24"/>
                <w:szCs w:val="24"/>
              </w:rPr>
            </w:pPr>
            <w:r w:rsidRPr="00E034AE">
              <w:rPr>
                <w:rFonts w:hint="eastAsia"/>
                <w:color w:val="000000"/>
                <w:sz w:val="24"/>
                <w:szCs w:val="24"/>
              </w:rPr>
              <w:t>显示屏亮度（</w:t>
            </w:r>
            <w:r w:rsidRPr="00E034AE">
              <w:rPr>
                <w:rFonts w:hint="eastAsia"/>
                <w:color w:val="000000"/>
                <w:sz w:val="24"/>
                <w:szCs w:val="24"/>
              </w:rPr>
              <w:t>nits</w:t>
            </w:r>
            <w:r w:rsidRPr="00E034AE">
              <w:rPr>
                <w:rFonts w:hint="eastAsia"/>
                <w:color w:val="000000"/>
                <w:sz w:val="24"/>
                <w:szCs w:val="24"/>
              </w:rPr>
              <w:t>）</w:t>
            </w:r>
            <w:r w:rsidRPr="00E034AE">
              <w:rPr>
                <w:rFonts w:hint="eastAsia"/>
                <w:color w:val="000000"/>
                <w:sz w:val="24"/>
                <w:szCs w:val="24"/>
              </w:rPr>
              <w:br/>
              <w:t>(</w:t>
            </w:r>
            <w:r w:rsidRPr="00E034AE">
              <w:rPr>
                <w:rFonts w:hint="eastAsia"/>
                <w:color w:val="000000"/>
                <w:sz w:val="24"/>
                <w:szCs w:val="24"/>
              </w:rPr>
              <w:t>校正后</w:t>
            </w:r>
            <w:r w:rsidRPr="00E034AE">
              <w:rPr>
                <w:rFonts w:hint="eastAsia"/>
                <w:color w:val="000000"/>
                <w:sz w:val="24"/>
                <w:szCs w:val="24"/>
              </w:rPr>
              <w:t>)</w:t>
            </w:r>
          </w:p>
        </w:tc>
        <w:tc>
          <w:tcPr>
            <w:tcW w:w="6095" w:type="dxa"/>
            <w:shd w:val="clear" w:color="000000" w:fill="FFFFFF"/>
            <w:vAlign w:val="center"/>
          </w:tcPr>
          <w:p w14:paraId="2F0EF97C" w14:textId="77777777" w:rsidR="00EB40AD" w:rsidRPr="00E034AE" w:rsidRDefault="00EB40AD" w:rsidP="00855405">
            <w:pPr>
              <w:rPr>
                <w:color w:val="000000"/>
                <w:sz w:val="24"/>
                <w:szCs w:val="24"/>
              </w:rPr>
            </w:pPr>
            <w:r w:rsidRPr="00E034AE">
              <w:rPr>
                <w:rFonts w:hint="eastAsia"/>
                <w:color w:val="000000"/>
                <w:sz w:val="24"/>
                <w:szCs w:val="24"/>
              </w:rPr>
              <w:t>≥</w:t>
            </w:r>
            <w:r w:rsidRPr="00E034AE">
              <w:rPr>
                <w:rFonts w:hint="eastAsia"/>
                <w:color w:val="000000"/>
                <w:sz w:val="24"/>
                <w:szCs w:val="24"/>
              </w:rPr>
              <w:t>800</w:t>
            </w:r>
            <w:r w:rsidRPr="00E034AE">
              <w:rPr>
                <w:color w:val="000000"/>
                <w:sz w:val="24"/>
                <w:szCs w:val="24"/>
              </w:rPr>
              <w:t>0</w:t>
            </w:r>
          </w:p>
        </w:tc>
      </w:tr>
      <w:tr w:rsidR="00EB40AD" w:rsidRPr="00E034AE" w14:paraId="168886F0" w14:textId="77777777" w:rsidTr="00E034AE">
        <w:trPr>
          <w:trHeight w:val="330"/>
        </w:trPr>
        <w:tc>
          <w:tcPr>
            <w:tcW w:w="870" w:type="dxa"/>
            <w:shd w:val="clear" w:color="000000" w:fill="FFFFFF"/>
            <w:vAlign w:val="center"/>
          </w:tcPr>
          <w:p w14:paraId="07901ED1" w14:textId="370F67FA" w:rsidR="00EB40AD" w:rsidRPr="00E034AE" w:rsidRDefault="00781B1D" w:rsidP="006E0B03">
            <w:pPr>
              <w:jc w:val="center"/>
              <w:rPr>
                <w:sz w:val="24"/>
                <w:szCs w:val="24"/>
              </w:rPr>
            </w:pPr>
            <w:r w:rsidRPr="00E034AE">
              <w:rPr>
                <w:rFonts w:hint="eastAsia"/>
                <w:sz w:val="24"/>
                <w:szCs w:val="24"/>
              </w:rPr>
              <w:t>6</w:t>
            </w:r>
          </w:p>
        </w:tc>
        <w:tc>
          <w:tcPr>
            <w:tcW w:w="1790" w:type="dxa"/>
            <w:shd w:val="clear" w:color="000000" w:fill="FFFFFF"/>
            <w:vAlign w:val="center"/>
          </w:tcPr>
          <w:p w14:paraId="3EFAE94E" w14:textId="77777777" w:rsidR="00EB40AD" w:rsidRPr="00E034AE" w:rsidRDefault="00EB40AD" w:rsidP="00855405">
            <w:pPr>
              <w:rPr>
                <w:color w:val="000000"/>
                <w:sz w:val="24"/>
                <w:szCs w:val="24"/>
              </w:rPr>
            </w:pPr>
            <w:r w:rsidRPr="00E034AE">
              <w:rPr>
                <w:rFonts w:hint="eastAsia"/>
                <w:color w:val="000000"/>
                <w:sz w:val="24"/>
                <w:szCs w:val="24"/>
              </w:rPr>
              <w:t>色温（</w:t>
            </w:r>
            <w:r w:rsidRPr="00E034AE">
              <w:rPr>
                <w:rFonts w:hint="eastAsia"/>
                <w:color w:val="000000"/>
                <w:sz w:val="24"/>
                <w:szCs w:val="24"/>
              </w:rPr>
              <w:t>K</w:t>
            </w:r>
            <w:r w:rsidRPr="00E034AE">
              <w:rPr>
                <w:rFonts w:hint="eastAsia"/>
                <w:color w:val="000000"/>
                <w:sz w:val="24"/>
                <w:szCs w:val="24"/>
              </w:rPr>
              <w:t>）</w:t>
            </w:r>
          </w:p>
        </w:tc>
        <w:tc>
          <w:tcPr>
            <w:tcW w:w="6095" w:type="dxa"/>
            <w:shd w:val="clear" w:color="000000" w:fill="FFFFFF"/>
            <w:vAlign w:val="center"/>
          </w:tcPr>
          <w:p w14:paraId="3AD523B6" w14:textId="77777777" w:rsidR="00EB40AD" w:rsidRPr="00E034AE" w:rsidRDefault="00EB40AD" w:rsidP="00855405">
            <w:pPr>
              <w:rPr>
                <w:color w:val="000000"/>
                <w:sz w:val="24"/>
                <w:szCs w:val="24"/>
              </w:rPr>
            </w:pPr>
            <w:r w:rsidRPr="00E034AE">
              <w:rPr>
                <w:rFonts w:hint="eastAsia"/>
                <w:color w:val="000000"/>
                <w:sz w:val="24"/>
                <w:szCs w:val="24"/>
              </w:rPr>
              <w:t>3000-10000</w:t>
            </w:r>
            <w:r w:rsidRPr="00E034AE">
              <w:rPr>
                <w:rFonts w:hint="eastAsia"/>
                <w:color w:val="000000"/>
                <w:sz w:val="24"/>
                <w:szCs w:val="24"/>
              </w:rPr>
              <w:t>可调</w:t>
            </w:r>
          </w:p>
        </w:tc>
      </w:tr>
      <w:tr w:rsidR="00EB40AD" w:rsidRPr="00E034AE" w14:paraId="180B10BC" w14:textId="77777777" w:rsidTr="00E034AE">
        <w:trPr>
          <w:trHeight w:val="330"/>
        </w:trPr>
        <w:tc>
          <w:tcPr>
            <w:tcW w:w="870" w:type="dxa"/>
            <w:shd w:val="clear" w:color="000000" w:fill="FFFFFF"/>
            <w:vAlign w:val="center"/>
          </w:tcPr>
          <w:p w14:paraId="2C5A35FB" w14:textId="6428B9D4" w:rsidR="00EB40AD" w:rsidRPr="00E034AE" w:rsidRDefault="00781B1D" w:rsidP="006E0B03">
            <w:pPr>
              <w:jc w:val="center"/>
              <w:rPr>
                <w:sz w:val="24"/>
                <w:szCs w:val="24"/>
              </w:rPr>
            </w:pPr>
            <w:r w:rsidRPr="00E034AE">
              <w:rPr>
                <w:rFonts w:hint="eastAsia"/>
                <w:sz w:val="24"/>
                <w:szCs w:val="24"/>
              </w:rPr>
              <w:t>7</w:t>
            </w:r>
          </w:p>
        </w:tc>
        <w:tc>
          <w:tcPr>
            <w:tcW w:w="1790" w:type="dxa"/>
            <w:shd w:val="clear" w:color="000000" w:fill="FFFFFF"/>
            <w:vAlign w:val="center"/>
          </w:tcPr>
          <w:p w14:paraId="1BD5B0FB" w14:textId="77777777" w:rsidR="00EB40AD" w:rsidRPr="00E034AE" w:rsidRDefault="00EB40AD" w:rsidP="00855405">
            <w:pPr>
              <w:rPr>
                <w:color w:val="000000"/>
                <w:sz w:val="24"/>
                <w:szCs w:val="24"/>
              </w:rPr>
            </w:pPr>
            <w:r w:rsidRPr="00E034AE">
              <w:rPr>
                <w:rFonts w:hint="eastAsia"/>
                <w:color w:val="000000"/>
                <w:sz w:val="24"/>
                <w:szCs w:val="24"/>
              </w:rPr>
              <w:t>发光中心距偏差</w:t>
            </w:r>
          </w:p>
        </w:tc>
        <w:tc>
          <w:tcPr>
            <w:tcW w:w="6095" w:type="dxa"/>
            <w:shd w:val="clear" w:color="000000" w:fill="FFFFFF"/>
            <w:vAlign w:val="center"/>
          </w:tcPr>
          <w:p w14:paraId="6FF35C01" w14:textId="77777777" w:rsidR="00EB40AD" w:rsidRPr="00E034AE" w:rsidRDefault="00EB40AD" w:rsidP="00855405">
            <w:pPr>
              <w:rPr>
                <w:color w:val="000000"/>
                <w:sz w:val="24"/>
                <w:szCs w:val="24"/>
              </w:rPr>
            </w:pPr>
            <w:r w:rsidRPr="00E034AE">
              <w:rPr>
                <w:rFonts w:hint="eastAsia"/>
                <w:color w:val="000000"/>
                <w:sz w:val="24"/>
                <w:szCs w:val="24"/>
              </w:rPr>
              <w:t>＜</w:t>
            </w:r>
            <w:r w:rsidRPr="00E034AE">
              <w:rPr>
                <w:rFonts w:hint="eastAsia"/>
                <w:color w:val="000000"/>
                <w:sz w:val="24"/>
                <w:szCs w:val="24"/>
              </w:rPr>
              <w:t>3%</w:t>
            </w:r>
          </w:p>
        </w:tc>
      </w:tr>
      <w:tr w:rsidR="00EB40AD" w:rsidRPr="00E034AE" w14:paraId="412ABB46" w14:textId="77777777" w:rsidTr="00E034AE">
        <w:trPr>
          <w:trHeight w:val="330"/>
        </w:trPr>
        <w:tc>
          <w:tcPr>
            <w:tcW w:w="870" w:type="dxa"/>
            <w:shd w:val="clear" w:color="000000" w:fill="FFFFFF"/>
            <w:vAlign w:val="center"/>
          </w:tcPr>
          <w:p w14:paraId="08299340" w14:textId="202AD304" w:rsidR="00EB40AD" w:rsidRPr="00E034AE" w:rsidRDefault="00781B1D" w:rsidP="006E0B03">
            <w:pPr>
              <w:jc w:val="center"/>
              <w:rPr>
                <w:sz w:val="24"/>
                <w:szCs w:val="24"/>
              </w:rPr>
            </w:pPr>
            <w:r w:rsidRPr="00E034AE">
              <w:rPr>
                <w:rFonts w:hint="eastAsia"/>
                <w:sz w:val="24"/>
                <w:szCs w:val="24"/>
              </w:rPr>
              <w:t>8</w:t>
            </w:r>
          </w:p>
        </w:tc>
        <w:tc>
          <w:tcPr>
            <w:tcW w:w="1790" w:type="dxa"/>
            <w:shd w:val="clear" w:color="000000" w:fill="FFFFFF"/>
            <w:vAlign w:val="center"/>
          </w:tcPr>
          <w:p w14:paraId="3E02A297" w14:textId="77777777" w:rsidR="00EB40AD" w:rsidRPr="00E034AE" w:rsidRDefault="00EB40AD" w:rsidP="00855405">
            <w:pPr>
              <w:rPr>
                <w:color w:val="000000"/>
                <w:sz w:val="24"/>
                <w:szCs w:val="24"/>
              </w:rPr>
            </w:pPr>
            <w:r w:rsidRPr="00E034AE">
              <w:rPr>
                <w:rFonts w:hint="eastAsia"/>
                <w:color w:val="000000"/>
                <w:sz w:val="24"/>
                <w:szCs w:val="24"/>
              </w:rPr>
              <w:t>亮度均匀性（校正后）</w:t>
            </w:r>
          </w:p>
        </w:tc>
        <w:tc>
          <w:tcPr>
            <w:tcW w:w="6095" w:type="dxa"/>
            <w:shd w:val="clear" w:color="000000" w:fill="FFFFFF"/>
            <w:vAlign w:val="center"/>
          </w:tcPr>
          <w:p w14:paraId="0624585F" w14:textId="77777777" w:rsidR="00EB40AD" w:rsidRPr="00E034AE" w:rsidRDefault="00EB40AD" w:rsidP="00855405">
            <w:pPr>
              <w:rPr>
                <w:color w:val="000000"/>
                <w:sz w:val="24"/>
                <w:szCs w:val="24"/>
              </w:rPr>
            </w:pPr>
            <w:r w:rsidRPr="00E034AE">
              <w:rPr>
                <w:rFonts w:hint="eastAsia"/>
                <w:color w:val="000000"/>
                <w:sz w:val="24"/>
                <w:szCs w:val="24"/>
              </w:rPr>
              <w:t>≥</w:t>
            </w:r>
            <w:r w:rsidRPr="00E034AE">
              <w:rPr>
                <w:rFonts w:hint="eastAsia"/>
                <w:color w:val="000000"/>
                <w:sz w:val="24"/>
                <w:szCs w:val="24"/>
              </w:rPr>
              <w:t>98%</w:t>
            </w:r>
          </w:p>
        </w:tc>
      </w:tr>
      <w:tr w:rsidR="00EB40AD" w:rsidRPr="00E034AE" w14:paraId="1C043477" w14:textId="77777777" w:rsidTr="00E034AE">
        <w:trPr>
          <w:trHeight w:val="330"/>
        </w:trPr>
        <w:tc>
          <w:tcPr>
            <w:tcW w:w="870" w:type="dxa"/>
            <w:shd w:val="clear" w:color="000000" w:fill="FFFFFF"/>
            <w:vAlign w:val="center"/>
          </w:tcPr>
          <w:p w14:paraId="261A4B1A" w14:textId="45EE1C1F" w:rsidR="00EB40AD" w:rsidRPr="00E034AE" w:rsidRDefault="00781B1D" w:rsidP="006E0B03">
            <w:pPr>
              <w:jc w:val="center"/>
              <w:rPr>
                <w:sz w:val="24"/>
                <w:szCs w:val="24"/>
              </w:rPr>
            </w:pPr>
            <w:r w:rsidRPr="00E034AE">
              <w:rPr>
                <w:rFonts w:hint="eastAsia"/>
                <w:sz w:val="24"/>
                <w:szCs w:val="24"/>
              </w:rPr>
              <w:t>9</w:t>
            </w:r>
          </w:p>
        </w:tc>
        <w:tc>
          <w:tcPr>
            <w:tcW w:w="1790" w:type="dxa"/>
            <w:shd w:val="clear" w:color="000000" w:fill="FFFFFF"/>
            <w:vAlign w:val="center"/>
          </w:tcPr>
          <w:p w14:paraId="59BFE435" w14:textId="77777777" w:rsidR="00EB40AD" w:rsidRPr="00E034AE" w:rsidRDefault="00EB40AD" w:rsidP="00855405">
            <w:pPr>
              <w:rPr>
                <w:color w:val="000000"/>
                <w:sz w:val="24"/>
                <w:szCs w:val="24"/>
              </w:rPr>
            </w:pPr>
            <w:r w:rsidRPr="00E034AE">
              <w:rPr>
                <w:rFonts w:hint="eastAsia"/>
                <w:color w:val="000000"/>
                <w:sz w:val="24"/>
                <w:szCs w:val="24"/>
              </w:rPr>
              <w:t>色度均匀性（校正后）</w:t>
            </w:r>
          </w:p>
        </w:tc>
        <w:tc>
          <w:tcPr>
            <w:tcW w:w="6095" w:type="dxa"/>
            <w:shd w:val="clear" w:color="000000" w:fill="FFFFFF"/>
            <w:vAlign w:val="center"/>
          </w:tcPr>
          <w:p w14:paraId="31A2B533" w14:textId="77777777" w:rsidR="00EB40AD" w:rsidRPr="00E034AE" w:rsidRDefault="00EB40AD" w:rsidP="00855405">
            <w:pPr>
              <w:rPr>
                <w:color w:val="000000"/>
                <w:sz w:val="24"/>
                <w:szCs w:val="24"/>
              </w:rPr>
            </w:pPr>
            <w:r w:rsidRPr="00E034AE">
              <w:rPr>
                <w:rFonts w:hint="eastAsia"/>
                <w:color w:val="000000"/>
                <w:sz w:val="24"/>
                <w:szCs w:val="24"/>
              </w:rPr>
              <w:t>±</w:t>
            </w:r>
            <w:r w:rsidRPr="00E034AE">
              <w:rPr>
                <w:rFonts w:hint="eastAsia"/>
                <w:color w:val="000000"/>
                <w:sz w:val="24"/>
                <w:szCs w:val="24"/>
              </w:rPr>
              <w:t>0.003Cx</w:t>
            </w:r>
            <w:r w:rsidRPr="00E034AE">
              <w:rPr>
                <w:rFonts w:hint="eastAsia"/>
                <w:color w:val="000000"/>
                <w:sz w:val="24"/>
                <w:szCs w:val="24"/>
              </w:rPr>
              <w:t>，</w:t>
            </w:r>
            <w:r w:rsidRPr="00E034AE">
              <w:rPr>
                <w:rFonts w:hint="eastAsia"/>
                <w:color w:val="000000"/>
                <w:sz w:val="24"/>
                <w:szCs w:val="24"/>
              </w:rPr>
              <w:t>Cy</w:t>
            </w:r>
            <w:r w:rsidRPr="00E034AE">
              <w:rPr>
                <w:rFonts w:hint="eastAsia"/>
                <w:color w:val="000000"/>
                <w:sz w:val="24"/>
                <w:szCs w:val="24"/>
              </w:rPr>
              <w:t>之内</w:t>
            </w:r>
          </w:p>
        </w:tc>
      </w:tr>
      <w:tr w:rsidR="00EB40AD" w:rsidRPr="00E034AE" w14:paraId="25F1E0E1" w14:textId="77777777" w:rsidTr="00E034AE">
        <w:trPr>
          <w:trHeight w:val="330"/>
        </w:trPr>
        <w:tc>
          <w:tcPr>
            <w:tcW w:w="870" w:type="dxa"/>
            <w:shd w:val="clear" w:color="000000" w:fill="FFFFFF"/>
            <w:vAlign w:val="center"/>
          </w:tcPr>
          <w:p w14:paraId="66730725" w14:textId="1F24B274" w:rsidR="00EB40AD" w:rsidRPr="00E034AE" w:rsidRDefault="00781B1D" w:rsidP="006E0B03">
            <w:pPr>
              <w:jc w:val="center"/>
              <w:rPr>
                <w:sz w:val="24"/>
                <w:szCs w:val="24"/>
              </w:rPr>
            </w:pPr>
            <w:r w:rsidRPr="00E034AE">
              <w:rPr>
                <w:rFonts w:hint="eastAsia"/>
                <w:sz w:val="24"/>
                <w:szCs w:val="24"/>
              </w:rPr>
              <w:t>10</w:t>
            </w:r>
          </w:p>
        </w:tc>
        <w:tc>
          <w:tcPr>
            <w:tcW w:w="1790" w:type="dxa"/>
            <w:shd w:val="clear" w:color="000000" w:fill="FFFFFF"/>
            <w:vAlign w:val="center"/>
          </w:tcPr>
          <w:p w14:paraId="65E5F79F" w14:textId="77777777" w:rsidR="00EB40AD" w:rsidRPr="00E034AE" w:rsidRDefault="00EB40AD" w:rsidP="00855405">
            <w:pPr>
              <w:rPr>
                <w:color w:val="000000"/>
                <w:sz w:val="24"/>
                <w:szCs w:val="24"/>
              </w:rPr>
            </w:pPr>
            <w:r w:rsidRPr="00E034AE">
              <w:rPr>
                <w:rFonts w:hint="eastAsia"/>
                <w:color w:val="000000"/>
                <w:sz w:val="24"/>
                <w:szCs w:val="24"/>
              </w:rPr>
              <w:t>单点亮度矫正</w:t>
            </w:r>
          </w:p>
        </w:tc>
        <w:tc>
          <w:tcPr>
            <w:tcW w:w="6095" w:type="dxa"/>
            <w:shd w:val="clear" w:color="000000" w:fill="FFFFFF"/>
            <w:vAlign w:val="center"/>
          </w:tcPr>
          <w:p w14:paraId="42597F28" w14:textId="77777777" w:rsidR="00EB40AD" w:rsidRPr="00E034AE" w:rsidRDefault="00EB40AD" w:rsidP="00855405">
            <w:pPr>
              <w:rPr>
                <w:color w:val="000000"/>
                <w:sz w:val="24"/>
                <w:szCs w:val="24"/>
              </w:rPr>
            </w:pPr>
            <w:r w:rsidRPr="00E034AE">
              <w:rPr>
                <w:rFonts w:hint="eastAsia"/>
                <w:color w:val="000000"/>
                <w:sz w:val="24"/>
                <w:szCs w:val="24"/>
              </w:rPr>
              <w:t>有</w:t>
            </w:r>
          </w:p>
        </w:tc>
      </w:tr>
      <w:tr w:rsidR="00EB40AD" w:rsidRPr="00E034AE" w14:paraId="5218343C" w14:textId="77777777" w:rsidTr="00E034AE">
        <w:trPr>
          <w:trHeight w:val="570"/>
        </w:trPr>
        <w:tc>
          <w:tcPr>
            <w:tcW w:w="870" w:type="dxa"/>
            <w:shd w:val="clear" w:color="000000" w:fill="FFFFFF"/>
            <w:vAlign w:val="center"/>
          </w:tcPr>
          <w:p w14:paraId="5FCBA43B" w14:textId="459D5850" w:rsidR="00EB40AD" w:rsidRPr="00E034AE" w:rsidRDefault="00781B1D" w:rsidP="006E0B03">
            <w:pPr>
              <w:jc w:val="center"/>
              <w:rPr>
                <w:sz w:val="24"/>
                <w:szCs w:val="24"/>
              </w:rPr>
            </w:pPr>
            <w:r w:rsidRPr="00E034AE">
              <w:rPr>
                <w:rFonts w:hint="eastAsia"/>
                <w:sz w:val="24"/>
                <w:szCs w:val="24"/>
              </w:rPr>
              <w:t>11</w:t>
            </w:r>
          </w:p>
        </w:tc>
        <w:tc>
          <w:tcPr>
            <w:tcW w:w="1790" w:type="dxa"/>
            <w:shd w:val="clear" w:color="000000" w:fill="FFFFFF"/>
            <w:vAlign w:val="center"/>
          </w:tcPr>
          <w:p w14:paraId="22686232" w14:textId="77777777" w:rsidR="00EB40AD" w:rsidRPr="00E034AE" w:rsidRDefault="00EB40AD" w:rsidP="00855405">
            <w:pPr>
              <w:rPr>
                <w:color w:val="000000"/>
                <w:sz w:val="24"/>
                <w:szCs w:val="24"/>
              </w:rPr>
            </w:pPr>
            <w:r w:rsidRPr="00E034AE">
              <w:rPr>
                <w:rFonts w:hint="eastAsia"/>
                <w:color w:val="000000"/>
                <w:sz w:val="24"/>
                <w:szCs w:val="24"/>
              </w:rPr>
              <w:t>单点颜色校正</w:t>
            </w:r>
          </w:p>
        </w:tc>
        <w:tc>
          <w:tcPr>
            <w:tcW w:w="6095" w:type="dxa"/>
            <w:shd w:val="clear" w:color="000000" w:fill="FFFFFF"/>
            <w:vAlign w:val="center"/>
          </w:tcPr>
          <w:p w14:paraId="198BEE2F" w14:textId="77777777" w:rsidR="00EB40AD" w:rsidRPr="00E034AE" w:rsidRDefault="00EB40AD" w:rsidP="00855405">
            <w:pPr>
              <w:rPr>
                <w:color w:val="000000"/>
                <w:sz w:val="24"/>
                <w:szCs w:val="24"/>
              </w:rPr>
            </w:pPr>
            <w:r w:rsidRPr="00E034AE">
              <w:rPr>
                <w:rFonts w:hint="eastAsia"/>
                <w:color w:val="000000"/>
                <w:sz w:val="24"/>
                <w:szCs w:val="24"/>
              </w:rPr>
              <w:t>有</w:t>
            </w:r>
          </w:p>
        </w:tc>
      </w:tr>
      <w:tr w:rsidR="00EB40AD" w:rsidRPr="00E034AE" w14:paraId="09027884" w14:textId="77777777" w:rsidTr="00E034AE">
        <w:trPr>
          <w:trHeight w:val="330"/>
        </w:trPr>
        <w:tc>
          <w:tcPr>
            <w:tcW w:w="870" w:type="dxa"/>
            <w:shd w:val="clear" w:color="000000" w:fill="FFFFFF"/>
            <w:vAlign w:val="center"/>
          </w:tcPr>
          <w:p w14:paraId="461DC502" w14:textId="08A7D6E2" w:rsidR="00EB40AD" w:rsidRPr="00E034AE" w:rsidRDefault="00781B1D" w:rsidP="006E0B03">
            <w:pPr>
              <w:jc w:val="center"/>
              <w:rPr>
                <w:sz w:val="24"/>
                <w:szCs w:val="24"/>
              </w:rPr>
            </w:pPr>
            <w:r w:rsidRPr="00E034AE">
              <w:rPr>
                <w:rFonts w:hint="eastAsia"/>
                <w:sz w:val="24"/>
                <w:szCs w:val="24"/>
              </w:rPr>
              <w:t>12</w:t>
            </w:r>
          </w:p>
        </w:tc>
        <w:tc>
          <w:tcPr>
            <w:tcW w:w="1790" w:type="dxa"/>
            <w:shd w:val="clear" w:color="000000" w:fill="FFFFFF"/>
            <w:vAlign w:val="center"/>
          </w:tcPr>
          <w:p w14:paraId="7F1BBD2F" w14:textId="77777777" w:rsidR="00EB40AD" w:rsidRPr="00E034AE" w:rsidRDefault="00EB40AD" w:rsidP="00855405">
            <w:pPr>
              <w:rPr>
                <w:color w:val="000000"/>
                <w:sz w:val="24"/>
                <w:szCs w:val="24"/>
              </w:rPr>
            </w:pPr>
            <w:r w:rsidRPr="00E034AE">
              <w:rPr>
                <w:rFonts w:hint="eastAsia"/>
                <w:color w:val="000000"/>
                <w:sz w:val="24"/>
                <w:szCs w:val="24"/>
              </w:rPr>
              <w:t>换帧频率</w:t>
            </w:r>
          </w:p>
        </w:tc>
        <w:tc>
          <w:tcPr>
            <w:tcW w:w="6095" w:type="dxa"/>
            <w:shd w:val="clear" w:color="000000" w:fill="FFFFFF"/>
            <w:vAlign w:val="center"/>
          </w:tcPr>
          <w:p w14:paraId="66359DA5" w14:textId="62D4ACA5" w:rsidR="00EB40AD" w:rsidRPr="00E034AE" w:rsidRDefault="00EB40AD" w:rsidP="00855405">
            <w:pPr>
              <w:rPr>
                <w:color w:val="000000"/>
                <w:sz w:val="24"/>
                <w:szCs w:val="24"/>
              </w:rPr>
            </w:pPr>
            <w:r w:rsidRPr="00E034AE">
              <w:rPr>
                <w:rFonts w:hint="eastAsia"/>
                <w:color w:val="000000"/>
                <w:sz w:val="24"/>
                <w:szCs w:val="24"/>
              </w:rPr>
              <w:t>50Hz&amp;60Hz</w:t>
            </w:r>
          </w:p>
        </w:tc>
      </w:tr>
      <w:tr w:rsidR="00EB40AD" w:rsidRPr="00E034AE" w14:paraId="5914A30E" w14:textId="77777777" w:rsidTr="00E034AE">
        <w:trPr>
          <w:trHeight w:val="330"/>
        </w:trPr>
        <w:tc>
          <w:tcPr>
            <w:tcW w:w="870" w:type="dxa"/>
            <w:shd w:val="clear" w:color="000000" w:fill="FFFFFF"/>
            <w:vAlign w:val="center"/>
          </w:tcPr>
          <w:p w14:paraId="33A34C6E" w14:textId="1C052C5C" w:rsidR="00EB40AD" w:rsidRPr="00E034AE" w:rsidRDefault="00781B1D" w:rsidP="006E0B03">
            <w:pPr>
              <w:jc w:val="center"/>
              <w:rPr>
                <w:sz w:val="24"/>
                <w:szCs w:val="24"/>
              </w:rPr>
            </w:pPr>
            <w:r w:rsidRPr="00E034AE">
              <w:rPr>
                <w:rFonts w:hint="eastAsia"/>
                <w:sz w:val="24"/>
                <w:szCs w:val="24"/>
              </w:rPr>
              <w:t>13</w:t>
            </w:r>
          </w:p>
        </w:tc>
        <w:tc>
          <w:tcPr>
            <w:tcW w:w="1790" w:type="dxa"/>
            <w:shd w:val="clear" w:color="000000" w:fill="FFFFFF"/>
            <w:vAlign w:val="center"/>
          </w:tcPr>
          <w:p w14:paraId="1AB7E85D" w14:textId="77777777" w:rsidR="00EB40AD" w:rsidRPr="00E034AE" w:rsidRDefault="00EB40AD" w:rsidP="00855405">
            <w:pPr>
              <w:rPr>
                <w:color w:val="000000"/>
                <w:sz w:val="24"/>
                <w:szCs w:val="24"/>
              </w:rPr>
            </w:pPr>
            <w:r w:rsidRPr="00E034AE">
              <w:rPr>
                <w:rFonts w:hint="eastAsia"/>
                <w:color w:val="000000"/>
                <w:sz w:val="24"/>
                <w:szCs w:val="24"/>
              </w:rPr>
              <w:t>支持屏体拼缝亮线、暗线校正</w:t>
            </w:r>
          </w:p>
        </w:tc>
        <w:tc>
          <w:tcPr>
            <w:tcW w:w="6095" w:type="dxa"/>
            <w:shd w:val="clear" w:color="000000" w:fill="FFFFFF"/>
            <w:vAlign w:val="center"/>
          </w:tcPr>
          <w:p w14:paraId="1C59E771" w14:textId="77777777" w:rsidR="00EB40AD" w:rsidRPr="00E034AE" w:rsidRDefault="00EB40AD" w:rsidP="00855405">
            <w:pPr>
              <w:rPr>
                <w:color w:val="000000"/>
                <w:sz w:val="24"/>
                <w:szCs w:val="24"/>
              </w:rPr>
            </w:pPr>
            <w:r w:rsidRPr="00E034AE">
              <w:rPr>
                <w:rFonts w:hint="eastAsia"/>
                <w:color w:val="000000"/>
                <w:sz w:val="24"/>
                <w:szCs w:val="24"/>
              </w:rPr>
              <w:t>有</w:t>
            </w:r>
          </w:p>
        </w:tc>
      </w:tr>
      <w:tr w:rsidR="00EB40AD" w:rsidRPr="00E034AE" w14:paraId="1C27E3C4" w14:textId="72EFB80A" w:rsidTr="00E034AE">
        <w:trPr>
          <w:trHeight w:val="330"/>
        </w:trPr>
        <w:tc>
          <w:tcPr>
            <w:tcW w:w="870" w:type="dxa"/>
            <w:shd w:val="clear" w:color="000000" w:fill="FFFFFF"/>
            <w:vAlign w:val="center"/>
          </w:tcPr>
          <w:p w14:paraId="733A6D93" w14:textId="65305824" w:rsidR="00EB40AD" w:rsidRPr="00E034AE" w:rsidRDefault="0074368F" w:rsidP="006E0B03">
            <w:pPr>
              <w:jc w:val="center"/>
              <w:rPr>
                <w:sz w:val="24"/>
                <w:szCs w:val="24"/>
              </w:rPr>
            </w:pPr>
            <w:r w:rsidRPr="00E034AE">
              <w:rPr>
                <w:rFonts w:hint="eastAsia"/>
                <w:sz w:val="24"/>
                <w:szCs w:val="24"/>
              </w:rPr>
              <w:t>1</w:t>
            </w:r>
            <w:r w:rsidRPr="00E034AE">
              <w:rPr>
                <w:sz w:val="24"/>
                <w:szCs w:val="24"/>
              </w:rPr>
              <w:t>4</w:t>
            </w:r>
          </w:p>
        </w:tc>
        <w:tc>
          <w:tcPr>
            <w:tcW w:w="1790" w:type="dxa"/>
            <w:shd w:val="clear" w:color="000000" w:fill="FFFFFF"/>
            <w:vAlign w:val="center"/>
          </w:tcPr>
          <w:p w14:paraId="238AA1CE" w14:textId="2E2B91B4" w:rsidR="00EB40AD" w:rsidRPr="00E034AE" w:rsidRDefault="00EB40AD" w:rsidP="00855405">
            <w:pPr>
              <w:rPr>
                <w:color w:val="000000"/>
                <w:sz w:val="24"/>
                <w:szCs w:val="24"/>
              </w:rPr>
            </w:pPr>
            <w:r w:rsidRPr="00E034AE">
              <w:rPr>
                <w:rFonts w:hint="eastAsia"/>
                <w:color w:val="000000"/>
                <w:sz w:val="24"/>
                <w:szCs w:val="24"/>
              </w:rPr>
              <w:t>电路板设计</w:t>
            </w:r>
          </w:p>
        </w:tc>
        <w:tc>
          <w:tcPr>
            <w:tcW w:w="6095" w:type="dxa"/>
            <w:shd w:val="clear" w:color="000000" w:fill="FFFFFF"/>
            <w:vAlign w:val="center"/>
          </w:tcPr>
          <w:p w14:paraId="186E29FD" w14:textId="0C8ED310" w:rsidR="00EB40AD" w:rsidRPr="00E034AE" w:rsidRDefault="00EB40AD" w:rsidP="00855405">
            <w:pPr>
              <w:rPr>
                <w:color w:val="000000"/>
                <w:sz w:val="24"/>
                <w:szCs w:val="24"/>
              </w:rPr>
            </w:pPr>
            <w:r w:rsidRPr="00E034AE">
              <w:rPr>
                <w:rFonts w:hint="eastAsia"/>
                <w:color w:val="000000"/>
                <w:sz w:val="24"/>
                <w:szCs w:val="24"/>
              </w:rPr>
              <w:t>采用多层</w:t>
            </w:r>
            <w:r w:rsidRPr="00E034AE">
              <w:rPr>
                <w:rFonts w:hint="eastAsia"/>
                <w:color w:val="000000"/>
                <w:sz w:val="24"/>
                <w:szCs w:val="24"/>
              </w:rPr>
              <w:t>PCB</w:t>
            </w:r>
            <w:r w:rsidRPr="00E034AE">
              <w:rPr>
                <w:rFonts w:hint="eastAsia"/>
                <w:color w:val="000000"/>
                <w:sz w:val="24"/>
                <w:szCs w:val="24"/>
              </w:rPr>
              <w:t>设计，</w:t>
            </w:r>
            <w:r w:rsidRPr="00E034AE">
              <w:rPr>
                <w:rFonts w:hint="eastAsia"/>
                <w:color w:val="000000"/>
                <w:sz w:val="24"/>
                <w:szCs w:val="24"/>
              </w:rPr>
              <w:t>PCB</w:t>
            </w:r>
            <w:proofErr w:type="gramStart"/>
            <w:r w:rsidRPr="00E034AE">
              <w:rPr>
                <w:rFonts w:hint="eastAsia"/>
                <w:color w:val="000000"/>
                <w:sz w:val="24"/>
                <w:szCs w:val="24"/>
              </w:rPr>
              <w:t>表面沉金处理</w:t>
            </w:r>
            <w:proofErr w:type="gramEnd"/>
            <w:r w:rsidR="001F59B8" w:rsidRPr="00E034AE">
              <w:rPr>
                <w:color w:val="000000"/>
                <w:sz w:val="24"/>
                <w:szCs w:val="24"/>
              </w:rPr>
              <w:t xml:space="preserve"> </w:t>
            </w:r>
          </w:p>
        </w:tc>
      </w:tr>
      <w:tr w:rsidR="00EB40AD" w:rsidRPr="00E034AE" w14:paraId="0C2D75C4" w14:textId="77777777" w:rsidTr="00E034AE">
        <w:trPr>
          <w:trHeight w:val="330"/>
        </w:trPr>
        <w:tc>
          <w:tcPr>
            <w:tcW w:w="870" w:type="dxa"/>
            <w:shd w:val="clear" w:color="000000" w:fill="FFFFFF"/>
            <w:vAlign w:val="center"/>
          </w:tcPr>
          <w:p w14:paraId="24037E60" w14:textId="1B779F88" w:rsidR="00EB40AD" w:rsidRPr="00E034AE" w:rsidRDefault="00EB40AD" w:rsidP="006E0B03">
            <w:pPr>
              <w:jc w:val="center"/>
              <w:rPr>
                <w:sz w:val="24"/>
                <w:szCs w:val="24"/>
              </w:rPr>
            </w:pPr>
            <w:r w:rsidRPr="00E034AE">
              <w:rPr>
                <w:rFonts w:hint="eastAsia"/>
                <w:sz w:val="24"/>
                <w:szCs w:val="24"/>
              </w:rPr>
              <w:t>#1</w:t>
            </w:r>
          </w:p>
        </w:tc>
        <w:tc>
          <w:tcPr>
            <w:tcW w:w="1790" w:type="dxa"/>
            <w:shd w:val="clear" w:color="000000" w:fill="FFFFFF"/>
            <w:vAlign w:val="center"/>
          </w:tcPr>
          <w:p w14:paraId="3513ECC3" w14:textId="77777777" w:rsidR="00EB40AD" w:rsidRPr="00E034AE" w:rsidRDefault="00EB40AD" w:rsidP="00855405">
            <w:pPr>
              <w:rPr>
                <w:color w:val="000000"/>
                <w:sz w:val="24"/>
                <w:szCs w:val="24"/>
              </w:rPr>
            </w:pPr>
            <w:r w:rsidRPr="00E034AE">
              <w:rPr>
                <w:rFonts w:hint="eastAsia"/>
                <w:color w:val="000000"/>
                <w:sz w:val="24"/>
                <w:szCs w:val="24"/>
              </w:rPr>
              <w:t>屏幕表面</w:t>
            </w:r>
          </w:p>
        </w:tc>
        <w:tc>
          <w:tcPr>
            <w:tcW w:w="6095" w:type="dxa"/>
            <w:shd w:val="clear" w:color="000000" w:fill="FFFFFF"/>
            <w:vAlign w:val="center"/>
          </w:tcPr>
          <w:p w14:paraId="586EBE0B" w14:textId="77777777" w:rsidR="00EB40AD" w:rsidRPr="00E034AE" w:rsidRDefault="00EB40AD" w:rsidP="00855405">
            <w:pPr>
              <w:rPr>
                <w:color w:val="000000"/>
                <w:sz w:val="24"/>
                <w:szCs w:val="24"/>
              </w:rPr>
            </w:pPr>
            <w:r w:rsidRPr="00E034AE">
              <w:rPr>
                <w:rFonts w:hint="eastAsia"/>
                <w:color w:val="000000"/>
                <w:sz w:val="24"/>
                <w:szCs w:val="24"/>
              </w:rPr>
              <w:t>带面罩设计，不反射环境光，对比度高，色彩柔和</w:t>
            </w:r>
          </w:p>
        </w:tc>
      </w:tr>
      <w:tr w:rsidR="00EB40AD" w:rsidRPr="00E034AE" w14:paraId="560F289B" w14:textId="77777777" w:rsidTr="00E034AE">
        <w:trPr>
          <w:trHeight w:val="330"/>
        </w:trPr>
        <w:tc>
          <w:tcPr>
            <w:tcW w:w="870" w:type="dxa"/>
            <w:shd w:val="clear" w:color="000000" w:fill="FFFFFF"/>
            <w:vAlign w:val="center"/>
          </w:tcPr>
          <w:p w14:paraId="253848D6" w14:textId="4235BFA0" w:rsidR="00EB40AD" w:rsidRPr="00E034AE" w:rsidRDefault="00EB40AD" w:rsidP="006E0B03">
            <w:pPr>
              <w:jc w:val="center"/>
              <w:rPr>
                <w:sz w:val="24"/>
                <w:szCs w:val="24"/>
              </w:rPr>
            </w:pPr>
            <w:r w:rsidRPr="00E034AE">
              <w:rPr>
                <w:rFonts w:hint="eastAsia"/>
                <w:sz w:val="24"/>
                <w:szCs w:val="24"/>
              </w:rPr>
              <w:t>#2</w:t>
            </w:r>
          </w:p>
        </w:tc>
        <w:tc>
          <w:tcPr>
            <w:tcW w:w="1790" w:type="dxa"/>
            <w:shd w:val="clear" w:color="000000" w:fill="FFFFFF"/>
            <w:vAlign w:val="center"/>
          </w:tcPr>
          <w:p w14:paraId="7B4F0EDC" w14:textId="77777777" w:rsidR="00EB40AD" w:rsidRPr="00E034AE" w:rsidRDefault="00EB40AD" w:rsidP="00855405">
            <w:pPr>
              <w:rPr>
                <w:color w:val="000000"/>
                <w:sz w:val="24"/>
                <w:szCs w:val="24"/>
              </w:rPr>
            </w:pPr>
            <w:r w:rsidRPr="00E034AE">
              <w:rPr>
                <w:rFonts w:hint="eastAsia"/>
                <w:color w:val="000000"/>
                <w:sz w:val="24"/>
                <w:szCs w:val="24"/>
              </w:rPr>
              <w:t>自</w:t>
            </w:r>
            <w:proofErr w:type="gramStart"/>
            <w:r w:rsidRPr="00E034AE">
              <w:rPr>
                <w:rFonts w:hint="eastAsia"/>
                <w:color w:val="000000"/>
                <w:sz w:val="24"/>
                <w:szCs w:val="24"/>
              </w:rPr>
              <w:t>检技术</w:t>
            </w:r>
            <w:proofErr w:type="gramEnd"/>
          </w:p>
        </w:tc>
        <w:tc>
          <w:tcPr>
            <w:tcW w:w="6095" w:type="dxa"/>
            <w:shd w:val="clear" w:color="000000" w:fill="FFFFFF"/>
            <w:vAlign w:val="center"/>
          </w:tcPr>
          <w:p w14:paraId="22F9F4F3" w14:textId="77777777" w:rsidR="00EB40AD" w:rsidRPr="00E034AE" w:rsidRDefault="00EB40AD" w:rsidP="00855405">
            <w:pPr>
              <w:rPr>
                <w:color w:val="000000"/>
                <w:sz w:val="24"/>
                <w:szCs w:val="24"/>
              </w:rPr>
            </w:pPr>
            <w:r w:rsidRPr="00E034AE">
              <w:rPr>
                <w:rFonts w:hint="eastAsia"/>
                <w:color w:val="000000"/>
                <w:sz w:val="24"/>
                <w:szCs w:val="24"/>
              </w:rPr>
              <w:t>有</w:t>
            </w:r>
          </w:p>
        </w:tc>
      </w:tr>
      <w:tr w:rsidR="00EB40AD" w:rsidRPr="00E034AE" w14:paraId="71C1214A" w14:textId="77777777" w:rsidTr="00E034AE">
        <w:trPr>
          <w:trHeight w:val="330"/>
        </w:trPr>
        <w:tc>
          <w:tcPr>
            <w:tcW w:w="870" w:type="dxa"/>
            <w:shd w:val="clear" w:color="000000" w:fill="FFFFFF"/>
            <w:vAlign w:val="center"/>
          </w:tcPr>
          <w:p w14:paraId="6E5A5B0A" w14:textId="36574B39" w:rsidR="00EB40AD" w:rsidRPr="00E034AE" w:rsidRDefault="00EB40AD" w:rsidP="006E0B03">
            <w:pPr>
              <w:jc w:val="center"/>
              <w:rPr>
                <w:sz w:val="24"/>
                <w:szCs w:val="24"/>
              </w:rPr>
            </w:pPr>
            <w:r w:rsidRPr="00E034AE">
              <w:rPr>
                <w:rFonts w:hint="eastAsia"/>
                <w:sz w:val="24"/>
                <w:szCs w:val="24"/>
              </w:rPr>
              <w:t>#3</w:t>
            </w:r>
          </w:p>
        </w:tc>
        <w:tc>
          <w:tcPr>
            <w:tcW w:w="1790" w:type="dxa"/>
            <w:shd w:val="clear" w:color="000000" w:fill="FFFFFF"/>
            <w:vAlign w:val="center"/>
          </w:tcPr>
          <w:p w14:paraId="1B638F70" w14:textId="77777777" w:rsidR="00EB40AD" w:rsidRPr="00E034AE" w:rsidRDefault="00EB40AD" w:rsidP="00855405">
            <w:pPr>
              <w:rPr>
                <w:color w:val="000000"/>
                <w:sz w:val="24"/>
                <w:szCs w:val="24"/>
              </w:rPr>
            </w:pPr>
            <w:r w:rsidRPr="00E034AE">
              <w:rPr>
                <w:rFonts w:hint="eastAsia"/>
                <w:color w:val="000000"/>
                <w:sz w:val="24"/>
                <w:szCs w:val="24"/>
              </w:rPr>
              <w:t>远程监控</w:t>
            </w:r>
          </w:p>
        </w:tc>
        <w:tc>
          <w:tcPr>
            <w:tcW w:w="6095" w:type="dxa"/>
            <w:shd w:val="clear" w:color="000000" w:fill="FFFFFF"/>
            <w:vAlign w:val="center"/>
          </w:tcPr>
          <w:p w14:paraId="55827874" w14:textId="77777777" w:rsidR="00EB40AD" w:rsidRPr="00E034AE" w:rsidRDefault="00EB40AD" w:rsidP="00855405">
            <w:pPr>
              <w:rPr>
                <w:color w:val="000000"/>
                <w:sz w:val="24"/>
                <w:szCs w:val="24"/>
              </w:rPr>
            </w:pPr>
            <w:r w:rsidRPr="00E034AE">
              <w:rPr>
                <w:rFonts w:hint="eastAsia"/>
                <w:color w:val="000000"/>
                <w:sz w:val="24"/>
                <w:szCs w:val="24"/>
              </w:rPr>
              <w:t>有</w:t>
            </w:r>
          </w:p>
        </w:tc>
      </w:tr>
      <w:tr w:rsidR="00EB40AD" w:rsidRPr="00E034AE" w14:paraId="4B776CC5" w14:textId="77777777" w:rsidTr="00E034AE">
        <w:trPr>
          <w:trHeight w:val="330"/>
        </w:trPr>
        <w:tc>
          <w:tcPr>
            <w:tcW w:w="870" w:type="dxa"/>
            <w:shd w:val="clear" w:color="000000" w:fill="FFFFFF"/>
            <w:vAlign w:val="center"/>
          </w:tcPr>
          <w:p w14:paraId="0AB347BF" w14:textId="1744A8E4" w:rsidR="00EB40AD" w:rsidRPr="00E034AE" w:rsidRDefault="00EB40AD" w:rsidP="006E0B03">
            <w:pPr>
              <w:jc w:val="center"/>
              <w:rPr>
                <w:sz w:val="24"/>
                <w:szCs w:val="24"/>
              </w:rPr>
            </w:pPr>
            <w:r w:rsidRPr="00E034AE">
              <w:rPr>
                <w:rFonts w:hint="eastAsia"/>
                <w:sz w:val="24"/>
                <w:szCs w:val="24"/>
              </w:rPr>
              <w:t>#4</w:t>
            </w:r>
          </w:p>
        </w:tc>
        <w:tc>
          <w:tcPr>
            <w:tcW w:w="1790" w:type="dxa"/>
            <w:shd w:val="clear" w:color="000000" w:fill="FFFFFF"/>
            <w:vAlign w:val="center"/>
          </w:tcPr>
          <w:p w14:paraId="1AD41F4A" w14:textId="77777777" w:rsidR="00EB40AD" w:rsidRPr="00E034AE" w:rsidRDefault="00EB40AD" w:rsidP="00855405">
            <w:pPr>
              <w:rPr>
                <w:color w:val="000000"/>
                <w:sz w:val="24"/>
                <w:szCs w:val="24"/>
              </w:rPr>
            </w:pPr>
            <w:r w:rsidRPr="00E034AE">
              <w:rPr>
                <w:rFonts w:hint="eastAsia"/>
                <w:color w:val="000000"/>
                <w:sz w:val="24"/>
                <w:szCs w:val="24"/>
              </w:rPr>
              <w:t>自动</w:t>
            </w:r>
            <w:r w:rsidRPr="00E034AE">
              <w:rPr>
                <w:rFonts w:hint="eastAsia"/>
                <w:color w:val="000000"/>
                <w:sz w:val="24"/>
                <w:szCs w:val="24"/>
              </w:rPr>
              <w:t>gamma</w:t>
            </w:r>
            <w:r w:rsidRPr="00E034AE">
              <w:rPr>
                <w:rFonts w:hint="eastAsia"/>
                <w:color w:val="000000"/>
                <w:sz w:val="24"/>
                <w:szCs w:val="24"/>
              </w:rPr>
              <w:t>校</w:t>
            </w:r>
            <w:r w:rsidRPr="00E034AE">
              <w:rPr>
                <w:rFonts w:hint="eastAsia"/>
                <w:color w:val="000000"/>
                <w:sz w:val="24"/>
                <w:szCs w:val="24"/>
              </w:rPr>
              <w:lastRenderedPageBreak/>
              <w:t>正技术</w:t>
            </w:r>
          </w:p>
        </w:tc>
        <w:tc>
          <w:tcPr>
            <w:tcW w:w="6095" w:type="dxa"/>
            <w:shd w:val="clear" w:color="000000" w:fill="FFFFFF"/>
            <w:vAlign w:val="center"/>
          </w:tcPr>
          <w:p w14:paraId="56C11680" w14:textId="77777777" w:rsidR="00EB40AD" w:rsidRPr="00E034AE" w:rsidRDefault="00EB40AD" w:rsidP="00855405">
            <w:pPr>
              <w:rPr>
                <w:color w:val="000000"/>
                <w:sz w:val="24"/>
                <w:szCs w:val="24"/>
              </w:rPr>
            </w:pPr>
            <w:r w:rsidRPr="00E034AE">
              <w:rPr>
                <w:rFonts w:hint="eastAsia"/>
                <w:color w:val="000000"/>
                <w:sz w:val="24"/>
                <w:szCs w:val="24"/>
              </w:rPr>
              <w:lastRenderedPageBreak/>
              <w:t>有</w:t>
            </w:r>
          </w:p>
        </w:tc>
      </w:tr>
      <w:tr w:rsidR="00EB40AD" w:rsidRPr="00E034AE" w14:paraId="45FB4E9E" w14:textId="77777777" w:rsidTr="00E034AE">
        <w:trPr>
          <w:trHeight w:val="330"/>
        </w:trPr>
        <w:tc>
          <w:tcPr>
            <w:tcW w:w="870" w:type="dxa"/>
            <w:shd w:val="clear" w:color="000000" w:fill="FFFFFF"/>
            <w:vAlign w:val="center"/>
          </w:tcPr>
          <w:p w14:paraId="4276DDD3" w14:textId="5E3578F1" w:rsidR="00EB40AD" w:rsidRPr="00E034AE" w:rsidRDefault="00EB40AD" w:rsidP="006E0B03">
            <w:pPr>
              <w:jc w:val="center"/>
              <w:rPr>
                <w:sz w:val="24"/>
                <w:szCs w:val="24"/>
              </w:rPr>
            </w:pPr>
            <w:r w:rsidRPr="00E034AE">
              <w:rPr>
                <w:rFonts w:hint="eastAsia"/>
                <w:sz w:val="24"/>
                <w:szCs w:val="24"/>
              </w:rPr>
              <w:lastRenderedPageBreak/>
              <w:t>#5</w:t>
            </w:r>
          </w:p>
        </w:tc>
        <w:tc>
          <w:tcPr>
            <w:tcW w:w="1790" w:type="dxa"/>
            <w:shd w:val="clear" w:color="000000" w:fill="FFFFFF"/>
            <w:vAlign w:val="center"/>
          </w:tcPr>
          <w:p w14:paraId="6528C5C3" w14:textId="77777777" w:rsidR="00EB40AD" w:rsidRPr="00E034AE" w:rsidRDefault="00EB40AD" w:rsidP="00855405">
            <w:pPr>
              <w:rPr>
                <w:color w:val="000000"/>
                <w:sz w:val="24"/>
                <w:szCs w:val="24"/>
              </w:rPr>
            </w:pPr>
            <w:r w:rsidRPr="00E034AE">
              <w:rPr>
                <w:rFonts w:hint="eastAsia"/>
                <w:color w:val="000000"/>
                <w:sz w:val="24"/>
                <w:szCs w:val="24"/>
              </w:rPr>
              <w:t>动态节能技术</w:t>
            </w:r>
          </w:p>
        </w:tc>
        <w:tc>
          <w:tcPr>
            <w:tcW w:w="6095" w:type="dxa"/>
            <w:shd w:val="clear" w:color="000000" w:fill="FFFFFF"/>
            <w:vAlign w:val="center"/>
          </w:tcPr>
          <w:p w14:paraId="6837A912" w14:textId="77777777" w:rsidR="00EB40AD" w:rsidRPr="00E034AE" w:rsidRDefault="00EB40AD" w:rsidP="00855405">
            <w:pPr>
              <w:rPr>
                <w:color w:val="000000"/>
                <w:sz w:val="24"/>
                <w:szCs w:val="24"/>
              </w:rPr>
            </w:pPr>
            <w:r w:rsidRPr="00E034AE">
              <w:rPr>
                <w:rFonts w:hint="eastAsia"/>
                <w:color w:val="000000"/>
                <w:sz w:val="24"/>
                <w:szCs w:val="24"/>
              </w:rPr>
              <w:t>有</w:t>
            </w:r>
          </w:p>
        </w:tc>
      </w:tr>
      <w:tr w:rsidR="00EB40AD" w:rsidRPr="00E034AE" w14:paraId="3EC233EF" w14:textId="77777777" w:rsidTr="00E034AE">
        <w:trPr>
          <w:trHeight w:val="330"/>
        </w:trPr>
        <w:tc>
          <w:tcPr>
            <w:tcW w:w="870" w:type="dxa"/>
            <w:shd w:val="clear" w:color="000000" w:fill="FFFFFF"/>
            <w:vAlign w:val="center"/>
          </w:tcPr>
          <w:p w14:paraId="12988453" w14:textId="77542246" w:rsidR="00EB40AD" w:rsidRPr="00E034AE" w:rsidRDefault="0074368F" w:rsidP="006E0B03">
            <w:pPr>
              <w:jc w:val="center"/>
              <w:rPr>
                <w:sz w:val="24"/>
                <w:szCs w:val="24"/>
              </w:rPr>
            </w:pPr>
            <w:r w:rsidRPr="00E034AE">
              <w:rPr>
                <w:sz w:val="24"/>
                <w:szCs w:val="24"/>
              </w:rPr>
              <w:t>15</w:t>
            </w:r>
          </w:p>
        </w:tc>
        <w:tc>
          <w:tcPr>
            <w:tcW w:w="1790" w:type="dxa"/>
            <w:shd w:val="clear" w:color="000000" w:fill="FFFFFF"/>
            <w:vAlign w:val="center"/>
          </w:tcPr>
          <w:p w14:paraId="0019165C" w14:textId="77777777" w:rsidR="00EB40AD" w:rsidRPr="00E034AE" w:rsidRDefault="00EB40AD" w:rsidP="00855405">
            <w:pPr>
              <w:rPr>
                <w:color w:val="000000"/>
                <w:sz w:val="24"/>
                <w:szCs w:val="24"/>
              </w:rPr>
            </w:pPr>
            <w:r w:rsidRPr="00E034AE">
              <w:rPr>
                <w:rFonts w:hint="eastAsia"/>
                <w:color w:val="000000"/>
                <w:sz w:val="24"/>
                <w:szCs w:val="24"/>
              </w:rPr>
              <w:t>箱体材质</w:t>
            </w:r>
          </w:p>
        </w:tc>
        <w:tc>
          <w:tcPr>
            <w:tcW w:w="6095" w:type="dxa"/>
            <w:shd w:val="clear" w:color="000000" w:fill="FFFFFF"/>
            <w:vAlign w:val="center"/>
          </w:tcPr>
          <w:p w14:paraId="5D7B6F5B" w14:textId="77777777" w:rsidR="00EB40AD" w:rsidRPr="00E034AE" w:rsidRDefault="00EB40AD" w:rsidP="00855405">
            <w:pPr>
              <w:rPr>
                <w:color w:val="000000"/>
                <w:sz w:val="24"/>
                <w:szCs w:val="24"/>
              </w:rPr>
            </w:pPr>
            <w:r w:rsidRPr="00E034AE">
              <w:rPr>
                <w:rFonts w:hint="eastAsia"/>
                <w:color w:val="000000"/>
                <w:sz w:val="24"/>
                <w:szCs w:val="24"/>
              </w:rPr>
              <w:t>一体化压铸铝</w:t>
            </w:r>
          </w:p>
        </w:tc>
      </w:tr>
      <w:tr w:rsidR="00EB40AD" w:rsidRPr="00E034AE" w14:paraId="55397E51" w14:textId="77777777" w:rsidTr="00E034AE">
        <w:trPr>
          <w:trHeight w:val="330"/>
        </w:trPr>
        <w:tc>
          <w:tcPr>
            <w:tcW w:w="870" w:type="dxa"/>
            <w:shd w:val="clear" w:color="000000" w:fill="FFFFFF"/>
          </w:tcPr>
          <w:p w14:paraId="69A3E7BF" w14:textId="7F5AB597" w:rsidR="00EB40AD" w:rsidRPr="00E034AE" w:rsidRDefault="00EB40AD" w:rsidP="006E0B03">
            <w:pPr>
              <w:jc w:val="center"/>
              <w:rPr>
                <w:sz w:val="24"/>
                <w:szCs w:val="24"/>
              </w:rPr>
            </w:pPr>
            <w:r w:rsidRPr="00E034AE">
              <w:rPr>
                <w:rFonts w:hint="eastAsia"/>
                <w:sz w:val="24"/>
                <w:szCs w:val="24"/>
              </w:rPr>
              <w:t>#6</w:t>
            </w:r>
          </w:p>
        </w:tc>
        <w:tc>
          <w:tcPr>
            <w:tcW w:w="1790" w:type="dxa"/>
            <w:shd w:val="clear" w:color="000000" w:fill="FFFFFF"/>
            <w:vAlign w:val="center"/>
          </w:tcPr>
          <w:p w14:paraId="4FFE693F" w14:textId="55018C04" w:rsidR="00EB40AD" w:rsidRPr="00E034AE" w:rsidRDefault="00EB40AD" w:rsidP="00855405">
            <w:pPr>
              <w:rPr>
                <w:color w:val="000000"/>
                <w:sz w:val="24"/>
                <w:szCs w:val="24"/>
              </w:rPr>
            </w:pPr>
            <w:r w:rsidRPr="00E034AE">
              <w:rPr>
                <w:rFonts w:hint="eastAsia"/>
                <w:color w:val="000000"/>
                <w:sz w:val="24"/>
                <w:szCs w:val="24"/>
              </w:rPr>
              <w:t>全封闭模组无螺丝自锁安装，防脱手柄，操作便捷</w:t>
            </w:r>
          </w:p>
        </w:tc>
        <w:tc>
          <w:tcPr>
            <w:tcW w:w="6095" w:type="dxa"/>
            <w:shd w:val="clear" w:color="000000" w:fill="FFFFFF"/>
            <w:vAlign w:val="center"/>
          </w:tcPr>
          <w:p w14:paraId="6E186E13" w14:textId="77777777" w:rsidR="00EB40AD" w:rsidRPr="00E034AE" w:rsidRDefault="00EB40AD" w:rsidP="00855405">
            <w:pPr>
              <w:rPr>
                <w:color w:val="000000"/>
                <w:sz w:val="24"/>
                <w:szCs w:val="24"/>
              </w:rPr>
            </w:pPr>
            <w:r w:rsidRPr="00E034AE">
              <w:rPr>
                <w:rFonts w:hint="eastAsia"/>
                <w:color w:val="000000"/>
                <w:sz w:val="24"/>
                <w:szCs w:val="24"/>
              </w:rPr>
              <w:t>有</w:t>
            </w:r>
          </w:p>
        </w:tc>
      </w:tr>
      <w:tr w:rsidR="00EB40AD" w:rsidRPr="00E034AE" w14:paraId="0F5C3900" w14:textId="77777777" w:rsidTr="00E034AE">
        <w:trPr>
          <w:trHeight w:val="330"/>
        </w:trPr>
        <w:tc>
          <w:tcPr>
            <w:tcW w:w="870" w:type="dxa"/>
            <w:shd w:val="clear" w:color="000000" w:fill="FFFFFF"/>
          </w:tcPr>
          <w:p w14:paraId="09A8D96F" w14:textId="798DB27E" w:rsidR="00EB40AD" w:rsidRPr="00E034AE" w:rsidRDefault="00EB40AD" w:rsidP="006E0B03">
            <w:pPr>
              <w:jc w:val="center"/>
              <w:rPr>
                <w:sz w:val="24"/>
                <w:szCs w:val="24"/>
              </w:rPr>
            </w:pPr>
            <w:r w:rsidRPr="00E034AE">
              <w:rPr>
                <w:rFonts w:hint="eastAsia"/>
                <w:sz w:val="24"/>
                <w:szCs w:val="24"/>
              </w:rPr>
              <w:t>#7</w:t>
            </w:r>
          </w:p>
        </w:tc>
        <w:tc>
          <w:tcPr>
            <w:tcW w:w="1790" w:type="dxa"/>
            <w:shd w:val="clear" w:color="000000" w:fill="FFFFFF"/>
            <w:vAlign w:val="center"/>
          </w:tcPr>
          <w:p w14:paraId="2DAA3C42" w14:textId="77777777" w:rsidR="00EB40AD" w:rsidRPr="00E034AE" w:rsidRDefault="00EB40AD" w:rsidP="00855405">
            <w:pPr>
              <w:rPr>
                <w:color w:val="000000"/>
                <w:sz w:val="24"/>
                <w:szCs w:val="24"/>
              </w:rPr>
            </w:pPr>
            <w:r w:rsidRPr="00E034AE">
              <w:rPr>
                <w:rFonts w:hint="eastAsia"/>
                <w:color w:val="000000"/>
                <w:sz w:val="24"/>
                <w:szCs w:val="24"/>
              </w:rPr>
              <w:t>箱体拼接、自动对位设计</w:t>
            </w:r>
          </w:p>
        </w:tc>
        <w:tc>
          <w:tcPr>
            <w:tcW w:w="6095" w:type="dxa"/>
            <w:shd w:val="clear" w:color="000000" w:fill="FFFFFF"/>
            <w:vAlign w:val="center"/>
          </w:tcPr>
          <w:p w14:paraId="76D68E02" w14:textId="77777777" w:rsidR="00EB40AD" w:rsidRPr="00E034AE" w:rsidRDefault="00EB40AD" w:rsidP="00855405">
            <w:pPr>
              <w:rPr>
                <w:color w:val="000000"/>
                <w:sz w:val="24"/>
                <w:szCs w:val="24"/>
              </w:rPr>
            </w:pPr>
            <w:r w:rsidRPr="00E034AE">
              <w:rPr>
                <w:rFonts w:hint="eastAsia"/>
                <w:color w:val="000000"/>
                <w:sz w:val="24"/>
                <w:szCs w:val="24"/>
              </w:rPr>
              <w:t>有</w:t>
            </w:r>
          </w:p>
        </w:tc>
      </w:tr>
      <w:tr w:rsidR="00EB40AD" w:rsidRPr="00E034AE" w14:paraId="341DC9F7" w14:textId="5A87F6EB" w:rsidTr="00E034AE">
        <w:trPr>
          <w:trHeight w:val="330"/>
        </w:trPr>
        <w:tc>
          <w:tcPr>
            <w:tcW w:w="870" w:type="dxa"/>
            <w:shd w:val="clear" w:color="000000" w:fill="FFFFFF"/>
            <w:vAlign w:val="center"/>
          </w:tcPr>
          <w:p w14:paraId="0149D9C7" w14:textId="31A52803" w:rsidR="00EB40AD" w:rsidRPr="00E034AE" w:rsidRDefault="00EB40AD" w:rsidP="006E0B03">
            <w:pPr>
              <w:jc w:val="center"/>
              <w:rPr>
                <w:sz w:val="24"/>
                <w:szCs w:val="24"/>
              </w:rPr>
            </w:pPr>
            <w:r w:rsidRPr="00E034AE">
              <w:rPr>
                <w:rFonts w:hint="eastAsia"/>
                <w:sz w:val="24"/>
                <w:szCs w:val="24"/>
              </w:rPr>
              <w:t>#</w:t>
            </w:r>
            <w:r w:rsidR="00D64545" w:rsidRPr="00E034AE">
              <w:rPr>
                <w:sz w:val="24"/>
                <w:szCs w:val="24"/>
              </w:rPr>
              <w:t>8</w:t>
            </w:r>
          </w:p>
        </w:tc>
        <w:tc>
          <w:tcPr>
            <w:tcW w:w="1790" w:type="dxa"/>
            <w:shd w:val="clear" w:color="000000" w:fill="FFFFFF"/>
            <w:vAlign w:val="center"/>
          </w:tcPr>
          <w:p w14:paraId="09344AAA" w14:textId="5A59258A" w:rsidR="00EB40AD" w:rsidRPr="00E034AE" w:rsidRDefault="00EB40AD" w:rsidP="00855405">
            <w:pPr>
              <w:rPr>
                <w:color w:val="000000"/>
                <w:sz w:val="24"/>
                <w:szCs w:val="24"/>
              </w:rPr>
            </w:pPr>
            <w:r w:rsidRPr="00E034AE">
              <w:rPr>
                <w:rFonts w:hint="eastAsia"/>
                <w:color w:val="000000"/>
                <w:sz w:val="24"/>
                <w:szCs w:val="24"/>
              </w:rPr>
              <w:t>嵌入式电源、金手指连接</w:t>
            </w:r>
          </w:p>
        </w:tc>
        <w:tc>
          <w:tcPr>
            <w:tcW w:w="6095" w:type="dxa"/>
            <w:shd w:val="clear" w:color="000000" w:fill="FFFFFF"/>
            <w:vAlign w:val="center"/>
          </w:tcPr>
          <w:p w14:paraId="3621050C" w14:textId="4E70DAD5" w:rsidR="00EB40AD" w:rsidRPr="00E034AE" w:rsidRDefault="00EB40AD" w:rsidP="00855405">
            <w:pPr>
              <w:rPr>
                <w:color w:val="000000"/>
                <w:sz w:val="24"/>
                <w:szCs w:val="24"/>
              </w:rPr>
            </w:pPr>
            <w:r w:rsidRPr="00E034AE">
              <w:rPr>
                <w:rFonts w:hint="eastAsia"/>
                <w:color w:val="000000"/>
                <w:sz w:val="24"/>
                <w:szCs w:val="24"/>
              </w:rPr>
              <w:t>有</w:t>
            </w:r>
          </w:p>
        </w:tc>
      </w:tr>
      <w:tr w:rsidR="00EB40AD" w:rsidRPr="00E034AE" w14:paraId="072654AF" w14:textId="428474EE" w:rsidTr="00E034AE">
        <w:trPr>
          <w:trHeight w:val="330"/>
        </w:trPr>
        <w:tc>
          <w:tcPr>
            <w:tcW w:w="870" w:type="dxa"/>
            <w:shd w:val="clear" w:color="000000" w:fill="FFFFFF"/>
            <w:vAlign w:val="center"/>
          </w:tcPr>
          <w:p w14:paraId="419F5AAE" w14:textId="777875B3" w:rsidR="00EB40AD" w:rsidRPr="00E034AE" w:rsidRDefault="00EB40AD" w:rsidP="006E0B03">
            <w:pPr>
              <w:jc w:val="center"/>
              <w:rPr>
                <w:sz w:val="24"/>
                <w:szCs w:val="24"/>
              </w:rPr>
            </w:pPr>
            <w:r w:rsidRPr="00E034AE">
              <w:rPr>
                <w:rFonts w:hint="eastAsia"/>
                <w:sz w:val="24"/>
                <w:szCs w:val="24"/>
              </w:rPr>
              <w:t>#</w:t>
            </w:r>
            <w:r w:rsidR="00D64545" w:rsidRPr="00E034AE">
              <w:rPr>
                <w:sz w:val="24"/>
                <w:szCs w:val="24"/>
              </w:rPr>
              <w:t>9</w:t>
            </w:r>
          </w:p>
        </w:tc>
        <w:tc>
          <w:tcPr>
            <w:tcW w:w="1790" w:type="dxa"/>
            <w:shd w:val="clear" w:color="000000" w:fill="FFFFFF"/>
            <w:vAlign w:val="center"/>
          </w:tcPr>
          <w:p w14:paraId="19668F78" w14:textId="2423094F" w:rsidR="00EB40AD" w:rsidRPr="00E034AE" w:rsidRDefault="00EB40AD" w:rsidP="00855405">
            <w:pPr>
              <w:rPr>
                <w:color w:val="000000"/>
                <w:sz w:val="24"/>
                <w:szCs w:val="24"/>
              </w:rPr>
            </w:pPr>
            <w:r w:rsidRPr="00E034AE">
              <w:rPr>
                <w:rFonts w:hint="eastAsia"/>
                <w:color w:val="000000"/>
                <w:sz w:val="24"/>
                <w:szCs w:val="24"/>
              </w:rPr>
              <w:t>I/O</w:t>
            </w:r>
            <w:r w:rsidRPr="00E034AE">
              <w:rPr>
                <w:rFonts w:hint="eastAsia"/>
                <w:color w:val="000000"/>
                <w:sz w:val="24"/>
                <w:szCs w:val="24"/>
              </w:rPr>
              <w:t>端口颜色表示，</w:t>
            </w:r>
            <w:proofErr w:type="gramStart"/>
            <w:r w:rsidRPr="00E034AE">
              <w:rPr>
                <w:rFonts w:hint="eastAsia"/>
                <w:color w:val="000000"/>
                <w:sz w:val="24"/>
                <w:szCs w:val="24"/>
              </w:rPr>
              <w:t>航插连接</w:t>
            </w:r>
            <w:proofErr w:type="gramEnd"/>
            <w:r w:rsidRPr="00E034AE">
              <w:rPr>
                <w:rFonts w:hint="eastAsia"/>
                <w:color w:val="000000"/>
                <w:sz w:val="24"/>
                <w:szCs w:val="24"/>
              </w:rPr>
              <w:t>，</w:t>
            </w:r>
            <w:proofErr w:type="gramStart"/>
            <w:r w:rsidRPr="00E034AE">
              <w:rPr>
                <w:rFonts w:hint="eastAsia"/>
                <w:color w:val="000000"/>
                <w:sz w:val="24"/>
                <w:szCs w:val="24"/>
              </w:rPr>
              <w:t>安全防呆</w:t>
            </w:r>
            <w:proofErr w:type="gramEnd"/>
          </w:p>
        </w:tc>
        <w:tc>
          <w:tcPr>
            <w:tcW w:w="6095" w:type="dxa"/>
            <w:shd w:val="clear" w:color="000000" w:fill="FFFFFF"/>
            <w:vAlign w:val="center"/>
          </w:tcPr>
          <w:p w14:paraId="0E9AA24C" w14:textId="0F44191F" w:rsidR="00EB40AD" w:rsidRPr="00E034AE" w:rsidRDefault="00EB40AD" w:rsidP="00855405">
            <w:pPr>
              <w:rPr>
                <w:color w:val="000000"/>
                <w:sz w:val="24"/>
                <w:szCs w:val="24"/>
              </w:rPr>
            </w:pPr>
            <w:r w:rsidRPr="00E034AE">
              <w:rPr>
                <w:rFonts w:hint="eastAsia"/>
                <w:color w:val="000000"/>
                <w:sz w:val="24"/>
                <w:szCs w:val="24"/>
              </w:rPr>
              <w:t>有</w:t>
            </w:r>
          </w:p>
        </w:tc>
      </w:tr>
      <w:tr w:rsidR="00EB40AD" w:rsidRPr="00E034AE" w14:paraId="22DB4135" w14:textId="77777777" w:rsidTr="00E034AE">
        <w:trPr>
          <w:trHeight w:val="330"/>
        </w:trPr>
        <w:tc>
          <w:tcPr>
            <w:tcW w:w="870" w:type="dxa"/>
            <w:shd w:val="clear" w:color="000000" w:fill="FFFFFF"/>
            <w:vAlign w:val="center"/>
          </w:tcPr>
          <w:p w14:paraId="7F6F6D76" w14:textId="4FAAA604" w:rsidR="00EB40AD" w:rsidRPr="00E034AE" w:rsidRDefault="00DE7041" w:rsidP="006E0B03">
            <w:pPr>
              <w:jc w:val="center"/>
              <w:rPr>
                <w:sz w:val="24"/>
                <w:szCs w:val="24"/>
              </w:rPr>
            </w:pPr>
            <w:r w:rsidRPr="00E034AE">
              <w:rPr>
                <w:rFonts w:hint="eastAsia"/>
                <w:sz w:val="24"/>
                <w:szCs w:val="24"/>
              </w:rPr>
              <w:t>#10</w:t>
            </w:r>
          </w:p>
        </w:tc>
        <w:tc>
          <w:tcPr>
            <w:tcW w:w="1790" w:type="dxa"/>
            <w:shd w:val="clear" w:color="000000" w:fill="FFFFFF"/>
            <w:vAlign w:val="center"/>
          </w:tcPr>
          <w:p w14:paraId="70C7534E" w14:textId="1630C361" w:rsidR="00EB40AD" w:rsidRPr="00E034AE" w:rsidRDefault="00EB40AD" w:rsidP="00855405">
            <w:pPr>
              <w:rPr>
                <w:color w:val="000000"/>
                <w:sz w:val="24"/>
                <w:szCs w:val="24"/>
              </w:rPr>
            </w:pPr>
            <w:r w:rsidRPr="00E034AE">
              <w:rPr>
                <w:rFonts w:hint="eastAsia"/>
                <w:color w:val="000000"/>
                <w:sz w:val="24"/>
                <w:szCs w:val="24"/>
              </w:rPr>
              <w:t>工作环境</w:t>
            </w:r>
          </w:p>
        </w:tc>
        <w:tc>
          <w:tcPr>
            <w:tcW w:w="6095" w:type="dxa"/>
            <w:shd w:val="clear" w:color="000000" w:fill="FFFFFF"/>
            <w:vAlign w:val="center"/>
          </w:tcPr>
          <w:p w14:paraId="5635FC21" w14:textId="53C2802B" w:rsidR="00EB40AD" w:rsidRPr="00E034AE" w:rsidRDefault="001F59B8" w:rsidP="001F59B8">
            <w:pPr>
              <w:autoSpaceDE w:val="0"/>
              <w:autoSpaceDN w:val="0"/>
              <w:adjustRightInd w:val="0"/>
              <w:rPr>
                <w:color w:val="000000"/>
                <w:sz w:val="24"/>
                <w:szCs w:val="24"/>
              </w:rPr>
            </w:pPr>
            <w:r w:rsidRPr="00E034AE">
              <w:rPr>
                <w:rFonts w:hint="eastAsia"/>
                <w:color w:val="000000"/>
                <w:sz w:val="24"/>
                <w:szCs w:val="24"/>
              </w:rPr>
              <w:t>产品通过低温工作环境（</w:t>
            </w:r>
            <w:r w:rsidRPr="00E034AE">
              <w:rPr>
                <w:rFonts w:hint="eastAsia"/>
                <w:color w:val="000000"/>
                <w:sz w:val="24"/>
                <w:szCs w:val="24"/>
              </w:rPr>
              <w:t>-</w:t>
            </w:r>
            <w:r w:rsidRPr="00E034AE">
              <w:rPr>
                <w:color w:val="000000"/>
                <w:sz w:val="24"/>
                <w:szCs w:val="24"/>
              </w:rPr>
              <w:t>30</w:t>
            </w:r>
            <w:r w:rsidRPr="00E034AE">
              <w:rPr>
                <w:rFonts w:hint="eastAsia"/>
                <w:color w:val="000000"/>
                <w:sz w:val="24"/>
                <w:szCs w:val="24"/>
              </w:rPr>
              <w:t>℃）及湿热环境（</w:t>
            </w:r>
            <w:r w:rsidRPr="00E034AE">
              <w:rPr>
                <w:rFonts w:hint="eastAsia"/>
                <w:color w:val="000000"/>
                <w:sz w:val="24"/>
                <w:szCs w:val="24"/>
              </w:rPr>
              <w:t>6</w:t>
            </w:r>
            <w:r w:rsidRPr="00E034AE">
              <w:rPr>
                <w:color w:val="000000"/>
                <w:sz w:val="24"/>
                <w:szCs w:val="24"/>
              </w:rPr>
              <w:t>0</w:t>
            </w:r>
            <w:r w:rsidRPr="00E034AE">
              <w:rPr>
                <w:rFonts w:hint="eastAsia"/>
                <w:color w:val="000000"/>
                <w:sz w:val="24"/>
                <w:szCs w:val="24"/>
              </w:rPr>
              <w:t>℃</w:t>
            </w:r>
            <w:r w:rsidRPr="00E034AE">
              <w:rPr>
                <w:color w:val="000000"/>
                <w:sz w:val="24"/>
                <w:szCs w:val="24"/>
              </w:rPr>
              <w:t xml:space="preserve"> 85</w:t>
            </w:r>
            <w:r w:rsidRPr="00E034AE">
              <w:rPr>
                <w:rFonts w:hint="eastAsia"/>
                <w:color w:val="000000"/>
                <w:sz w:val="24"/>
                <w:szCs w:val="24"/>
              </w:rPr>
              <w:t>%</w:t>
            </w:r>
            <w:r w:rsidRPr="00E034AE">
              <w:rPr>
                <w:rFonts w:hint="eastAsia"/>
                <w:color w:val="000000"/>
                <w:sz w:val="24"/>
                <w:szCs w:val="24"/>
              </w:rPr>
              <w:t>湿度）测试</w:t>
            </w:r>
          </w:p>
        </w:tc>
      </w:tr>
      <w:tr w:rsidR="00EB40AD" w:rsidRPr="00E034AE" w14:paraId="6C0F762C" w14:textId="08D6872E" w:rsidTr="00E034AE">
        <w:trPr>
          <w:trHeight w:val="330"/>
        </w:trPr>
        <w:tc>
          <w:tcPr>
            <w:tcW w:w="870" w:type="dxa"/>
            <w:shd w:val="clear" w:color="000000" w:fill="FFFFFF"/>
            <w:vAlign w:val="center"/>
          </w:tcPr>
          <w:p w14:paraId="1F2A67AB" w14:textId="434F472C" w:rsidR="00EB40AD" w:rsidRPr="00E034AE" w:rsidRDefault="00EB40AD" w:rsidP="006E0B03">
            <w:pPr>
              <w:jc w:val="center"/>
              <w:rPr>
                <w:sz w:val="24"/>
                <w:szCs w:val="24"/>
              </w:rPr>
            </w:pPr>
            <w:r w:rsidRPr="00E034AE">
              <w:rPr>
                <w:rFonts w:hint="eastAsia"/>
                <w:sz w:val="24"/>
                <w:szCs w:val="24"/>
              </w:rPr>
              <w:t>★</w:t>
            </w:r>
            <w:r w:rsidR="00DE7041" w:rsidRPr="00E034AE">
              <w:rPr>
                <w:rFonts w:hint="eastAsia"/>
                <w:sz w:val="24"/>
                <w:szCs w:val="24"/>
              </w:rPr>
              <w:t>7</w:t>
            </w:r>
          </w:p>
        </w:tc>
        <w:tc>
          <w:tcPr>
            <w:tcW w:w="1790" w:type="dxa"/>
            <w:shd w:val="clear" w:color="000000" w:fill="FFFFFF"/>
            <w:vAlign w:val="center"/>
          </w:tcPr>
          <w:p w14:paraId="38D7D3E1" w14:textId="79DB775B" w:rsidR="00EB40AD" w:rsidRPr="00E034AE" w:rsidRDefault="00EB40AD" w:rsidP="00855405">
            <w:pPr>
              <w:rPr>
                <w:sz w:val="24"/>
                <w:szCs w:val="24"/>
              </w:rPr>
            </w:pPr>
            <w:r w:rsidRPr="00E034AE">
              <w:rPr>
                <w:rFonts w:hint="eastAsia"/>
                <w:sz w:val="24"/>
                <w:szCs w:val="24"/>
              </w:rPr>
              <w:t>防护等级</w:t>
            </w:r>
          </w:p>
        </w:tc>
        <w:tc>
          <w:tcPr>
            <w:tcW w:w="6095" w:type="dxa"/>
            <w:shd w:val="clear" w:color="000000" w:fill="FFFFFF"/>
            <w:vAlign w:val="center"/>
          </w:tcPr>
          <w:p w14:paraId="4AE82086" w14:textId="2ED3A7BB" w:rsidR="00EB40AD" w:rsidRPr="00E034AE" w:rsidRDefault="00EB40AD" w:rsidP="00855405">
            <w:pPr>
              <w:rPr>
                <w:sz w:val="24"/>
                <w:szCs w:val="24"/>
              </w:rPr>
            </w:pPr>
            <w:r w:rsidRPr="00E034AE">
              <w:rPr>
                <w:rFonts w:hint="eastAsia"/>
                <w:sz w:val="24"/>
                <w:szCs w:val="24"/>
              </w:rPr>
              <w:t>符合</w:t>
            </w:r>
            <w:r w:rsidRPr="00E034AE">
              <w:rPr>
                <w:sz w:val="24"/>
                <w:szCs w:val="24"/>
              </w:rPr>
              <w:t>IP65</w:t>
            </w:r>
            <w:r w:rsidRPr="00E034AE">
              <w:rPr>
                <w:rFonts w:hint="eastAsia"/>
                <w:sz w:val="24"/>
                <w:szCs w:val="24"/>
              </w:rPr>
              <w:t>防护要求</w:t>
            </w:r>
          </w:p>
        </w:tc>
      </w:tr>
      <w:tr w:rsidR="00EB40AD" w:rsidRPr="00E034AE" w14:paraId="0B6BFA24" w14:textId="77777777" w:rsidTr="00E034AE">
        <w:trPr>
          <w:trHeight w:val="330"/>
        </w:trPr>
        <w:tc>
          <w:tcPr>
            <w:tcW w:w="870" w:type="dxa"/>
            <w:shd w:val="clear" w:color="000000" w:fill="FFFFFF"/>
            <w:vAlign w:val="center"/>
          </w:tcPr>
          <w:p w14:paraId="237FFE28" w14:textId="0F5AD73F" w:rsidR="00EB40AD" w:rsidRPr="00E034AE" w:rsidRDefault="001F59B8" w:rsidP="006E0B03">
            <w:pPr>
              <w:jc w:val="center"/>
              <w:rPr>
                <w:sz w:val="24"/>
                <w:szCs w:val="24"/>
              </w:rPr>
            </w:pPr>
            <w:r w:rsidRPr="00E034AE">
              <w:rPr>
                <w:rFonts w:hint="eastAsia"/>
                <w:sz w:val="24"/>
                <w:szCs w:val="24"/>
              </w:rPr>
              <w:t>#</w:t>
            </w:r>
            <w:r w:rsidR="00DE7041" w:rsidRPr="00E034AE">
              <w:rPr>
                <w:sz w:val="24"/>
                <w:szCs w:val="24"/>
              </w:rPr>
              <w:t>1</w:t>
            </w:r>
            <w:r w:rsidR="00DE7041" w:rsidRPr="00E034AE">
              <w:rPr>
                <w:rFonts w:hint="eastAsia"/>
                <w:sz w:val="24"/>
                <w:szCs w:val="24"/>
              </w:rPr>
              <w:t>1</w:t>
            </w:r>
          </w:p>
        </w:tc>
        <w:tc>
          <w:tcPr>
            <w:tcW w:w="1790" w:type="dxa"/>
            <w:shd w:val="clear" w:color="000000" w:fill="FFFFFF"/>
            <w:vAlign w:val="center"/>
          </w:tcPr>
          <w:p w14:paraId="004600ED" w14:textId="77777777" w:rsidR="00EB40AD" w:rsidRPr="00E034AE" w:rsidRDefault="00EB40AD" w:rsidP="00855405">
            <w:pPr>
              <w:rPr>
                <w:sz w:val="24"/>
                <w:szCs w:val="24"/>
              </w:rPr>
            </w:pPr>
            <w:r w:rsidRPr="00E034AE">
              <w:rPr>
                <w:rFonts w:hint="eastAsia"/>
                <w:sz w:val="24"/>
                <w:szCs w:val="24"/>
              </w:rPr>
              <w:t>校正数据记忆</w:t>
            </w:r>
          </w:p>
        </w:tc>
        <w:tc>
          <w:tcPr>
            <w:tcW w:w="6095" w:type="dxa"/>
            <w:shd w:val="clear" w:color="000000" w:fill="FFFFFF"/>
            <w:vAlign w:val="center"/>
          </w:tcPr>
          <w:p w14:paraId="189E4703" w14:textId="77777777" w:rsidR="00EB40AD" w:rsidRPr="00E034AE" w:rsidRDefault="00EB40AD" w:rsidP="00855405">
            <w:pPr>
              <w:rPr>
                <w:sz w:val="24"/>
                <w:szCs w:val="24"/>
              </w:rPr>
            </w:pPr>
            <w:r w:rsidRPr="00E034AE">
              <w:rPr>
                <w:rFonts w:hint="eastAsia"/>
                <w:sz w:val="24"/>
                <w:szCs w:val="24"/>
              </w:rPr>
              <w:t>校正数据存储在模组里</w:t>
            </w:r>
          </w:p>
        </w:tc>
      </w:tr>
    </w:tbl>
    <w:p w14:paraId="4867E271" w14:textId="77777777" w:rsidR="00CA2102" w:rsidRPr="00E034AE" w:rsidRDefault="00CA2102" w:rsidP="00CA2102">
      <w:pPr>
        <w:rPr>
          <w:sz w:val="24"/>
          <w:szCs w:val="24"/>
        </w:rPr>
      </w:pPr>
    </w:p>
    <w:p w14:paraId="6341817D" w14:textId="1D9CE284" w:rsidR="00981804" w:rsidRPr="00E034AE" w:rsidRDefault="00981804" w:rsidP="006B34C0">
      <w:pPr>
        <w:rPr>
          <w:sz w:val="24"/>
          <w:szCs w:val="24"/>
        </w:rPr>
      </w:pPr>
    </w:p>
    <w:p w14:paraId="6A8F0545" w14:textId="57BDD262" w:rsidR="00981804" w:rsidRPr="00E034AE" w:rsidRDefault="006B7911" w:rsidP="006B7911">
      <w:pPr>
        <w:pStyle w:val="5f1"/>
        <w:numPr>
          <w:ilvl w:val="0"/>
          <w:numId w:val="83"/>
        </w:numPr>
        <w:rPr>
          <w:sz w:val="24"/>
        </w:rPr>
      </w:pPr>
      <w:r w:rsidRPr="00E034AE">
        <w:rPr>
          <w:rFonts w:hint="eastAsia"/>
          <w:sz w:val="24"/>
        </w:rPr>
        <w:t>异步联网播放机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0"/>
        <w:gridCol w:w="1776"/>
        <w:gridCol w:w="6395"/>
      </w:tblGrid>
      <w:tr w:rsidR="00EB40AD" w:rsidRPr="00E034AE" w14:paraId="40ABEEF2" w14:textId="77777777" w:rsidTr="006430BE">
        <w:trPr>
          <w:trHeight w:val="330"/>
        </w:trPr>
        <w:tc>
          <w:tcPr>
            <w:tcW w:w="491" w:type="pct"/>
            <w:shd w:val="clear" w:color="000000" w:fill="A6A6A6"/>
            <w:vAlign w:val="center"/>
          </w:tcPr>
          <w:p w14:paraId="63E262F9" w14:textId="77777777" w:rsidR="00EB40AD" w:rsidRPr="00E034AE" w:rsidRDefault="00EB40AD" w:rsidP="00370F27">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重要性</w:t>
            </w:r>
          </w:p>
        </w:tc>
        <w:tc>
          <w:tcPr>
            <w:tcW w:w="980" w:type="pct"/>
            <w:shd w:val="clear" w:color="000000" w:fill="A6A6A6"/>
            <w:vAlign w:val="center"/>
          </w:tcPr>
          <w:p w14:paraId="7EFBC976" w14:textId="77777777" w:rsidR="00EB40AD" w:rsidRPr="00E034AE" w:rsidRDefault="00EB40AD" w:rsidP="00370F27">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指标项</w:t>
            </w:r>
          </w:p>
        </w:tc>
        <w:tc>
          <w:tcPr>
            <w:tcW w:w="3529" w:type="pct"/>
            <w:shd w:val="clear" w:color="000000" w:fill="A6A6A6"/>
            <w:vAlign w:val="center"/>
          </w:tcPr>
          <w:p w14:paraId="1C6CC05C" w14:textId="77777777" w:rsidR="00EB40AD" w:rsidRPr="00E034AE" w:rsidRDefault="00EB40AD" w:rsidP="00370F27">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指标要求</w:t>
            </w:r>
          </w:p>
        </w:tc>
      </w:tr>
      <w:tr w:rsidR="00EB40AD" w:rsidRPr="00E034AE" w14:paraId="352C1783" w14:textId="77777777" w:rsidTr="006430BE">
        <w:trPr>
          <w:trHeight w:val="330"/>
        </w:trPr>
        <w:tc>
          <w:tcPr>
            <w:tcW w:w="491" w:type="pct"/>
            <w:shd w:val="clear" w:color="000000" w:fill="FFFFFF"/>
            <w:vAlign w:val="center"/>
          </w:tcPr>
          <w:p w14:paraId="0F1CD81D" w14:textId="1BF4C9E1" w:rsidR="00EB40AD" w:rsidRPr="00E034AE" w:rsidRDefault="00EB40AD" w:rsidP="006E0B03">
            <w:pPr>
              <w:jc w:val="center"/>
              <w:rPr>
                <w:rFonts w:ascii="宋体" w:hAnsi="宋体" w:cs="宋体"/>
                <w:color w:val="000000"/>
                <w:kern w:val="0"/>
                <w:sz w:val="24"/>
                <w:szCs w:val="24"/>
              </w:rPr>
            </w:pPr>
            <w:r w:rsidRPr="00E034AE">
              <w:rPr>
                <w:rFonts w:ascii="宋体" w:hAnsi="宋体" w:cs="宋体" w:hint="eastAsia"/>
                <w:color w:val="000000"/>
                <w:kern w:val="0"/>
                <w:sz w:val="24"/>
                <w:szCs w:val="24"/>
              </w:rPr>
              <w:t>#</w:t>
            </w:r>
            <w:r w:rsidR="00DE7041" w:rsidRPr="00E034AE">
              <w:rPr>
                <w:rFonts w:ascii="宋体" w:hAnsi="宋体" w:cs="宋体"/>
                <w:color w:val="000000"/>
                <w:kern w:val="0"/>
                <w:sz w:val="24"/>
                <w:szCs w:val="24"/>
              </w:rPr>
              <w:t>1</w:t>
            </w:r>
            <w:r w:rsidR="00DE7041" w:rsidRPr="00E034AE">
              <w:rPr>
                <w:rFonts w:ascii="宋体" w:hAnsi="宋体" w:cs="宋体" w:hint="eastAsia"/>
                <w:color w:val="000000"/>
                <w:kern w:val="0"/>
                <w:sz w:val="24"/>
                <w:szCs w:val="24"/>
              </w:rPr>
              <w:t>2</w:t>
            </w:r>
          </w:p>
        </w:tc>
        <w:tc>
          <w:tcPr>
            <w:tcW w:w="980" w:type="pct"/>
            <w:shd w:val="clear" w:color="000000" w:fill="FFFFFF"/>
            <w:vAlign w:val="center"/>
          </w:tcPr>
          <w:p w14:paraId="609B95B1" w14:textId="116C0855" w:rsidR="00EB40AD" w:rsidRPr="00E034AE" w:rsidRDefault="00EB40AD" w:rsidP="006B7911">
            <w:pPr>
              <w:rPr>
                <w:color w:val="000000"/>
                <w:sz w:val="24"/>
                <w:szCs w:val="24"/>
              </w:rPr>
            </w:pPr>
            <w:r w:rsidRPr="00E034AE">
              <w:rPr>
                <w:rFonts w:hint="eastAsia"/>
                <w:color w:val="000000"/>
                <w:sz w:val="24"/>
                <w:szCs w:val="24"/>
              </w:rPr>
              <w:t>系统架构</w:t>
            </w:r>
          </w:p>
        </w:tc>
        <w:tc>
          <w:tcPr>
            <w:tcW w:w="3529" w:type="pct"/>
            <w:shd w:val="clear" w:color="000000" w:fill="FFFFFF"/>
            <w:vAlign w:val="center"/>
          </w:tcPr>
          <w:p w14:paraId="4BCA9A3E" w14:textId="1C8CEEDD" w:rsidR="00EB40AD" w:rsidRPr="00E034AE" w:rsidRDefault="00EB40AD" w:rsidP="006B7911">
            <w:pPr>
              <w:rPr>
                <w:color w:val="000000"/>
                <w:sz w:val="24"/>
                <w:szCs w:val="24"/>
              </w:rPr>
            </w:pPr>
            <w:r w:rsidRPr="00E034AE">
              <w:rPr>
                <w:rFonts w:hint="eastAsia"/>
                <w:color w:val="000000"/>
                <w:sz w:val="24"/>
                <w:szCs w:val="24"/>
              </w:rPr>
              <w:t>专业</w:t>
            </w:r>
            <w:r w:rsidRPr="00E034AE">
              <w:rPr>
                <w:rFonts w:hint="eastAsia"/>
                <w:color w:val="000000"/>
                <w:sz w:val="24"/>
                <w:szCs w:val="24"/>
              </w:rPr>
              <w:t>BS</w:t>
            </w:r>
            <w:r w:rsidRPr="00E034AE">
              <w:rPr>
                <w:rFonts w:hint="eastAsia"/>
                <w:color w:val="000000"/>
                <w:sz w:val="24"/>
                <w:szCs w:val="24"/>
              </w:rPr>
              <w:t>架构，可通过百兆网口</w:t>
            </w:r>
            <w:r w:rsidRPr="00E034AE">
              <w:rPr>
                <w:rFonts w:hint="eastAsia"/>
                <w:color w:val="000000"/>
                <w:sz w:val="24"/>
                <w:szCs w:val="24"/>
              </w:rPr>
              <w:t>/WiFi/4G</w:t>
            </w:r>
            <w:r w:rsidRPr="00E034AE">
              <w:rPr>
                <w:rFonts w:hint="eastAsia"/>
                <w:color w:val="000000"/>
                <w:sz w:val="24"/>
                <w:szCs w:val="24"/>
              </w:rPr>
              <w:t>模块接入网络，进行云集群管理；</w:t>
            </w:r>
          </w:p>
        </w:tc>
      </w:tr>
      <w:tr w:rsidR="00EB40AD" w:rsidRPr="00E034AE" w14:paraId="5AE3976D" w14:textId="77777777" w:rsidTr="006430BE">
        <w:trPr>
          <w:trHeight w:val="330"/>
        </w:trPr>
        <w:tc>
          <w:tcPr>
            <w:tcW w:w="491" w:type="pct"/>
            <w:shd w:val="clear" w:color="000000" w:fill="FFFFFF"/>
            <w:vAlign w:val="center"/>
          </w:tcPr>
          <w:p w14:paraId="00CF2BF5" w14:textId="7E394D37" w:rsidR="00EB40AD" w:rsidRPr="00E034AE" w:rsidRDefault="0074368F" w:rsidP="006E0B03">
            <w:pPr>
              <w:jc w:val="center"/>
              <w:rPr>
                <w:rFonts w:ascii="宋体" w:hAnsi="宋体" w:cs="宋体"/>
                <w:color w:val="000000"/>
                <w:kern w:val="0"/>
                <w:sz w:val="24"/>
                <w:szCs w:val="24"/>
              </w:rPr>
            </w:pPr>
            <w:r w:rsidRPr="00E034AE">
              <w:rPr>
                <w:rFonts w:ascii="宋体" w:hAnsi="宋体" w:cs="宋体"/>
                <w:color w:val="000000"/>
                <w:kern w:val="0"/>
                <w:sz w:val="24"/>
                <w:szCs w:val="24"/>
              </w:rPr>
              <w:t>16</w:t>
            </w:r>
          </w:p>
        </w:tc>
        <w:tc>
          <w:tcPr>
            <w:tcW w:w="980" w:type="pct"/>
            <w:shd w:val="clear" w:color="000000" w:fill="FFFFFF"/>
            <w:vAlign w:val="center"/>
          </w:tcPr>
          <w:p w14:paraId="26D5F4E0" w14:textId="788862D7" w:rsidR="00EB40AD" w:rsidRPr="00E034AE" w:rsidRDefault="00EB40AD" w:rsidP="000C1099">
            <w:pPr>
              <w:rPr>
                <w:color w:val="000000"/>
                <w:sz w:val="24"/>
                <w:szCs w:val="24"/>
              </w:rPr>
            </w:pPr>
            <w:r w:rsidRPr="00E034AE">
              <w:rPr>
                <w:rFonts w:hint="eastAsia"/>
                <w:color w:val="000000"/>
                <w:sz w:val="24"/>
                <w:szCs w:val="24"/>
              </w:rPr>
              <w:t>内存</w:t>
            </w:r>
          </w:p>
        </w:tc>
        <w:tc>
          <w:tcPr>
            <w:tcW w:w="3529" w:type="pct"/>
            <w:shd w:val="clear" w:color="000000" w:fill="FFFFFF"/>
            <w:vAlign w:val="center"/>
          </w:tcPr>
          <w:p w14:paraId="792008EB" w14:textId="43F9096B" w:rsidR="00EB40AD" w:rsidRPr="00E034AE" w:rsidRDefault="00EB40AD" w:rsidP="00EF5734">
            <w:pPr>
              <w:rPr>
                <w:color w:val="000000"/>
                <w:sz w:val="24"/>
                <w:szCs w:val="24"/>
              </w:rPr>
            </w:pPr>
            <w:r w:rsidRPr="00E034AE">
              <w:rPr>
                <w:rFonts w:hint="eastAsia"/>
                <w:color w:val="000000"/>
                <w:sz w:val="24"/>
                <w:szCs w:val="24"/>
              </w:rPr>
              <w:t>自带</w:t>
            </w:r>
            <w:r w:rsidR="00DE7041" w:rsidRPr="00E034AE">
              <w:rPr>
                <w:rFonts w:hint="eastAsia"/>
                <w:color w:val="000000"/>
                <w:sz w:val="24"/>
                <w:szCs w:val="24"/>
              </w:rPr>
              <w:t>不小于</w:t>
            </w:r>
            <w:r w:rsidRPr="00E034AE">
              <w:rPr>
                <w:rFonts w:hint="eastAsia"/>
                <w:color w:val="000000"/>
                <w:sz w:val="24"/>
                <w:szCs w:val="24"/>
              </w:rPr>
              <w:t>8G</w:t>
            </w:r>
            <w:r w:rsidRPr="00E034AE">
              <w:rPr>
                <w:rFonts w:hint="eastAsia"/>
                <w:color w:val="000000"/>
                <w:sz w:val="24"/>
                <w:szCs w:val="24"/>
              </w:rPr>
              <w:t>内存，支持</w:t>
            </w:r>
            <w:r w:rsidRPr="00E034AE">
              <w:rPr>
                <w:rFonts w:hint="eastAsia"/>
                <w:color w:val="000000"/>
                <w:sz w:val="24"/>
                <w:szCs w:val="24"/>
              </w:rPr>
              <w:t>USB</w:t>
            </w:r>
            <w:r w:rsidRPr="00E034AE">
              <w:rPr>
                <w:rFonts w:hint="eastAsia"/>
                <w:color w:val="000000"/>
                <w:sz w:val="24"/>
                <w:szCs w:val="24"/>
              </w:rPr>
              <w:t>播放；</w:t>
            </w:r>
          </w:p>
        </w:tc>
      </w:tr>
      <w:tr w:rsidR="00EB40AD" w:rsidRPr="00E034AE" w14:paraId="5FF1727D" w14:textId="77777777" w:rsidTr="006430BE">
        <w:trPr>
          <w:trHeight w:val="330"/>
        </w:trPr>
        <w:tc>
          <w:tcPr>
            <w:tcW w:w="491" w:type="pct"/>
            <w:shd w:val="clear" w:color="000000" w:fill="FFFFFF"/>
            <w:vAlign w:val="center"/>
          </w:tcPr>
          <w:p w14:paraId="52559E04" w14:textId="5593C291" w:rsidR="00EB40AD" w:rsidRPr="00E034AE" w:rsidRDefault="00EB40AD" w:rsidP="006E0B03">
            <w:pPr>
              <w:jc w:val="center"/>
              <w:rPr>
                <w:rFonts w:ascii="宋体" w:hAnsi="宋体" w:cs="宋体"/>
                <w:color w:val="000000"/>
                <w:kern w:val="0"/>
                <w:sz w:val="24"/>
                <w:szCs w:val="24"/>
              </w:rPr>
            </w:pPr>
            <w:r w:rsidRPr="00E034AE">
              <w:rPr>
                <w:rFonts w:hint="eastAsia"/>
                <w:sz w:val="24"/>
                <w:szCs w:val="24"/>
              </w:rPr>
              <w:t>★</w:t>
            </w:r>
            <w:r w:rsidR="00DE7041" w:rsidRPr="00E034AE">
              <w:rPr>
                <w:rFonts w:hint="eastAsia"/>
                <w:sz w:val="24"/>
                <w:szCs w:val="24"/>
              </w:rPr>
              <w:t>8</w:t>
            </w:r>
          </w:p>
        </w:tc>
        <w:tc>
          <w:tcPr>
            <w:tcW w:w="980" w:type="pct"/>
            <w:shd w:val="clear" w:color="000000" w:fill="FFFFFF"/>
            <w:vAlign w:val="center"/>
          </w:tcPr>
          <w:p w14:paraId="399BDF5D" w14:textId="2344DAA0" w:rsidR="00EB40AD" w:rsidRPr="00E034AE" w:rsidRDefault="00EB40AD" w:rsidP="000C1099">
            <w:pPr>
              <w:rPr>
                <w:color w:val="000000"/>
                <w:sz w:val="24"/>
                <w:szCs w:val="24"/>
              </w:rPr>
            </w:pPr>
            <w:r w:rsidRPr="00E034AE">
              <w:rPr>
                <w:rFonts w:hint="eastAsia"/>
                <w:color w:val="000000"/>
                <w:sz w:val="24"/>
                <w:szCs w:val="24"/>
              </w:rPr>
              <w:t>同异步显示</w:t>
            </w:r>
          </w:p>
        </w:tc>
        <w:tc>
          <w:tcPr>
            <w:tcW w:w="3529" w:type="pct"/>
            <w:shd w:val="clear" w:color="000000" w:fill="FFFFFF"/>
            <w:vAlign w:val="center"/>
          </w:tcPr>
          <w:p w14:paraId="2BD4B972" w14:textId="7B609EE5" w:rsidR="00EB40AD" w:rsidRPr="00E034AE" w:rsidRDefault="00EB40AD" w:rsidP="000C1099">
            <w:pPr>
              <w:rPr>
                <w:color w:val="000000"/>
                <w:sz w:val="24"/>
                <w:szCs w:val="24"/>
              </w:rPr>
            </w:pPr>
            <w:r w:rsidRPr="00E034AE">
              <w:rPr>
                <w:rFonts w:hint="eastAsia"/>
                <w:color w:val="000000"/>
                <w:sz w:val="24"/>
                <w:szCs w:val="24"/>
              </w:rPr>
              <w:t>全面兼容常规同步控制系统节目管理及显示屏配置方式；</w:t>
            </w:r>
          </w:p>
        </w:tc>
      </w:tr>
      <w:tr w:rsidR="00EB40AD" w:rsidRPr="00E034AE" w14:paraId="1FE8902B" w14:textId="77777777" w:rsidTr="006430BE">
        <w:trPr>
          <w:trHeight w:val="330"/>
        </w:trPr>
        <w:tc>
          <w:tcPr>
            <w:tcW w:w="491" w:type="pct"/>
            <w:shd w:val="clear" w:color="000000" w:fill="FFFFFF"/>
            <w:vAlign w:val="center"/>
          </w:tcPr>
          <w:p w14:paraId="13E11DE7" w14:textId="4A8C2A23" w:rsidR="00EB40AD" w:rsidRPr="00E034AE" w:rsidRDefault="0074368F" w:rsidP="006E0B03">
            <w:pPr>
              <w:jc w:val="center"/>
              <w:rPr>
                <w:rFonts w:ascii="宋体" w:hAnsi="宋体" w:cs="宋体"/>
                <w:color w:val="000000"/>
                <w:kern w:val="0"/>
                <w:sz w:val="24"/>
                <w:szCs w:val="24"/>
              </w:rPr>
            </w:pPr>
            <w:r w:rsidRPr="00E034AE">
              <w:rPr>
                <w:rFonts w:ascii="宋体" w:hAnsi="宋体" w:cs="宋体"/>
                <w:color w:val="000000"/>
                <w:kern w:val="0"/>
                <w:sz w:val="24"/>
                <w:szCs w:val="24"/>
              </w:rPr>
              <w:t>17</w:t>
            </w:r>
          </w:p>
        </w:tc>
        <w:tc>
          <w:tcPr>
            <w:tcW w:w="980" w:type="pct"/>
            <w:shd w:val="clear" w:color="000000" w:fill="FFFFFF"/>
            <w:vAlign w:val="center"/>
          </w:tcPr>
          <w:p w14:paraId="3E44DD8B" w14:textId="1AA0A982" w:rsidR="00EB40AD" w:rsidRPr="00E034AE" w:rsidRDefault="00EB40AD" w:rsidP="000C1099">
            <w:pPr>
              <w:rPr>
                <w:color w:val="000000"/>
                <w:sz w:val="24"/>
                <w:szCs w:val="24"/>
              </w:rPr>
            </w:pPr>
            <w:r w:rsidRPr="00E034AE">
              <w:rPr>
                <w:rFonts w:hint="eastAsia"/>
                <w:color w:val="000000"/>
                <w:sz w:val="24"/>
                <w:szCs w:val="24"/>
              </w:rPr>
              <w:t>系统权限</w:t>
            </w:r>
          </w:p>
        </w:tc>
        <w:tc>
          <w:tcPr>
            <w:tcW w:w="3529" w:type="pct"/>
            <w:shd w:val="clear" w:color="000000" w:fill="FFFFFF"/>
            <w:vAlign w:val="center"/>
          </w:tcPr>
          <w:p w14:paraId="72F3E0EE" w14:textId="518358CD" w:rsidR="00EB40AD" w:rsidRPr="00E034AE" w:rsidRDefault="00EB40AD" w:rsidP="000C1099">
            <w:pPr>
              <w:rPr>
                <w:color w:val="000000"/>
                <w:sz w:val="24"/>
                <w:szCs w:val="24"/>
              </w:rPr>
            </w:pPr>
            <w:r w:rsidRPr="00E034AE">
              <w:rPr>
                <w:rFonts w:hint="eastAsia"/>
                <w:color w:val="000000"/>
                <w:sz w:val="24"/>
                <w:szCs w:val="24"/>
              </w:rPr>
              <w:t>系统权限认证，数据通道加密；</w:t>
            </w:r>
          </w:p>
        </w:tc>
      </w:tr>
      <w:tr w:rsidR="00EB40AD" w:rsidRPr="00E034AE" w14:paraId="22C9B062" w14:textId="77777777" w:rsidTr="006430BE">
        <w:trPr>
          <w:trHeight w:val="330"/>
        </w:trPr>
        <w:tc>
          <w:tcPr>
            <w:tcW w:w="491" w:type="pct"/>
            <w:shd w:val="clear" w:color="000000" w:fill="FFFFFF"/>
            <w:vAlign w:val="center"/>
          </w:tcPr>
          <w:p w14:paraId="37BFFDE2" w14:textId="19A78453" w:rsidR="00EB40AD" w:rsidRPr="00E034AE" w:rsidRDefault="0074368F" w:rsidP="006E0B03">
            <w:pPr>
              <w:jc w:val="center"/>
              <w:rPr>
                <w:rFonts w:ascii="宋体" w:hAnsi="宋体" w:cs="宋体"/>
                <w:color w:val="000000"/>
                <w:kern w:val="0"/>
                <w:sz w:val="24"/>
                <w:szCs w:val="24"/>
              </w:rPr>
            </w:pPr>
            <w:r w:rsidRPr="00E034AE">
              <w:rPr>
                <w:rFonts w:ascii="宋体" w:hAnsi="宋体" w:cs="宋体"/>
                <w:color w:val="000000"/>
                <w:kern w:val="0"/>
                <w:sz w:val="24"/>
                <w:szCs w:val="24"/>
              </w:rPr>
              <w:t>18</w:t>
            </w:r>
          </w:p>
        </w:tc>
        <w:tc>
          <w:tcPr>
            <w:tcW w:w="980" w:type="pct"/>
            <w:shd w:val="clear" w:color="000000" w:fill="FFFFFF"/>
            <w:vAlign w:val="center"/>
          </w:tcPr>
          <w:p w14:paraId="5B7B9819" w14:textId="2093A96F" w:rsidR="00EB40AD" w:rsidRPr="00E034AE" w:rsidRDefault="00EB40AD" w:rsidP="000C1099">
            <w:pPr>
              <w:rPr>
                <w:color w:val="000000"/>
                <w:sz w:val="24"/>
                <w:szCs w:val="24"/>
              </w:rPr>
            </w:pPr>
            <w:r w:rsidRPr="00E034AE">
              <w:rPr>
                <w:rFonts w:hint="eastAsia"/>
                <w:color w:val="000000"/>
                <w:sz w:val="24"/>
                <w:szCs w:val="24"/>
              </w:rPr>
              <w:t>多级权限</w:t>
            </w:r>
          </w:p>
        </w:tc>
        <w:tc>
          <w:tcPr>
            <w:tcW w:w="3529" w:type="pct"/>
            <w:shd w:val="clear" w:color="000000" w:fill="FFFFFF"/>
            <w:vAlign w:val="center"/>
          </w:tcPr>
          <w:p w14:paraId="2F86DE7C" w14:textId="589507D6" w:rsidR="00EB40AD" w:rsidRPr="00E034AE" w:rsidRDefault="00EB40AD" w:rsidP="000C1099">
            <w:pPr>
              <w:rPr>
                <w:color w:val="000000"/>
                <w:sz w:val="24"/>
                <w:szCs w:val="24"/>
              </w:rPr>
            </w:pPr>
            <w:r w:rsidRPr="00E034AE">
              <w:rPr>
                <w:rFonts w:hint="eastAsia"/>
                <w:color w:val="000000"/>
                <w:sz w:val="24"/>
                <w:szCs w:val="24"/>
              </w:rPr>
              <w:t>多级权限管理，节目审核后发布；</w:t>
            </w:r>
          </w:p>
        </w:tc>
      </w:tr>
      <w:tr w:rsidR="00EB40AD" w:rsidRPr="00E034AE" w14:paraId="1975FAFB" w14:textId="77777777" w:rsidTr="006430BE">
        <w:trPr>
          <w:trHeight w:val="330"/>
        </w:trPr>
        <w:tc>
          <w:tcPr>
            <w:tcW w:w="491" w:type="pct"/>
            <w:shd w:val="clear" w:color="000000" w:fill="FFFFFF"/>
            <w:vAlign w:val="center"/>
          </w:tcPr>
          <w:p w14:paraId="1B504D65" w14:textId="5FB9E3A6" w:rsidR="00EB40AD" w:rsidRPr="00E034AE" w:rsidRDefault="00FC0B3E" w:rsidP="006E0B03">
            <w:pPr>
              <w:jc w:val="center"/>
              <w:rPr>
                <w:rFonts w:ascii="宋体" w:hAnsi="宋体" w:cs="宋体"/>
                <w:color w:val="000000"/>
                <w:kern w:val="0"/>
                <w:sz w:val="24"/>
                <w:szCs w:val="24"/>
              </w:rPr>
            </w:pPr>
            <w:r w:rsidRPr="00E034AE">
              <w:rPr>
                <w:rFonts w:hint="eastAsia"/>
                <w:sz w:val="24"/>
                <w:szCs w:val="24"/>
              </w:rPr>
              <w:t>#</w:t>
            </w:r>
            <w:r w:rsidR="00DE7041" w:rsidRPr="00E034AE">
              <w:rPr>
                <w:sz w:val="24"/>
                <w:szCs w:val="24"/>
              </w:rPr>
              <w:t>1</w:t>
            </w:r>
            <w:r w:rsidR="00DE7041" w:rsidRPr="00E034AE">
              <w:rPr>
                <w:rFonts w:hint="eastAsia"/>
                <w:sz w:val="24"/>
                <w:szCs w:val="24"/>
              </w:rPr>
              <w:t>3</w:t>
            </w:r>
          </w:p>
        </w:tc>
        <w:tc>
          <w:tcPr>
            <w:tcW w:w="980" w:type="pct"/>
            <w:shd w:val="clear" w:color="000000" w:fill="FFFFFF"/>
            <w:vAlign w:val="center"/>
          </w:tcPr>
          <w:p w14:paraId="72B5CD84" w14:textId="5BD7CC8E" w:rsidR="00EB40AD" w:rsidRPr="00E034AE" w:rsidRDefault="00EB40AD" w:rsidP="000C1099">
            <w:pPr>
              <w:rPr>
                <w:color w:val="000000"/>
                <w:sz w:val="24"/>
                <w:szCs w:val="24"/>
              </w:rPr>
            </w:pPr>
            <w:r w:rsidRPr="00E034AE">
              <w:rPr>
                <w:rFonts w:hint="eastAsia"/>
                <w:color w:val="000000"/>
                <w:sz w:val="24"/>
                <w:szCs w:val="24"/>
              </w:rPr>
              <w:t>内容检测</w:t>
            </w:r>
          </w:p>
        </w:tc>
        <w:tc>
          <w:tcPr>
            <w:tcW w:w="3529" w:type="pct"/>
            <w:shd w:val="clear" w:color="000000" w:fill="FFFFFF"/>
            <w:vAlign w:val="center"/>
          </w:tcPr>
          <w:p w14:paraId="439A3923" w14:textId="3D422A50" w:rsidR="00EB40AD" w:rsidRPr="00E034AE" w:rsidRDefault="00EB40AD" w:rsidP="000C1099">
            <w:pPr>
              <w:rPr>
                <w:color w:val="000000"/>
                <w:sz w:val="24"/>
                <w:szCs w:val="24"/>
              </w:rPr>
            </w:pPr>
            <w:r w:rsidRPr="00E034AE">
              <w:rPr>
                <w:rFonts w:hint="eastAsia"/>
                <w:color w:val="000000"/>
                <w:sz w:val="24"/>
                <w:szCs w:val="24"/>
              </w:rPr>
              <w:t>播放内容实时监测，运行状态及时反馈。</w:t>
            </w:r>
          </w:p>
        </w:tc>
      </w:tr>
      <w:tr w:rsidR="00EB40AD" w:rsidRPr="00E034AE" w14:paraId="13FCD8C0" w14:textId="77777777" w:rsidTr="006430BE">
        <w:trPr>
          <w:trHeight w:val="330"/>
        </w:trPr>
        <w:tc>
          <w:tcPr>
            <w:tcW w:w="491" w:type="pct"/>
            <w:shd w:val="clear" w:color="000000" w:fill="FFFFFF"/>
            <w:vAlign w:val="center"/>
          </w:tcPr>
          <w:p w14:paraId="778D5D6C" w14:textId="4C9F630B" w:rsidR="00EB40AD" w:rsidRPr="00E034AE" w:rsidRDefault="0074368F" w:rsidP="006E0B03">
            <w:pPr>
              <w:jc w:val="center"/>
              <w:rPr>
                <w:rFonts w:ascii="宋体" w:hAnsi="宋体" w:cs="宋体"/>
                <w:color w:val="000000"/>
                <w:kern w:val="0"/>
                <w:sz w:val="24"/>
                <w:szCs w:val="24"/>
              </w:rPr>
            </w:pPr>
            <w:r w:rsidRPr="00E034AE">
              <w:rPr>
                <w:rFonts w:ascii="宋体" w:hAnsi="宋体" w:cs="宋体"/>
                <w:color w:val="000000"/>
                <w:kern w:val="0"/>
                <w:sz w:val="24"/>
                <w:szCs w:val="24"/>
              </w:rPr>
              <w:t>19</w:t>
            </w:r>
          </w:p>
        </w:tc>
        <w:tc>
          <w:tcPr>
            <w:tcW w:w="980" w:type="pct"/>
            <w:shd w:val="clear" w:color="auto" w:fill="auto"/>
            <w:vAlign w:val="center"/>
          </w:tcPr>
          <w:p w14:paraId="0545EA0E" w14:textId="00CF5D80" w:rsidR="00EB40AD" w:rsidRPr="00E034AE" w:rsidRDefault="00EB40AD" w:rsidP="000C1099">
            <w:pPr>
              <w:rPr>
                <w:color w:val="000000"/>
                <w:sz w:val="24"/>
                <w:szCs w:val="24"/>
              </w:rPr>
            </w:pPr>
            <w:r w:rsidRPr="00E034AE">
              <w:rPr>
                <w:rFonts w:hint="eastAsia"/>
                <w:color w:val="000000"/>
                <w:sz w:val="24"/>
                <w:szCs w:val="24"/>
              </w:rPr>
              <w:t>即插即播</w:t>
            </w:r>
          </w:p>
        </w:tc>
        <w:tc>
          <w:tcPr>
            <w:tcW w:w="3529" w:type="pct"/>
            <w:shd w:val="clear" w:color="auto" w:fill="auto"/>
            <w:vAlign w:val="center"/>
          </w:tcPr>
          <w:p w14:paraId="6630CB43" w14:textId="6D6D70B0" w:rsidR="00EB40AD" w:rsidRPr="00E034AE" w:rsidRDefault="00EB40AD" w:rsidP="000C1099">
            <w:pPr>
              <w:rPr>
                <w:color w:val="000000"/>
                <w:sz w:val="24"/>
                <w:szCs w:val="24"/>
              </w:rPr>
            </w:pPr>
            <w:r w:rsidRPr="00E034AE">
              <w:rPr>
                <w:rFonts w:hint="eastAsia"/>
                <w:color w:val="000000"/>
                <w:sz w:val="24"/>
                <w:szCs w:val="24"/>
              </w:rPr>
              <w:t>支持具有权限的</w:t>
            </w:r>
            <w:r w:rsidRPr="00E034AE">
              <w:rPr>
                <w:color w:val="000000"/>
                <w:sz w:val="24"/>
                <w:szCs w:val="24"/>
              </w:rPr>
              <w:t>U</w:t>
            </w:r>
            <w:r w:rsidRPr="00E034AE">
              <w:rPr>
                <w:rFonts w:hint="eastAsia"/>
                <w:color w:val="000000"/>
                <w:sz w:val="24"/>
                <w:szCs w:val="24"/>
              </w:rPr>
              <w:t>盘即插即播；</w:t>
            </w:r>
            <w:r w:rsidR="00FC0B3E" w:rsidRPr="00E034AE">
              <w:rPr>
                <w:color w:val="000000"/>
                <w:sz w:val="24"/>
                <w:szCs w:val="24"/>
              </w:rPr>
              <w:t xml:space="preserve"> </w:t>
            </w:r>
          </w:p>
        </w:tc>
      </w:tr>
      <w:tr w:rsidR="00EB40AD" w:rsidRPr="00E034AE" w14:paraId="05E84F00" w14:textId="77777777" w:rsidTr="006430BE">
        <w:trPr>
          <w:trHeight w:val="330"/>
        </w:trPr>
        <w:tc>
          <w:tcPr>
            <w:tcW w:w="491" w:type="pct"/>
            <w:shd w:val="clear" w:color="000000" w:fill="FFFFFF"/>
            <w:vAlign w:val="center"/>
          </w:tcPr>
          <w:p w14:paraId="776E5F42" w14:textId="73923F9D" w:rsidR="00EB40AD" w:rsidRPr="00E034AE" w:rsidRDefault="0074368F" w:rsidP="006E0B03">
            <w:pPr>
              <w:jc w:val="center"/>
              <w:rPr>
                <w:rFonts w:ascii="宋体" w:hAnsi="宋体" w:cs="宋体"/>
                <w:color w:val="000000"/>
                <w:kern w:val="0"/>
                <w:sz w:val="24"/>
                <w:szCs w:val="24"/>
              </w:rPr>
            </w:pPr>
            <w:r w:rsidRPr="00E034AE">
              <w:rPr>
                <w:rFonts w:ascii="宋体" w:hAnsi="宋体" w:cs="宋体"/>
                <w:color w:val="000000"/>
                <w:kern w:val="0"/>
                <w:sz w:val="24"/>
                <w:szCs w:val="24"/>
              </w:rPr>
              <w:lastRenderedPageBreak/>
              <w:t>20</w:t>
            </w:r>
          </w:p>
        </w:tc>
        <w:tc>
          <w:tcPr>
            <w:tcW w:w="980" w:type="pct"/>
            <w:shd w:val="clear" w:color="000000" w:fill="FFFFFF"/>
            <w:vAlign w:val="center"/>
          </w:tcPr>
          <w:p w14:paraId="60496348" w14:textId="2E4298EB" w:rsidR="00EB40AD" w:rsidRPr="00E034AE" w:rsidRDefault="00EB40AD" w:rsidP="000C1099">
            <w:pPr>
              <w:rPr>
                <w:color w:val="000000"/>
                <w:sz w:val="24"/>
                <w:szCs w:val="24"/>
              </w:rPr>
            </w:pPr>
            <w:r w:rsidRPr="00E034AE">
              <w:rPr>
                <w:rFonts w:hint="eastAsia"/>
                <w:color w:val="000000"/>
                <w:sz w:val="24"/>
                <w:szCs w:val="24"/>
              </w:rPr>
              <w:t>智能终端管理</w:t>
            </w:r>
          </w:p>
        </w:tc>
        <w:tc>
          <w:tcPr>
            <w:tcW w:w="3529" w:type="pct"/>
            <w:shd w:val="clear" w:color="000000" w:fill="FFFFFF"/>
            <w:vAlign w:val="center"/>
          </w:tcPr>
          <w:p w14:paraId="7A72A82E" w14:textId="4A1D7094" w:rsidR="00EB40AD" w:rsidRPr="00E034AE" w:rsidRDefault="00EB40AD" w:rsidP="000C1099">
            <w:pPr>
              <w:rPr>
                <w:color w:val="000000"/>
                <w:sz w:val="24"/>
                <w:szCs w:val="24"/>
              </w:rPr>
            </w:pPr>
            <w:r w:rsidRPr="00E034AE">
              <w:rPr>
                <w:rFonts w:hint="eastAsia"/>
                <w:color w:val="000000"/>
                <w:sz w:val="24"/>
                <w:szCs w:val="24"/>
              </w:rPr>
              <w:t>可配置为</w:t>
            </w:r>
            <w:r w:rsidRPr="00E034AE">
              <w:rPr>
                <w:rFonts w:hint="eastAsia"/>
                <w:color w:val="000000"/>
                <w:sz w:val="24"/>
                <w:szCs w:val="24"/>
              </w:rPr>
              <w:t>WiFi</w:t>
            </w:r>
            <w:r w:rsidRPr="00E034AE">
              <w:rPr>
                <w:rFonts w:hint="eastAsia"/>
                <w:color w:val="000000"/>
                <w:sz w:val="24"/>
                <w:szCs w:val="24"/>
              </w:rPr>
              <w:t>热点，支持</w:t>
            </w:r>
            <w:r w:rsidRPr="00E034AE">
              <w:rPr>
                <w:rFonts w:hint="eastAsia"/>
                <w:color w:val="000000"/>
                <w:sz w:val="24"/>
                <w:szCs w:val="24"/>
              </w:rPr>
              <w:t>PC</w:t>
            </w:r>
            <w:r w:rsidRPr="00E034AE">
              <w:rPr>
                <w:rFonts w:hint="eastAsia"/>
                <w:color w:val="000000"/>
                <w:sz w:val="24"/>
                <w:szCs w:val="24"/>
              </w:rPr>
              <w:t>、手机、</w:t>
            </w:r>
            <w:r w:rsidRPr="00E034AE">
              <w:rPr>
                <w:rFonts w:hint="eastAsia"/>
                <w:color w:val="000000"/>
                <w:sz w:val="24"/>
                <w:szCs w:val="24"/>
              </w:rPr>
              <w:t>Pad</w:t>
            </w:r>
            <w:r w:rsidRPr="00E034AE">
              <w:rPr>
                <w:rFonts w:hint="eastAsia"/>
                <w:color w:val="000000"/>
                <w:sz w:val="24"/>
                <w:szCs w:val="24"/>
              </w:rPr>
              <w:t>等智能终端进行管理；</w:t>
            </w:r>
          </w:p>
        </w:tc>
      </w:tr>
      <w:tr w:rsidR="00EB40AD" w:rsidRPr="00E034AE" w14:paraId="7A00BCB9" w14:textId="77777777" w:rsidTr="006430BE">
        <w:trPr>
          <w:trHeight w:val="330"/>
        </w:trPr>
        <w:tc>
          <w:tcPr>
            <w:tcW w:w="491" w:type="pct"/>
            <w:shd w:val="clear" w:color="000000" w:fill="FFFFFF"/>
            <w:vAlign w:val="center"/>
          </w:tcPr>
          <w:p w14:paraId="6B3C25C0" w14:textId="228F6E96" w:rsidR="00EB40AD" w:rsidRPr="00E034AE" w:rsidRDefault="0074368F" w:rsidP="006E0B03">
            <w:pPr>
              <w:jc w:val="center"/>
              <w:rPr>
                <w:rFonts w:ascii="宋体" w:hAnsi="宋体" w:cs="宋体"/>
                <w:color w:val="000000"/>
                <w:kern w:val="0"/>
                <w:sz w:val="24"/>
                <w:szCs w:val="24"/>
              </w:rPr>
            </w:pPr>
            <w:r w:rsidRPr="00E034AE">
              <w:rPr>
                <w:rFonts w:ascii="宋体" w:hAnsi="宋体" w:cs="宋体"/>
                <w:color w:val="000000"/>
                <w:kern w:val="0"/>
                <w:sz w:val="24"/>
                <w:szCs w:val="24"/>
              </w:rPr>
              <w:t>21</w:t>
            </w:r>
          </w:p>
        </w:tc>
        <w:tc>
          <w:tcPr>
            <w:tcW w:w="980" w:type="pct"/>
            <w:shd w:val="clear" w:color="000000" w:fill="FFFFFF"/>
            <w:vAlign w:val="center"/>
          </w:tcPr>
          <w:p w14:paraId="7D812F15" w14:textId="4BF149A9" w:rsidR="00EB40AD" w:rsidRPr="00E034AE" w:rsidRDefault="00EB40AD" w:rsidP="000C1099">
            <w:pPr>
              <w:rPr>
                <w:color w:val="000000"/>
                <w:sz w:val="24"/>
                <w:szCs w:val="24"/>
              </w:rPr>
            </w:pPr>
            <w:r w:rsidRPr="00E034AE">
              <w:rPr>
                <w:rFonts w:hint="eastAsia"/>
                <w:color w:val="000000"/>
                <w:sz w:val="24"/>
                <w:szCs w:val="24"/>
              </w:rPr>
              <w:t>多窗口</w:t>
            </w:r>
          </w:p>
        </w:tc>
        <w:tc>
          <w:tcPr>
            <w:tcW w:w="3529" w:type="pct"/>
            <w:shd w:val="clear" w:color="000000" w:fill="FFFFFF"/>
            <w:vAlign w:val="center"/>
          </w:tcPr>
          <w:p w14:paraId="5FF82E0A" w14:textId="5A719E1B" w:rsidR="00EB40AD" w:rsidRPr="00E034AE" w:rsidRDefault="00EB40AD" w:rsidP="000C1099">
            <w:pPr>
              <w:rPr>
                <w:color w:val="000000"/>
                <w:sz w:val="24"/>
                <w:szCs w:val="24"/>
              </w:rPr>
            </w:pPr>
            <w:r w:rsidRPr="00E034AE">
              <w:rPr>
                <w:rFonts w:hint="eastAsia"/>
                <w:color w:val="000000"/>
                <w:sz w:val="24"/>
                <w:szCs w:val="24"/>
              </w:rPr>
              <w:t>支持多窗口，可自由设定窗口大小和位置，并支持窗口叠加；</w:t>
            </w:r>
          </w:p>
        </w:tc>
      </w:tr>
      <w:tr w:rsidR="0074368F" w:rsidRPr="00E034AE" w14:paraId="6CC73B6C" w14:textId="77777777" w:rsidTr="006430BE">
        <w:trPr>
          <w:trHeight w:val="330"/>
        </w:trPr>
        <w:tc>
          <w:tcPr>
            <w:tcW w:w="491" w:type="pct"/>
            <w:shd w:val="clear" w:color="000000" w:fill="FFFFFF"/>
            <w:vAlign w:val="center"/>
          </w:tcPr>
          <w:p w14:paraId="4A5807DA" w14:textId="67AE3E0D" w:rsidR="0074368F" w:rsidRPr="00E034AE" w:rsidRDefault="00781B1D" w:rsidP="006E0B03">
            <w:pPr>
              <w:jc w:val="center"/>
              <w:rPr>
                <w:rFonts w:ascii="宋体" w:hAnsi="宋体" w:cs="宋体"/>
                <w:color w:val="000000"/>
                <w:kern w:val="0"/>
                <w:sz w:val="24"/>
                <w:szCs w:val="24"/>
              </w:rPr>
            </w:pPr>
            <w:r w:rsidRPr="00E034AE">
              <w:rPr>
                <w:rFonts w:ascii="宋体" w:hAnsi="宋体" w:cs="宋体" w:hint="eastAsia"/>
                <w:color w:val="000000"/>
                <w:kern w:val="0"/>
                <w:sz w:val="24"/>
                <w:szCs w:val="24"/>
              </w:rPr>
              <w:t>22</w:t>
            </w:r>
          </w:p>
        </w:tc>
        <w:tc>
          <w:tcPr>
            <w:tcW w:w="980" w:type="pct"/>
            <w:shd w:val="clear" w:color="000000" w:fill="FFFFFF"/>
            <w:vAlign w:val="center"/>
          </w:tcPr>
          <w:p w14:paraId="2E320120" w14:textId="02A3B905" w:rsidR="0074368F" w:rsidRPr="00E034AE" w:rsidRDefault="0074368F" w:rsidP="0074368F">
            <w:pPr>
              <w:rPr>
                <w:color w:val="000000"/>
                <w:sz w:val="24"/>
                <w:szCs w:val="24"/>
              </w:rPr>
            </w:pPr>
            <w:r w:rsidRPr="00E034AE">
              <w:rPr>
                <w:rFonts w:hint="eastAsia"/>
                <w:color w:val="000000"/>
                <w:sz w:val="24"/>
                <w:szCs w:val="24"/>
              </w:rPr>
              <w:t>素材格式</w:t>
            </w:r>
          </w:p>
        </w:tc>
        <w:tc>
          <w:tcPr>
            <w:tcW w:w="3529" w:type="pct"/>
            <w:shd w:val="clear" w:color="000000" w:fill="FFFFFF"/>
            <w:vAlign w:val="center"/>
          </w:tcPr>
          <w:p w14:paraId="4F61F4AD" w14:textId="0C654B0C" w:rsidR="0074368F" w:rsidRPr="00E034AE" w:rsidRDefault="0074368F" w:rsidP="0074368F">
            <w:pPr>
              <w:rPr>
                <w:color w:val="000000"/>
                <w:sz w:val="24"/>
                <w:szCs w:val="24"/>
              </w:rPr>
            </w:pPr>
            <w:r w:rsidRPr="00E034AE">
              <w:rPr>
                <w:rFonts w:hint="eastAsia"/>
                <w:color w:val="000000"/>
                <w:sz w:val="24"/>
                <w:szCs w:val="24"/>
              </w:rPr>
              <w:t>支持丰富的媒体素材，如图片、视频、文本、时钟等；</w:t>
            </w:r>
          </w:p>
        </w:tc>
      </w:tr>
      <w:tr w:rsidR="0074368F" w:rsidRPr="00E034AE" w14:paraId="7D517B07" w14:textId="77777777" w:rsidTr="006430BE">
        <w:trPr>
          <w:trHeight w:val="330"/>
        </w:trPr>
        <w:tc>
          <w:tcPr>
            <w:tcW w:w="491" w:type="pct"/>
            <w:shd w:val="clear" w:color="000000" w:fill="FFFFFF"/>
            <w:vAlign w:val="center"/>
          </w:tcPr>
          <w:p w14:paraId="485BB0D4" w14:textId="661FFE21" w:rsidR="0074368F" w:rsidRPr="00E034AE" w:rsidRDefault="00781B1D" w:rsidP="006E0B03">
            <w:pPr>
              <w:jc w:val="center"/>
              <w:rPr>
                <w:rFonts w:ascii="宋体" w:hAnsi="宋体" w:cs="宋体"/>
                <w:color w:val="000000"/>
                <w:kern w:val="0"/>
                <w:sz w:val="24"/>
                <w:szCs w:val="24"/>
              </w:rPr>
            </w:pPr>
            <w:r w:rsidRPr="00E034AE">
              <w:rPr>
                <w:rFonts w:ascii="宋体" w:hAnsi="宋体" w:cs="宋体" w:hint="eastAsia"/>
                <w:color w:val="000000"/>
                <w:kern w:val="0"/>
                <w:sz w:val="24"/>
                <w:szCs w:val="24"/>
              </w:rPr>
              <w:t>23</w:t>
            </w:r>
          </w:p>
        </w:tc>
        <w:tc>
          <w:tcPr>
            <w:tcW w:w="980" w:type="pct"/>
            <w:shd w:val="clear" w:color="000000" w:fill="FFFFFF"/>
            <w:vAlign w:val="center"/>
          </w:tcPr>
          <w:p w14:paraId="009B9C93" w14:textId="5DFD9DBA" w:rsidR="0074368F" w:rsidRPr="00E034AE" w:rsidRDefault="0074368F" w:rsidP="0074368F">
            <w:pPr>
              <w:rPr>
                <w:color w:val="000000"/>
                <w:sz w:val="24"/>
                <w:szCs w:val="24"/>
              </w:rPr>
            </w:pPr>
            <w:r w:rsidRPr="00E034AE">
              <w:rPr>
                <w:rFonts w:hint="eastAsia"/>
                <w:color w:val="000000"/>
                <w:sz w:val="24"/>
                <w:szCs w:val="24"/>
              </w:rPr>
              <w:t>系统架构</w:t>
            </w:r>
          </w:p>
        </w:tc>
        <w:tc>
          <w:tcPr>
            <w:tcW w:w="3529" w:type="pct"/>
            <w:shd w:val="clear" w:color="000000" w:fill="FFFFFF"/>
            <w:vAlign w:val="center"/>
          </w:tcPr>
          <w:p w14:paraId="6CD25890" w14:textId="0E105FB8" w:rsidR="0074368F" w:rsidRPr="00E034AE" w:rsidRDefault="0074368F" w:rsidP="0074368F">
            <w:pPr>
              <w:rPr>
                <w:color w:val="000000"/>
                <w:sz w:val="24"/>
                <w:szCs w:val="24"/>
              </w:rPr>
            </w:pPr>
            <w:r w:rsidRPr="00E034AE">
              <w:rPr>
                <w:rFonts w:hint="eastAsia"/>
                <w:color w:val="000000"/>
                <w:sz w:val="24"/>
                <w:szCs w:val="24"/>
              </w:rPr>
              <w:t>支持多节目页播放。</w:t>
            </w:r>
          </w:p>
        </w:tc>
      </w:tr>
    </w:tbl>
    <w:p w14:paraId="521DE533" w14:textId="33689E99" w:rsidR="00981804" w:rsidRPr="00E034AE" w:rsidRDefault="000C1099" w:rsidP="000C1099">
      <w:pPr>
        <w:pStyle w:val="5f1"/>
        <w:numPr>
          <w:ilvl w:val="0"/>
          <w:numId w:val="83"/>
        </w:numPr>
        <w:rPr>
          <w:sz w:val="24"/>
        </w:rPr>
      </w:pPr>
      <w:r w:rsidRPr="00E034AE">
        <w:rPr>
          <w:rFonts w:hint="eastAsia"/>
          <w:sz w:val="24"/>
        </w:rPr>
        <w:t>光纤收发器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0"/>
        <w:gridCol w:w="1776"/>
        <w:gridCol w:w="6395"/>
      </w:tblGrid>
      <w:tr w:rsidR="003F2C25" w:rsidRPr="00E034AE" w14:paraId="37F2C835" w14:textId="77777777" w:rsidTr="006430BE">
        <w:trPr>
          <w:trHeight w:val="330"/>
        </w:trPr>
        <w:tc>
          <w:tcPr>
            <w:tcW w:w="491" w:type="pct"/>
            <w:shd w:val="clear" w:color="000000" w:fill="A6A6A6"/>
            <w:vAlign w:val="center"/>
          </w:tcPr>
          <w:p w14:paraId="63F84D3D" w14:textId="77777777" w:rsidR="003F2C25" w:rsidRPr="00E034AE" w:rsidRDefault="003F2C25" w:rsidP="00370F27">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重要性</w:t>
            </w:r>
          </w:p>
        </w:tc>
        <w:tc>
          <w:tcPr>
            <w:tcW w:w="980" w:type="pct"/>
            <w:shd w:val="clear" w:color="000000" w:fill="A6A6A6"/>
            <w:vAlign w:val="center"/>
          </w:tcPr>
          <w:p w14:paraId="47B81233" w14:textId="77777777" w:rsidR="003F2C25" w:rsidRPr="00E034AE" w:rsidRDefault="003F2C25" w:rsidP="00370F27">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指标项</w:t>
            </w:r>
          </w:p>
        </w:tc>
        <w:tc>
          <w:tcPr>
            <w:tcW w:w="3529" w:type="pct"/>
            <w:shd w:val="clear" w:color="000000" w:fill="A6A6A6"/>
            <w:vAlign w:val="center"/>
          </w:tcPr>
          <w:p w14:paraId="7B9EFDB9" w14:textId="77777777" w:rsidR="003F2C25" w:rsidRPr="00E034AE" w:rsidRDefault="003F2C25" w:rsidP="00370F27">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指标要求</w:t>
            </w:r>
          </w:p>
        </w:tc>
      </w:tr>
      <w:tr w:rsidR="003F2C25" w:rsidRPr="00E034AE" w14:paraId="26913088" w14:textId="77777777" w:rsidTr="006430BE">
        <w:trPr>
          <w:trHeight w:val="570"/>
        </w:trPr>
        <w:tc>
          <w:tcPr>
            <w:tcW w:w="491" w:type="pct"/>
            <w:shd w:val="clear" w:color="000000" w:fill="FFFFFF"/>
            <w:vAlign w:val="center"/>
          </w:tcPr>
          <w:p w14:paraId="67107F0A" w14:textId="451AE7B6" w:rsidR="003F2C25" w:rsidRPr="00E034AE" w:rsidRDefault="0074368F" w:rsidP="006E0B03">
            <w:pPr>
              <w:jc w:val="center"/>
              <w:rPr>
                <w:rFonts w:ascii="宋体" w:hAnsi="宋体" w:cs="宋体"/>
                <w:color w:val="000000"/>
                <w:kern w:val="0"/>
                <w:sz w:val="24"/>
                <w:szCs w:val="24"/>
              </w:rPr>
            </w:pPr>
            <w:r w:rsidRPr="00E034AE">
              <w:rPr>
                <w:rFonts w:ascii="宋体" w:hAnsi="宋体" w:cs="宋体"/>
                <w:color w:val="000000"/>
                <w:kern w:val="0"/>
                <w:sz w:val="24"/>
                <w:szCs w:val="24"/>
              </w:rPr>
              <w:t>24</w:t>
            </w:r>
          </w:p>
        </w:tc>
        <w:tc>
          <w:tcPr>
            <w:tcW w:w="980" w:type="pct"/>
            <w:shd w:val="clear" w:color="000000" w:fill="FFFFFF"/>
            <w:vAlign w:val="center"/>
          </w:tcPr>
          <w:p w14:paraId="7EE69F63" w14:textId="61588AA0" w:rsidR="003F2C25" w:rsidRPr="00E034AE" w:rsidRDefault="003F2C25" w:rsidP="000C1099">
            <w:pPr>
              <w:rPr>
                <w:color w:val="000000"/>
                <w:sz w:val="24"/>
                <w:szCs w:val="24"/>
              </w:rPr>
            </w:pPr>
            <w:r w:rsidRPr="00E034AE">
              <w:rPr>
                <w:rFonts w:hint="eastAsia"/>
                <w:color w:val="000000"/>
                <w:sz w:val="24"/>
                <w:szCs w:val="24"/>
              </w:rPr>
              <w:t>产品类型</w:t>
            </w:r>
          </w:p>
        </w:tc>
        <w:tc>
          <w:tcPr>
            <w:tcW w:w="3529" w:type="pct"/>
            <w:shd w:val="clear" w:color="000000" w:fill="FFFFFF"/>
            <w:vAlign w:val="center"/>
          </w:tcPr>
          <w:p w14:paraId="707D835C" w14:textId="37808B75" w:rsidR="003F2C25" w:rsidRPr="00E034AE" w:rsidRDefault="003F2C25" w:rsidP="000C1099">
            <w:pPr>
              <w:rPr>
                <w:color w:val="000000"/>
                <w:sz w:val="24"/>
                <w:szCs w:val="24"/>
              </w:rPr>
            </w:pPr>
            <w:r w:rsidRPr="00E034AE">
              <w:rPr>
                <w:rFonts w:hint="eastAsia"/>
                <w:color w:val="000000"/>
                <w:sz w:val="24"/>
                <w:szCs w:val="24"/>
              </w:rPr>
              <w:t>分布反馈式激光器</w:t>
            </w:r>
          </w:p>
        </w:tc>
      </w:tr>
      <w:tr w:rsidR="0074368F" w:rsidRPr="00E034AE" w14:paraId="64B5C953" w14:textId="77777777" w:rsidTr="006430BE">
        <w:trPr>
          <w:trHeight w:val="330"/>
        </w:trPr>
        <w:tc>
          <w:tcPr>
            <w:tcW w:w="491" w:type="pct"/>
            <w:shd w:val="clear" w:color="000000" w:fill="FFFFFF"/>
            <w:vAlign w:val="center"/>
          </w:tcPr>
          <w:p w14:paraId="27D04151" w14:textId="2B2BA9B9" w:rsidR="0074368F" w:rsidRPr="00E034AE" w:rsidRDefault="00781B1D" w:rsidP="006E0B03">
            <w:pPr>
              <w:jc w:val="center"/>
              <w:rPr>
                <w:rFonts w:ascii="宋体" w:hAnsi="宋体" w:cs="宋体"/>
                <w:color w:val="000000"/>
                <w:kern w:val="0"/>
                <w:sz w:val="24"/>
                <w:szCs w:val="24"/>
              </w:rPr>
            </w:pPr>
            <w:r w:rsidRPr="00E034AE">
              <w:rPr>
                <w:rFonts w:ascii="宋体" w:hAnsi="宋体" w:cs="宋体" w:hint="eastAsia"/>
                <w:color w:val="000000"/>
                <w:kern w:val="0"/>
                <w:sz w:val="24"/>
                <w:szCs w:val="24"/>
              </w:rPr>
              <w:t>25</w:t>
            </w:r>
          </w:p>
        </w:tc>
        <w:tc>
          <w:tcPr>
            <w:tcW w:w="980" w:type="pct"/>
            <w:shd w:val="clear" w:color="000000" w:fill="FFFFFF"/>
            <w:vAlign w:val="center"/>
          </w:tcPr>
          <w:p w14:paraId="7B66983D" w14:textId="33645E38" w:rsidR="0074368F" w:rsidRPr="00E034AE" w:rsidRDefault="0074368F" w:rsidP="0074368F">
            <w:pPr>
              <w:rPr>
                <w:color w:val="000000"/>
                <w:sz w:val="24"/>
                <w:szCs w:val="24"/>
              </w:rPr>
            </w:pPr>
            <w:r w:rsidRPr="00E034AE">
              <w:rPr>
                <w:rFonts w:hint="eastAsia"/>
                <w:color w:val="000000"/>
                <w:sz w:val="24"/>
                <w:szCs w:val="24"/>
              </w:rPr>
              <w:t>传输方式</w:t>
            </w:r>
          </w:p>
        </w:tc>
        <w:tc>
          <w:tcPr>
            <w:tcW w:w="3529" w:type="pct"/>
            <w:shd w:val="clear" w:color="000000" w:fill="FFFFFF"/>
            <w:vAlign w:val="center"/>
          </w:tcPr>
          <w:p w14:paraId="29EB57DE" w14:textId="76EAA08A" w:rsidR="0074368F" w:rsidRPr="00E034AE" w:rsidRDefault="0074368F" w:rsidP="0074368F">
            <w:pPr>
              <w:rPr>
                <w:color w:val="000000"/>
                <w:sz w:val="24"/>
                <w:szCs w:val="24"/>
              </w:rPr>
            </w:pPr>
            <w:r w:rsidRPr="00E034AE">
              <w:rPr>
                <w:rFonts w:hint="eastAsia"/>
                <w:color w:val="000000"/>
                <w:sz w:val="24"/>
                <w:szCs w:val="24"/>
              </w:rPr>
              <w:t>单模双芯工作方式</w:t>
            </w:r>
          </w:p>
        </w:tc>
      </w:tr>
      <w:tr w:rsidR="0074368F" w:rsidRPr="00E034AE" w14:paraId="4F45AF61" w14:textId="77777777" w:rsidTr="006430BE">
        <w:trPr>
          <w:trHeight w:val="330"/>
        </w:trPr>
        <w:tc>
          <w:tcPr>
            <w:tcW w:w="491" w:type="pct"/>
            <w:shd w:val="clear" w:color="000000" w:fill="FFFFFF"/>
            <w:vAlign w:val="center"/>
          </w:tcPr>
          <w:p w14:paraId="23581AEA" w14:textId="01EC39AE" w:rsidR="0074368F" w:rsidRPr="00E034AE" w:rsidRDefault="00781B1D" w:rsidP="006E0B03">
            <w:pPr>
              <w:jc w:val="center"/>
              <w:rPr>
                <w:rFonts w:ascii="宋体" w:hAnsi="宋体" w:cs="宋体"/>
                <w:color w:val="000000"/>
                <w:kern w:val="0"/>
                <w:sz w:val="24"/>
                <w:szCs w:val="24"/>
              </w:rPr>
            </w:pPr>
            <w:r w:rsidRPr="00E034AE">
              <w:rPr>
                <w:rFonts w:ascii="宋体" w:hAnsi="宋体" w:cs="宋体" w:hint="eastAsia"/>
                <w:color w:val="000000"/>
                <w:kern w:val="0"/>
                <w:sz w:val="24"/>
                <w:szCs w:val="24"/>
              </w:rPr>
              <w:t>26</w:t>
            </w:r>
          </w:p>
        </w:tc>
        <w:tc>
          <w:tcPr>
            <w:tcW w:w="980" w:type="pct"/>
            <w:shd w:val="clear" w:color="000000" w:fill="FFFFFF"/>
            <w:vAlign w:val="center"/>
          </w:tcPr>
          <w:p w14:paraId="060D5B34" w14:textId="2C7F605D" w:rsidR="0074368F" w:rsidRPr="00E034AE" w:rsidRDefault="0074368F" w:rsidP="0074368F">
            <w:pPr>
              <w:rPr>
                <w:color w:val="000000"/>
                <w:sz w:val="24"/>
                <w:szCs w:val="24"/>
              </w:rPr>
            </w:pPr>
            <w:r w:rsidRPr="00E034AE">
              <w:rPr>
                <w:rFonts w:hint="eastAsia"/>
                <w:color w:val="000000"/>
                <w:sz w:val="24"/>
                <w:szCs w:val="24"/>
              </w:rPr>
              <w:t>传输速率</w:t>
            </w:r>
          </w:p>
        </w:tc>
        <w:tc>
          <w:tcPr>
            <w:tcW w:w="3529" w:type="pct"/>
            <w:shd w:val="clear" w:color="000000" w:fill="FFFFFF"/>
            <w:vAlign w:val="center"/>
          </w:tcPr>
          <w:p w14:paraId="49708559" w14:textId="69F8D9F3" w:rsidR="0074368F" w:rsidRPr="00E034AE" w:rsidRDefault="0074368F" w:rsidP="0074368F">
            <w:pPr>
              <w:rPr>
                <w:color w:val="000000"/>
                <w:sz w:val="24"/>
                <w:szCs w:val="24"/>
              </w:rPr>
            </w:pPr>
            <w:r w:rsidRPr="00E034AE">
              <w:rPr>
                <w:rFonts w:hint="eastAsia"/>
                <w:color w:val="000000"/>
                <w:sz w:val="24"/>
                <w:szCs w:val="24"/>
              </w:rPr>
              <w:t>数据传输速率≥</w:t>
            </w:r>
            <w:r w:rsidRPr="00E034AE">
              <w:rPr>
                <w:rFonts w:hint="eastAsia"/>
                <w:color w:val="000000"/>
                <w:sz w:val="24"/>
                <w:szCs w:val="24"/>
              </w:rPr>
              <w:t>2Gb/s</w:t>
            </w:r>
          </w:p>
        </w:tc>
      </w:tr>
      <w:tr w:rsidR="0074368F" w:rsidRPr="00E034AE" w14:paraId="5C6FC351" w14:textId="77777777" w:rsidTr="006430BE">
        <w:trPr>
          <w:trHeight w:val="330"/>
        </w:trPr>
        <w:tc>
          <w:tcPr>
            <w:tcW w:w="491" w:type="pct"/>
            <w:shd w:val="clear" w:color="000000" w:fill="FFFFFF"/>
            <w:vAlign w:val="center"/>
          </w:tcPr>
          <w:p w14:paraId="2F546040" w14:textId="336B1E3C" w:rsidR="0074368F" w:rsidRPr="00E034AE" w:rsidRDefault="00781B1D" w:rsidP="006E0B03">
            <w:pPr>
              <w:jc w:val="center"/>
              <w:rPr>
                <w:rFonts w:ascii="宋体" w:hAnsi="宋体" w:cs="宋体"/>
                <w:color w:val="000000"/>
                <w:kern w:val="0"/>
                <w:sz w:val="24"/>
                <w:szCs w:val="24"/>
              </w:rPr>
            </w:pPr>
            <w:r w:rsidRPr="00E034AE">
              <w:rPr>
                <w:rFonts w:ascii="宋体" w:hAnsi="宋体" w:cs="宋体" w:hint="eastAsia"/>
                <w:color w:val="000000"/>
                <w:kern w:val="0"/>
                <w:sz w:val="24"/>
                <w:szCs w:val="24"/>
              </w:rPr>
              <w:t>27</w:t>
            </w:r>
          </w:p>
        </w:tc>
        <w:tc>
          <w:tcPr>
            <w:tcW w:w="980" w:type="pct"/>
            <w:shd w:val="clear" w:color="000000" w:fill="FFFFFF"/>
            <w:vAlign w:val="center"/>
          </w:tcPr>
          <w:p w14:paraId="52FD3D3B" w14:textId="2DA09758" w:rsidR="0074368F" w:rsidRPr="00E034AE" w:rsidRDefault="0074368F" w:rsidP="0074368F">
            <w:pPr>
              <w:rPr>
                <w:color w:val="000000"/>
                <w:sz w:val="24"/>
                <w:szCs w:val="24"/>
              </w:rPr>
            </w:pPr>
            <w:r w:rsidRPr="00E034AE">
              <w:rPr>
                <w:rFonts w:hint="eastAsia"/>
                <w:color w:val="000000"/>
                <w:sz w:val="24"/>
                <w:szCs w:val="24"/>
              </w:rPr>
              <w:t>传输距离</w:t>
            </w:r>
          </w:p>
        </w:tc>
        <w:tc>
          <w:tcPr>
            <w:tcW w:w="3529" w:type="pct"/>
            <w:shd w:val="clear" w:color="000000" w:fill="FFFFFF"/>
            <w:vAlign w:val="center"/>
          </w:tcPr>
          <w:p w14:paraId="5822F34C" w14:textId="3417582C" w:rsidR="0074368F" w:rsidRPr="00E034AE" w:rsidRDefault="0074368F" w:rsidP="0074368F">
            <w:pPr>
              <w:rPr>
                <w:color w:val="000000"/>
                <w:sz w:val="24"/>
                <w:szCs w:val="24"/>
              </w:rPr>
            </w:pPr>
            <w:r w:rsidRPr="00E034AE">
              <w:rPr>
                <w:rFonts w:hint="eastAsia"/>
                <w:color w:val="000000"/>
                <w:sz w:val="24"/>
                <w:szCs w:val="24"/>
              </w:rPr>
              <w:t>传输距离≥</w:t>
            </w:r>
            <w:r w:rsidRPr="00E034AE">
              <w:rPr>
                <w:rFonts w:hint="eastAsia"/>
                <w:color w:val="000000"/>
                <w:sz w:val="24"/>
                <w:szCs w:val="24"/>
              </w:rPr>
              <w:t>5</w:t>
            </w:r>
            <w:r w:rsidRPr="00E034AE">
              <w:rPr>
                <w:rFonts w:hint="eastAsia"/>
                <w:color w:val="000000"/>
                <w:sz w:val="24"/>
                <w:szCs w:val="24"/>
              </w:rPr>
              <w:t>千米</w:t>
            </w:r>
          </w:p>
        </w:tc>
      </w:tr>
      <w:tr w:rsidR="0074368F" w:rsidRPr="00E034AE" w14:paraId="7B81F953" w14:textId="77777777" w:rsidTr="006430BE">
        <w:trPr>
          <w:trHeight w:val="330"/>
        </w:trPr>
        <w:tc>
          <w:tcPr>
            <w:tcW w:w="491" w:type="pct"/>
            <w:shd w:val="clear" w:color="000000" w:fill="FFFFFF"/>
            <w:vAlign w:val="center"/>
          </w:tcPr>
          <w:p w14:paraId="7929FDF7" w14:textId="68126C41" w:rsidR="0074368F" w:rsidRPr="00E034AE" w:rsidRDefault="00781B1D" w:rsidP="006E0B03">
            <w:pPr>
              <w:jc w:val="center"/>
              <w:rPr>
                <w:rFonts w:ascii="宋体" w:hAnsi="宋体" w:cs="宋体"/>
                <w:color w:val="000000"/>
                <w:kern w:val="0"/>
                <w:sz w:val="24"/>
                <w:szCs w:val="24"/>
              </w:rPr>
            </w:pPr>
            <w:r w:rsidRPr="00E034AE">
              <w:rPr>
                <w:rFonts w:ascii="宋体" w:hAnsi="宋体" w:cs="宋体" w:hint="eastAsia"/>
                <w:color w:val="000000"/>
                <w:kern w:val="0"/>
                <w:sz w:val="24"/>
                <w:szCs w:val="24"/>
              </w:rPr>
              <w:t>28</w:t>
            </w:r>
          </w:p>
        </w:tc>
        <w:tc>
          <w:tcPr>
            <w:tcW w:w="980" w:type="pct"/>
            <w:shd w:val="clear" w:color="000000" w:fill="FFFFFF"/>
            <w:vAlign w:val="center"/>
          </w:tcPr>
          <w:p w14:paraId="5B00F6F9" w14:textId="5977EE2D" w:rsidR="0074368F" w:rsidRPr="00E034AE" w:rsidRDefault="0074368F" w:rsidP="0074368F">
            <w:pPr>
              <w:rPr>
                <w:color w:val="000000"/>
                <w:sz w:val="24"/>
                <w:szCs w:val="24"/>
              </w:rPr>
            </w:pPr>
            <w:r w:rsidRPr="00E034AE">
              <w:rPr>
                <w:rFonts w:hint="eastAsia"/>
                <w:color w:val="000000"/>
                <w:sz w:val="24"/>
                <w:szCs w:val="24"/>
              </w:rPr>
              <w:t>热插拔</w:t>
            </w:r>
          </w:p>
        </w:tc>
        <w:tc>
          <w:tcPr>
            <w:tcW w:w="3529" w:type="pct"/>
            <w:shd w:val="clear" w:color="000000" w:fill="FFFFFF"/>
            <w:vAlign w:val="center"/>
          </w:tcPr>
          <w:p w14:paraId="4F0F8D3E" w14:textId="6C845E2F" w:rsidR="0074368F" w:rsidRPr="00E034AE" w:rsidRDefault="0074368F" w:rsidP="0074368F">
            <w:pPr>
              <w:rPr>
                <w:color w:val="000000"/>
                <w:sz w:val="24"/>
                <w:szCs w:val="24"/>
              </w:rPr>
            </w:pPr>
            <w:r w:rsidRPr="00E034AE">
              <w:rPr>
                <w:rFonts w:hint="eastAsia"/>
                <w:color w:val="000000"/>
                <w:sz w:val="24"/>
                <w:szCs w:val="24"/>
              </w:rPr>
              <w:t>支持热插拔，无需任何驱动，连接即可使用</w:t>
            </w:r>
          </w:p>
        </w:tc>
      </w:tr>
    </w:tbl>
    <w:p w14:paraId="2CF94F25" w14:textId="19984743" w:rsidR="00981804" w:rsidRPr="00E034AE" w:rsidRDefault="000C1099" w:rsidP="000C1099">
      <w:pPr>
        <w:pStyle w:val="5f1"/>
        <w:numPr>
          <w:ilvl w:val="0"/>
          <w:numId w:val="83"/>
        </w:numPr>
        <w:rPr>
          <w:sz w:val="24"/>
        </w:rPr>
      </w:pPr>
      <w:r w:rsidRPr="00E034AE">
        <w:rPr>
          <w:rFonts w:hint="eastAsia"/>
          <w:sz w:val="24"/>
        </w:rPr>
        <w:t>多功能卡</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
        <w:gridCol w:w="1841"/>
        <w:gridCol w:w="6299"/>
      </w:tblGrid>
      <w:tr w:rsidR="003F2C25" w:rsidRPr="00E034AE" w14:paraId="7A0C5973" w14:textId="77777777" w:rsidTr="006430BE">
        <w:trPr>
          <w:trHeight w:val="330"/>
        </w:trPr>
        <w:tc>
          <w:tcPr>
            <w:tcW w:w="508" w:type="pct"/>
            <w:shd w:val="clear" w:color="000000" w:fill="A6A6A6"/>
            <w:vAlign w:val="center"/>
          </w:tcPr>
          <w:p w14:paraId="76F3EC15" w14:textId="77777777" w:rsidR="003F2C25" w:rsidRPr="00E034AE" w:rsidRDefault="003F2C25" w:rsidP="00370F27">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重要性</w:t>
            </w:r>
          </w:p>
        </w:tc>
        <w:tc>
          <w:tcPr>
            <w:tcW w:w="1016" w:type="pct"/>
            <w:shd w:val="clear" w:color="000000" w:fill="A6A6A6"/>
            <w:vAlign w:val="center"/>
          </w:tcPr>
          <w:p w14:paraId="06B4D70C" w14:textId="77777777" w:rsidR="003F2C25" w:rsidRPr="00E034AE" w:rsidRDefault="003F2C25" w:rsidP="00370F27">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指标项</w:t>
            </w:r>
          </w:p>
        </w:tc>
        <w:tc>
          <w:tcPr>
            <w:tcW w:w="3475" w:type="pct"/>
            <w:shd w:val="clear" w:color="000000" w:fill="A6A6A6"/>
            <w:vAlign w:val="center"/>
          </w:tcPr>
          <w:p w14:paraId="62AA8CBF" w14:textId="77777777" w:rsidR="003F2C25" w:rsidRPr="00E034AE" w:rsidRDefault="003F2C25" w:rsidP="00370F27">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指标要求</w:t>
            </w:r>
          </w:p>
        </w:tc>
      </w:tr>
      <w:tr w:rsidR="001A748D" w:rsidRPr="00E034AE" w14:paraId="40DCA3E4" w14:textId="77777777" w:rsidTr="006430BE">
        <w:trPr>
          <w:trHeight w:val="570"/>
        </w:trPr>
        <w:tc>
          <w:tcPr>
            <w:tcW w:w="508" w:type="pct"/>
            <w:shd w:val="clear" w:color="000000" w:fill="FFFFFF"/>
            <w:vAlign w:val="center"/>
          </w:tcPr>
          <w:p w14:paraId="65B58437" w14:textId="123DC682" w:rsidR="001A748D" w:rsidRPr="00E034AE" w:rsidRDefault="0074368F" w:rsidP="006E0B03">
            <w:pPr>
              <w:jc w:val="center"/>
              <w:rPr>
                <w:rFonts w:ascii="宋体" w:hAnsi="宋体" w:cs="宋体"/>
                <w:color w:val="000000"/>
                <w:kern w:val="0"/>
                <w:sz w:val="24"/>
                <w:szCs w:val="24"/>
              </w:rPr>
            </w:pPr>
            <w:r w:rsidRPr="00E034AE">
              <w:rPr>
                <w:rFonts w:ascii="宋体" w:hAnsi="宋体" w:cs="宋体"/>
                <w:color w:val="000000"/>
                <w:kern w:val="0"/>
                <w:sz w:val="24"/>
                <w:szCs w:val="24"/>
              </w:rPr>
              <w:t>29</w:t>
            </w:r>
          </w:p>
        </w:tc>
        <w:tc>
          <w:tcPr>
            <w:tcW w:w="1016" w:type="pct"/>
            <w:shd w:val="clear" w:color="000000" w:fill="FFFFFF"/>
            <w:vAlign w:val="center"/>
          </w:tcPr>
          <w:p w14:paraId="7F9E0C19" w14:textId="108B8088" w:rsidR="001A748D" w:rsidRPr="00E034AE" w:rsidRDefault="001A748D" w:rsidP="00370F27">
            <w:pPr>
              <w:rPr>
                <w:rFonts w:ascii="宋体" w:hAnsi="宋体" w:cs="宋体"/>
                <w:color w:val="000000"/>
                <w:kern w:val="0"/>
                <w:sz w:val="24"/>
                <w:szCs w:val="24"/>
              </w:rPr>
            </w:pPr>
            <w:r w:rsidRPr="00E034AE">
              <w:rPr>
                <w:rFonts w:ascii="宋体" w:hAnsi="宋体" w:cs="宋体" w:hint="eastAsia"/>
                <w:color w:val="000000"/>
                <w:kern w:val="0"/>
                <w:sz w:val="24"/>
                <w:szCs w:val="24"/>
              </w:rPr>
              <w:t>运行环境监测</w:t>
            </w:r>
          </w:p>
        </w:tc>
        <w:tc>
          <w:tcPr>
            <w:tcW w:w="3475" w:type="pct"/>
            <w:shd w:val="clear" w:color="000000" w:fill="FFFFFF"/>
            <w:vAlign w:val="center"/>
          </w:tcPr>
          <w:p w14:paraId="6D43107E" w14:textId="1DD47067" w:rsidR="001A748D" w:rsidRPr="00E034AE" w:rsidRDefault="001A748D" w:rsidP="00DE7041">
            <w:pPr>
              <w:rPr>
                <w:rFonts w:ascii="宋体" w:hAnsi="宋体" w:cs="宋体"/>
                <w:color w:val="000000"/>
                <w:kern w:val="0"/>
                <w:sz w:val="24"/>
                <w:szCs w:val="24"/>
              </w:rPr>
            </w:pPr>
            <w:r w:rsidRPr="00E034AE">
              <w:rPr>
                <w:rFonts w:ascii="宋体" w:hAnsi="宋体" w:cs="宋体" w:hint="eastAsia"/>
                <w:color w:val="000000"/>
                <w:kern w:val="0"/>
                <w:sz w:val="24"/>
                <w:szCs w:val="24"/>
              </w:rPr>
              <w:t>可实时监测湿度、湿度、</w:t>
            </w:r>
            <w:r w:rsidR="00DE7041" w:rsidRPr="00E034AE">
              <w:rPr>
                <w:rFonts w:ascii="宋体" w:hAnsi="宋体" w:cs="宋体" w:hint="eastAsia"/>
                <w:color w:val="000000"/>
                <w:kern w:val="0"/>
                <w:sz w:val="24"/>
                <w:szCs w:val="24"/>
              </w:rPr>
              <w:t>烟</w:t>
            </w:r>
            <w:r w:rsidRPr="00E034AE">
              <w:rPr>
                <w:rFonts w:ascii="宋体" w:hAnsi="宋体" w:cs="宋体" w:hint="eastAsia"/>
                <w:color w:val="000000"/>
                <w:kern w:val="0"/>
                <w:sz w:val="24"/>
                <w:szCs w:val="24"/>
              </w:rPr>
              <w:t>雾等数据</w:t>
            </w:r>
          </w:p>
        </w:tc>
      </w:tr>
      <w:tr w:rsidR="001A748D" w:rsidRPr="00E034AE" w14:paraId="0789479A" w14:textId="77777777" w:rsidTr="006430BE">
        <w:trPr>
          <w:trHeight w:val="570"/>
        </w:trPr>
        <w:tc>
          <w:tcPr>
            <w:tcW w:w="508" w:type="pct"/>
            <w:shd w:val="clear" w:color="000000" w:fill="FFFFFF"/>
            <w:vAlign w:val="center"/>
          </w:tcPr>
          <w:p w14:paraId="35856B61" w14:textId="5DA15B70" w:rsidR="001A748D" w:rsidRPr="00E034AE" w:rsidRDefault="0074368F" w:rsidP="006E0B03">
            <w:pPr>
              <w:jc w:val="center"/>
              <w:rPr>
                <w:rFonts w:ascii="宋体" w:hAnsi="宋体" w:cs="宋体"/>
                <w:color w:val="000000"/>
                <w:kern w:val="0"/>
                <w:sz w:val="24"/>
                <w:szCs w:val="24"/>
              </w:rPr>
            </w:pPr>
            <w:r w:rsidRPr="00E034AE">
              <w:rPr>
                <w:rFonts w:ascii="宋体" w:hAnsi="宋体" w:cs="宋体" w:hint="eastAsia"/>
                <w:color w:val="000000"/>
                <w:kern w:val="0"/>
                <w:sz w:val="24"/>
                <w:szCs w:val="24"/>
              </w:rPr>
              <w:t>3</w:t>
            </w:r>
            <w:r w:rsidRPr="00E034AE">
              <w:rPr>
                <w:rFonts w:ascii="宋体" w:hAnsi="宋体" w:cs="宋体"/>
                <w:color w:val="000000"/>
                <w:kern w:val="0"/>
                <w:sz w:val="24"/>
                <w:szCs w:val="24"/>
              </w:rPr>
              <w:t>0</w:t>
            </w:r>
          </w:p>
        </w:tc>
        <w:tc>
          <w:tcPr>
            <w:tcW w:w="1016" w:type="pct"/>
            <w:shd w:val="clear" w:color="000000" w:fill="FFFFFF"/>
            <w:vAlign w:val="center"/>
          </w:tcPr>
          <w:p w14:paraId="5A752B73" w14:textId="18A93777" w:rsidR="001A748D" w:rsidRPr="00E034AE" w:rsidRDefault="001A748D" w:rsidP="00370F27">
            <w:pPr>
              <w:rPr>
                <w:rFonts w:ascii="宋体" w:hAnsi="宋体" w:cs="宋体"/>
                <w:color w:val="000000"/>
                <w:kern w:val="0"/>
                <w:sz w:val="24"/>
                <w:szCs w:val="24"/>
              </w:rPr>
            </w:pPr>
            <w:r w:rsidRPr="00E034AE">
              <w:rPr>
                <w:rFonts w:ascii="宋体" w:hAnsi="宋体" w:cs="宋体" w:hint="eastAsia"/>
                <w:color w:val="000000"/>
                <w:kern w:val="0"/>
                <w:sz w:val="24"/>
                <w:szCs w:val="24"/>
              </w:rPr>
              <w:t>亮度监测</w:t>
            </w:r>
          </w:p>
        </w:tc>
        <w:tc>
          <w:tcPr>
            <w:tcW w:w="3475" w:type="pct"/>
            <w:shd w:val="clear" w:color="000000" w:fill="FFFFFF"/>
            <w:vAlign w:val="center"/>
          </w:tcPr>
          <w:p w14:paraId="5C10B1FE" w14:textId="66F246AA" w:rsidR="001A748D" w:rsidRPr="00E034AE" w:rsidRDefault="001A748D" w:rsidP="00370F27">
            <w:pPr>
              <w:rPr>
                <w:rFonts w:ascii="宋体" w:hAnsi="宋体" w:cs="宋体"/>
                <w:color w:val="000000"/>
                <w:kern w:val="0"/>
                <w:sz w:val="24"/>
                <w:szCs w:val="24"/>
              </w:rPr>
            </w:pPr>
            <w:r w:rsidRPr="00E034AE">
              <w:rPr>
                <w:rFonts w:ascii="宋体" w:hAnsi="宋体" w:cs="宋体" w:hint="eastAsia"/>
                <w:color w:val="000000"/>
                <w:kern w:val="0"/>
                <w:sz w:val="24"/>
                <w:szCs w:val="24"/>
              </w:rPr>
              <w:t>可实时监测环境亮度并调整屏幕亮度</w:t>
            </w:r>
          </w:p>
        </w:tc>
      </w:tr>
      <w:tr w:rsidR="001A748D" w:rsidRPr="00E034AE" w14:paraId="16CAAE0F" w14:textId="77777777" w:rsidTr="006430BE">
        <w:trPr>
          <w:trHeight w:val="570"/>
        </w:trPr>
        <w:tc>
          <w:tcPr>
            <w:tcW w:w="508" w:type="pct"/>
            <w:shd w:val="clear" w:color="000000" w:fill="FFFFFF"/>
            <w:vAlign w:val="center"/>
          </w:tcPr>
          <w:p w14:paraId="5F1BF63D" w14:textId="5D35378F" w:rsidR="001A748D" w:rsidRPr="00E034AE" w:rsidRDefault="0074368F" w:rsidP="006E0B03">
            <w:pPr>
              <w:jc w:val="center"/>
              <w:rPr>
                <w:rFonts w:ascii="宋体" w:hAnsi="宋体" w:cs="宋体"/>
                <w:color w:val="000000"/>
                <w:kern w:val="0"/>
                <w:sz w:val="24"/>
                <w:szCs w:val="24"/>
              </w:rPr>
            </w:pPr>
            <w:r w:rsidRPr="00E034AE">
              <w:rPr>
                <w:rFonts w:ascii="宋体" w:hAnsi="宋体" w:cs="宋体" w:hint="eastAsia"/>
                <w:color w:val="000000"/>
                <w:kern w:val="0"/>
                <w:sz w:val="24"/>
                <w:szCs w:val="24"/>
              </w:rPr>
              <w:t>3</w:t>
            </w:r>
            <w:r w:rsidRPr="00E034AE">
              <w:rPr>
                <w:rFonts w:ascii="宋体" w:hAnsi="宋体" w:cs="宋体"/>
                <w:color w:val="000000"/>
                <w:kern w:val="0"/>
                <w:sz w:val="24"/>
                <w:szCs w:val="24"/>
              </w:rPr>
              <w:t>1</w:t>
            </w:r>
          </w:p>
        </w:tc>
        <w:tc>
          <w:tcPr>
            <w:tcW w:w="1016" w:type="pct"/>
            <w:shd w:val="clear" w:color="000000" w:fill="FFFFFF"/>
            <w:vAlign w:val="center"/>
          </w:tcPr>
          <w:p w14:paraId="4EC26D02" w14:textId="340654C3" w:rsidR="001A748D" w:rsidRPr="00E034AE" w:rsidRDefault="001A748D" w:rsidP="00370F27">
            <w:pPr>
              <w:rPr>
                <w:rFonts w:ascii="宋体" w:hAnsi="宋体" w:cs="宋体"/>
                <w:color w:val="000000"/>
                <w:kern w:val="0"/>
                <w:sz w:val="24"/>
                <w:szCs w:val="24"/>
              </w:rPr>
            </w:pPr>
            <w:r w:rsidRPr="00E034AE">
              <w:rPr>
                <w:rFonts w:ascii="宋体" w:hAnsi="宋体" w:cs="宋体" w:hint="eastAsia"/>
                <w:color w:val="000000"/>
                <w:kern w:val="0"/>
                <w:sz w:val="24"/>
                <w:szCs w:val="24"/>
              </w:rPr>
              <w:t>实时控制</w:t>
            </w:r>
          </w:p>
        </w:tc>
        <w:tc>
          <w:tcPr>
            <w:tcW w:w="3475" w:type="pct"/>
            <w:shd w:val="clear" w:color="000000" w:fill="FFFFFF"/>
            <w:vAlign w:val="center"/>
          </w:tcPr>
          <w:p w14:paraId="13DCC051" w14:textId="3B5A02C1" w:rsidR="001A748D" w:rsidRPr="00E034AE" w:rsidRDefault="001A748D" w:rsidP="00370F27">
            <w:pPr>
              <w:rPr>
                <w:rFonts w:ascii="宋体" w:hAnsi="宋体" w:cs="宋体"/>
                <w:color w:val="000000"/>
                <w:kern w:val="0"/>
                <w:sz w:val="24"/>
                <w:szCs w:val="24"/>
              </w:rPr>
            </w:pPr>
            <w:r w:rsidRPr="00E034AE">
              <w:rPr>
                <w:rFonts w:ascii="宋体" w:hAnsi="宋体" w:cs="宋体" w:hint="eastAsia"/>
                <w:color w:val="000000"/>
                <w:kern w:val="0"/>
                <w:sz w:val="24"/>
                <w:szCs w:val="24"/>
              </w:rPr>
              <w:t>可通过多控制继电器实现对现场设备如空调、风扇、配电柜等设备的远程开关管理</w:t>
            </w:r>
          </w:p>
        </w:tc>
      </w:tr>
    </w:tbl>
    <w:p w14:paraId="6A88AC85" w14:textId="7B10DCB7" w:rsidR="00981804" w:rsidRPr="00E034AE" w:rsidRDefault="000C1099" w:rsidP="000C1099">
      <w:pPr>
        <w:pStyle w:val="5f1"/>
        <w:numPr>
          <w:ilvl w:val="0"/>
          <w:numId w:val="83"/>
        </w:numPr>
        <w:rPr>
          <w:sz w:val="24"/>
        </w:rPr>
      </w:pPr>
      <w:r w:rsidRPr="00E034AE">
        <w:rPr>
          <w:rFonts w:hint="eastAsia"/>
          <w:sz w:val="24"/>
        </w:rPr>
        <w:t>温湿度传感器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5"/>
        <w:gridCol w:w="1388"/>
        <w:gridCol w:w="6758"/>
      </w:tblGrid>
      <w:tr w:rsidR="00930AEA" w:rsidRPr="00E034AE" w14:paraId="70C2681B" w14:textId="77777777" w:rsidTr="006430BE">
        <w:trPr>
          <w:trHeight w:val="330"/>
        </w:trPr>
        <w:tc>
          <w:tcPr>
            <w:tcW w:w="505" w:type="pct"/>
            <w:shd w:val="clear" w:color="000000" w:fill="A6A6A6"/>
            <w:vAlign w:val="center"/>
          </w:tcPr>
          <w:p w14:paraId="346F3EC6" w14:textId="77777777" w:rsidR="00930AEA" w:rsidRPr="00E034AE" w:rsidRDefault="00930AEA" w:rsidP="00370F27">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重要性</w:t>
            </w:r>
          </w:p>
        </w:tc>
        <w:tc>
          <w:tcPr>
            <w:tcW w:w="766" w:type="pct"/>
            <w:shd w:val="clear" w:color="000000" w:fill="A6A6A6"/>
            <w:vAlign w:val="center"/>
          </w:tcPr>
          <w:p w14:paraId="2AC7F7B1" w14:textId="77777777" w:rsidR="00930AEA" w:rsidRPr="00E034AE" w:rsidRDefault="00930AEA" w:rsidP="00370F27">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指标项</w:t>
            </w:r>
          </w:p>
        </w:tc>
        <w:tc>
          <w:tcPr>
            <w:tcW w:w="3729" w:type="pct"/>
            <w:shd w:val="clear" w:color="000000" w:fill="A6A6A6"/>
            <w:vAlign w:val="center"/>
          </w:tcPr>
          <w:p w14:paraId="5475F8E6" w14:textId="77777777" w:rsidR="00930AEA" w:rsidRPr="00E034AE" w:rsidRDefault="00930AEA" w:rsidP="00370F27">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指标要求</w:t>
            </w:r>
          </w:p>
        </w:tc>
      </w:tr>
      <w:tr w:rsidR="008010E4" w:rsidRPr="00E034AE" w14:paraId="5C2EF2BD" w14:textId="77777777" w:rsidTr="006430BE">
        <w:trPr>
          <w:trHeight w:val="855"/>
        </w:trPr>
        <w:tc>
          <w:tcPr>
            <w:tcW w:w="505" w:type="pct"/>
            <w:shd w:val="clear" w:color="000000" w:fill="FFFFFF"/>
            <w:vAlign w:val="center"/>
          </w:tcPr>
          <w:p w14:paraId="096BF261" w14:textId="55F2C325" w:rsidR="008010E4" w:rsidRPr="00E034AE" w:rsidRDefault="0074368F" w:rsidP="006E0B03">
            <w:pPr>
              <w:jc w:val="center"/>
              <w:rPr>
                <w:rFonts w:ascii="宋体" w:hAnsi="宋体" w:cs="宋体"/>
                <w:color w:val="000000"/>
                <w:kern w:val="0"/>
                <w:sz w:val="24"/>
                <w:szCs w:val="24"/>
              </w:rPr>
            </w:pPr>
            <w:r w:rsidRPr="00E034AE">
              <w:rPr>
                <w:rFonts w:ascii="宋体" w:hAnsi="宋体" w:cs="宋体" w:hint="eastAsia"/>
                <w:color w:val="000000"/>
                <w:kern w:val="0"/>
                <w:sz w:val="24"/>
                <w:szCs w:val="24"/>
              </w:rPr>
              <w:t>3</w:t>
            </w:r>
            <w:r w:rsidRPr="00E034AE">
              <w:rPr>
                <w:rFonts w:ascii="宋体" w:hAnsi="宋体" w:cs="宋体"/>
                <w:color w:val="000000"/>
                <w:kern w:val="0"/>
                <w:sz w:val="24"/>
                <w:szCs w:val="24"/>
              </w:rPr>
              <w:t>2</w:t>
            </w:r>
          </w:p>
        </w:tc>
        <w:tc>
          <w:tcPr>
            <w:tcW w:w="766" w:type="pct"/>
            <w:shd w:val="clear" w:color="000000" w:fill="FFFFFF"/>
            <w:vAlign w:val="center"/>
          </w:tcPr>
          <w:p w14:paraId="0D3E37BA" w14:textId="5483776E" w:rsidR="008010E4" w:rsidRPr="00E034AE" w:rsidRDefault="008010E4" w:rsidP="00370F27">
            <w:pPr>
              <w:rPr>
                <w:rFonts w:ascii="宋体" w:hAnsi="宋体" w:cs="宋体"/>
                <w:color w:val="000000"/>
                <w:kern w:val="0"/>
                <w:sz w:val="24"/>
                <w:szCs w:val="24"/>
              </w:rPr>
            </w:pPr>
            <w:r w:rsidRPr="00E034AE">
              <w:rPr>
                <w:rFonts w:ascii="微软雅黑" w:hAnsi="微软雅黑" w:hint="eastAsia"/>
                <w:color w:val="333333"/>
                <w:sz w:val="24"/>
                <w:szCs w:val="24"/>
                <w:shd w:val="clear" w:color="auto" w:fill="FFFFFF"/>
              </w:rPr>
              <w:t>测量范围</w:t>
            </w:r>
          </w:p>
        </w:tc>
        <w:tc>
          <w:tcPr>
            <w:tcW w:w="3729" w:type="pct"/>
            <w:shd w:val="clear" w:color="000000" w:fill="FFFFFF"/>
            <w:vAlign w:val="center"/>
          </w:tcPr>
          <w:p w14:paraId="26EC8ECC" w14:textId="552503CB" w:rsidR="008010E4" w:rsidRPr="00E034AE" w:rsidRDefault="008010E4" w:rsidP="00443693">
            <w:pPr>
              <w:rPr>
                <w:rFonts w:ascii="宋体" w:hAnsi="宋体" w:cs="宋体"/>
                <w:color w:val="000000"/>
                <w:kern w:val="0"/>
                <w:sz w:val="24"/>
                <w:szCs w:val="24"/>
              </w:rPr>
            </w:pPr>
            <w:r w:rsidRPr="00E034AE">
              <w:rPr>
                <w:rFonts w:ascii="宋体" w:hAnsi="宋体" w:cs="宋体" w:hint="eastAsia"/>
                <w:color w:val="000000"/>
                <w:kern w:val="0"/>
                <w:sz w:val="24"/>
                <w:szCs w:val="24"/>
              </w:rPr>
              <w:t>温度：</w:t>
            </w:r>
            <w:r w:rsidRPr="00E034AE">
              <w:rPr>
                <w:rFonts w:ascii="宋体" w:hAnsi="宋体" w:cs="宋体" w:hint="eastAsia"/>
                <w:color w:val="000000"/>
                <w:kern w:val="0"/>
                <w:sz w:val="24"/>
                <w:szCs w:val="24"/>
              </w:rPr>
              <w:t>-40</w:t>
            </w:r>
            <w:r w:rsidRPr="00E034AE">
              <w:rPr>
                <w:rFonts w:ascii="宋体" w:hAnsi="宋体" w:cs="宋体" w:hint="eastAsia"/>
                <w:color w:val="000000"/>
                <w:kern w:val="0"/>
                <w:sz w:val="24"/>
                <w:szCs w:val="24"/>
              </w:rPr>
              <w:t>℃</w:t>
            </w:r>
            <w:r w:rsidR="00443693" w:rsidRPr="00E034AE">
              <w:rPr>
                <w:rFonts w:ascii="宋体" w:hAnsi="宋体" w:cs="宋体" w:hint="eastAsia"/>
                <w:color w:val="000000"/>
                <w:kern w:val="0"/>
                <w:sz w:val="24"/>
                <w:szCs w:val="24"/>
              </w:rPr>
              <w:t>～</w:t>
            </w:r>
            <w:r w:rsidRPr="00E034AE">
              <w:rPr>
                <w:rFonts w:ascii="宋体" w:hAnsi="宋体" w:cs="宋体" w:hint="eastAsia"/>
                <w:color w:val="000000"/>
                <w:kern w:val="0"/>
                <w:sz w:val="24"/>
                <w:szCs w:val="24"/>
              </w:rPr>
              <w:t>120</w:t>
            </w:r>
            <w:r w:rsidRPr="00E034AE">
              <w:rPr>
                <w:rFonts w:ascii="宋体" w:hAnsi="宋体" w:cs="宋体" w:hint="eastAsia"/>
                <w:color w:val="000000"/>
                <w:kern w:val="0"/>
                <w:sz w:val="24"/>
                <w:szCs w:val="24"/>
              </w:rPr>
              <w:t>℃</w:t>
            </w:r>
            <w:r w:rsidRPr="00E034AE">
              <w:rPr>
                <w:rFonts w:ascii="宋体" w:hAnsi="宋体" w:cs="宋体"/>
                <w:color w:val="000000"/>
                <w:kern w:val="0"/>
                <w:sz w:val="24"/>
                <w:szCs w:val="24"/>
              </w:rPr>
              <w:t xml:space="preserve">  </w:t>
            </w:r>
            <w:r w:rsidRPr="00E034AE">
              <w:rPr>
                <w:rFonts w:ascii="宋体" w:hAnsi="宋体" w:cs="宋体" w:hint="eastAsia"/>
                <w:color w:val="000000"/>
                <w:kern w:val="0"/>
                <w:sz w:val="24"/>
                <w:szCs w:val="24"/>
              </w:rPr>
              <w:t>湿度：</w:t>
            </w:r>
            <w:r w:rsidRPr="00E034AE">
              <w:rPr>
                <w:rFonts w:ascii="宋体" w:hAnsi="宋体" w:cs="宋体" w:hint="eastAsia"/>
                <w:color w:val="000000"/>
                <w:kern w:val="0"/>
                <w:sz w:val="24"/>
                <w:szCs w:val="24"/>
              </w:rPr>
              <w:t>0</w:t>
            </w:r>
            <w:r w:rsidR="00443693" w:rsidRPr="00E034AE">
              <w:rPr>
                <w:rFonts w:ascii="宋体" w:hAnsi="宋体" w:cs="宋体" w:hint="eastAsia"/>
                <w:color w:val="000000"/>
                <w:kern w:val="0"/>
                <w:sz w:val="24"/>
                <w:szCs w:val="24"/>
              </w:rPr>
              <w:t>～</w:t>
            </w:r>
            <w:r w:rsidRPr="00E034AE">
              <w:rPr>
                <w:rFonts w:ascii="宋体" w:hAnsi="宋体" w:cs="宋体" w:hint="eastAsia"/>
                <w:color w:val="000000"/>
                <w:kern w:val="0"/>
                <w:sz w:val="24"/>
                <w:szCs w:val="24"/>
              </w:rPr>
              <w:t>100%rh</w:t>
            </w:r>
          </w:p>
        </w:tc>
      </w:tr>
      <w:tr w:rsidR="008010E4" w:rsidRPr="00E034AE" w14:paraId="469B273A" w14:textId="77777777" w:rsidTr="006430BE">
        <w:trPr>
          <w:trHeight w:val="855"/>
        </w:trPr>
        <w:tc>
          <w:tcPr>
            <w:tcW w:w="505" w:type="pct"/>
            <w:shd w:val="clear" w:color="000000" w:fill="FFFFFF"/>
            <w:vAlign w:val="center"/>
          </w:tcPr>
          <w:p w14:paraId="4401094C" w14:textId="0187E898" w:rsidR="008010E4" w:rsidRPr="00E034AE" w:rsidRDefault="0074368F" w:rsidP="006E0B03">
            <w:pPr>
              <w:jc w:val="center"/>
              <w:rPr>
                <w:rFonts w:ascii="宋体" w:hAnsi="宋体" w:cs="宋体"/>
                <w:color w:val="000000"/>
                <w:kern w:val="0"/>
                <w:sz w:val="24"/>
                <w:szCs w:val="24"/>
              </w:rPr>
            </w:pPr>
            <w:r w:rsidRPr="00E034AE">
              <w:rPr>
                <w:rFonts w:ascii="宋体" w:hAnsi="宋体" w:cs="宋体" w:hint="eastAsia"/>
                <w:color w:val="000000"/>
                <w:kern w:val="0"/>
                <w:sz w:val="24"/>
                <w:szCs w:val="24"/>
              </w:rPr>
              <w:t>3</w:t>
            </w:r>
            <w:r w:rsidRPr="00E034AE">
              <w:rPr>
                <w:rFonts w:ascii="宋体" w:hAnsi="宋体" w:cs="宋体"/>
                <w:color w:val="000000"/>
                <w:kern w:val="0"/>
                <w:sz w:val="24"/>
                <w:szCs w:val="24"/>
              </w:rPr>
              <w:t>3</w:t>
            </w:r>
          </w:p>
        </w:tc>
        <w:tc>
          <w:tcPr>
            <w:tcW w:w="766" w:type="pct"/>
            <w:shd w:val="clear" w:color="000000" w:fill="FFFFFF"/>
            <w:vAlign w:val="center"/>
          </w:tcPr>
          <w:p w14:paraId="76CE81C5" w14:textId="3BAD013C" w:rsidR="008010E4" w:rsidRPr="00E034AE" w:rsidRDefault="008010E4" w:rsidP="00370F27">
            <w:pPr>
              <w:rPr>
                <w:rFonts w:ascii="宋体" w:hAnsi="宋体" w:cs="宋体"/>
                <w:color w:val="000000"/>
                <w:kern w:val="0"/>
                <w:sz w:val="24"/>
                <w:szCs w:val="24"/>
              </w:rPr>
            </w:pPr>
            <w:r w:rsidRPr="00E034AE">
              <w:rPr>
                <w:rFonts w:ascii="微软雅黑" w:hAnsi="微软雅黑" w:hint="eastAsia"/>
                <w:color w:val="333333"/>
                <w:sz w:val="24"/>
                <w:szCs w:val="24"/>
                <w:shd w:val="clear" w:color="auto" w:fill="FFFFFF"/>
              </w:rPr>
              <w:t>测量精度</w:t>
            </w:r>
          </w:p>
        </w:tc>
        <w:tc>
          <w:tcPr>
            <w:tcW w:w="3729" w:type="pct"/>
            <w:shd w:val="clear" w:color="000000" w:fill="FFFFFF"/>
            <w:vAlign w:val="center"/>
          </w:tcPr>
          <w:p w14:paraId="424FB588" w14:textId="77777777" w:rsidR="008010E4" w:rsidRPr="00E034AE" w:rsidRDefault="008010E4" w:rsidP="00370F27">
            <w:pPr>
              <w:rPr>
                <w:rFonts w:ascii="宋体" w:hAnsi="宋体" w:cs="宋体"/>
                <w:color w:val="000000"/>
                <w:kern w:val="0"/>
                <w:sz w:val="24"/>
                <w:szCs w:val="24"/>
              </w:rPr>
            </w:pPr>
            <w:r w:rsidRPr="00E034AE">
              <w:rPr>
                <w:rFonts w:ascii="宋体" w:hAnsi="宋体" w:cs="宋体" w:hint="eastAsia"/>
                <w:color w:val="000000"/>
                <w:kern w:val="0"/>
                <w:sz w:val="24"/>
                <w:szCs w:val="24"/>
              </w:rPr>
              <w:t>湿度：±</w:t>
            </w:r>
            <w:r w:rsidRPr="00E034AE">
              <w:rPr>
                <w:rFonts w:ascii="宋体" w:hAnsi="宋体" w:cs="宋体" w:hint="eastAsia"/>
                <w:color w:val="000000"/>
                <w:kern w:val="0"/>
                <w:sz w:val="24"/>
                <w:szCs w:val="24"/>
              </w:rPr>
              <w:t>0.3</w:t>
            </w:r>
            <w:r w:rsidRPr="00E034AE">
              <w:rPr>
                <w:rFonts w:ascii="宋体" w:hAnsi="宋体" w:cs="宋体" w:hint="eastAsia"/>
                <w:color w:val="000000"/>
                <w:kern w:val="0"/>
                <w:sz w:val="24"/>
                <w:szCs w:val="24"/>
              </w:rPr>
              <w:t>℃</w:t>
            </w:r>
            <w:r w:rsidRPr="00E034AE">
              <w:rPr>
                <w:rFonts w:ascii="宋体" w:hAnsi="宋体" w:cs="宋体" w:hint="eastAsia"/>
                <w:color w:val="000000"/>
                <w:kern w:val="0"/>
                <w:sz w:val="24"/>
                <w:szCs w:val="24"/>
              </w:rPr>
              <w:t xml:space="preserve"> </w:t>
            </w:r>
            <w:r w:rsidRPr="00E034AE">
              <w:rPr>
                <w:rFonts w:ascii="宋体" w:hAnsi="宋体" w:cs="宋体" w:hint="eastAsia"/>
                <w:color w:val="000000"/>
                <w:kern w:val="0"/>
                <w:sz w:val="24"/>
                <w:szCs w:val="24"/>
              </w:rPr>
              <w:t>分辨率</w:t>
            </w:r>
            <w:r w:rsidRPr="00E034AE">
              <w:rPr>
                <w:rFonts w:ascii="宋体" w:hAnsi="宋体" w:cs="宋体" w:hint="eastAsia"/>
                <w:color w:val="000000"/>
                <w:kern w:val="0"/>
                <w:sz w:val="24"/>
                <w:szCs w:val="24"/>
              </w:rPr>
              <w:t xml:space="preserve"> 0.1</w:t>
            </w:r>
            <w:r w:rsidRPr="00E034AE">
              <w:rPr>
                <w:rFonts w:ascii="宋体" w:hAnsi="宋体" w:cs="宋体" w:hint="eastAsia"/>
                <w:color w:val="000000"/>
                <w:kern w:val="0"/>
                <w:sz w:val="24"/>
                <w:szCs w:val="24"/>
              </w:rPr>
              <w:t>℃</w:t>
            </w:r>
          </w:p>
          <w:p w14:paraId="6B55689C" w14:textId="06609563" w:rsidR="008010E4" w:rsidRPr="00E034AE" w:rsidRDefault="008010E4" w:rsidP="00370F27">
            <w:pPr>
              <w:rPr>
                <w:rFonts w:ascii="宋体" w:hAnsi="宋体" w:cs="宋体"/>
                <w:color w:val="000000"/>
                <w:kern w:val="0"/>
                <w:sz w:val="24"/>
                <w:szCs w:val="24"/>
              </w:rPr>
            </w:pPr>
            <w:r w:rsidRPr="00E034AE">
              <w:rPr>
                <w:rFonts w:ascii="宋体" w:hAnsi="宋体" w:cs="宋体" w:hint="eastAsia"/>
                <w:color w:val="000000"/>
                <w:kern w:val="0"/>
                <w:sz w:val="24"/>
                <w:szCs w:val="24"/>
              </w:rPr>
              <w:t>湿度：±</w:t>
            </w:r>
            <w:r w:rsidRPr="00E034AE">
              <w:rPr>
                <w:rFonts w:ascii="宋体" w:hAnsi="宋体" w:cs="宋体" w:hint="eastAsia"/>
                <w:color w:val="000000"/>
                <w:kern w:val="0"/>
                <w:sz w:val="24"/>
                <w:szCs w:val="24"/>
              </w:rPr>
              <w:t xml:space="preserve">3%rh </w:t>
            </w:r>
            <w:r w:rsidRPr="00E034AE">
              <w:rPr>
                <w:rFonts w:ascii="宋体" w:hAnsi="宋体" w:cs="宋体" w:hint="eastAsia"/>
                <w:color w:val="000000"/>
                <w:kern w:val="0"/>
                <w:sz w:val="24"/>
                <w:szCs w:val="24"/>
              </w:rPr>
              <w:t>分辨率</w:t>
            </w:r>
            <w:r w:rsidRPr="00E034AE">
              <w:rPr>
                <w:rFonts w:ascii="宋体" w:hAnsi="宋体" w:cs="宋体" w:hint="eastAsia"/>
                <w:color w:val="000000"/>
                <w:kern w:val="0"/>
                <w:sz w:val="24"/>
                <w:szCs w:val="24"/>
              </w:rPr>
              <w:t xml:space="preserve"> 0.1rh</w:t>
            </w:r>
          </w:p>
        </w:tc>
      </w:tr>
    </w:tbl>
    <w:p w14:paraId="2F483155" w14:textId="7D8CA374" w:rsidR="00B805B1" w:rsidRPr="00E034AE" w:rsidRDefault="00B805B1" w:rsidP="00B805B1">
      <w:pPr>
        <w:pStyle w:val="5f1"/>
        <w:numPr>
          <w:ilvl w:val="0"/>
          <w:numId w:val="83"/>
        </w:numPr>
        <w:rPr>
          <w:sz w:val="24"/>
        </w:rPr>
      </w:pPr>
      <w:r w:rsidRPr="00E034AE">
        <w:rPr>
          <w:rFonts w:hint="eastAsia"/>
          <w:sz w:val="24"/>
        </w:rPr>
        <w:lastRenderedPageBreak/>
        <w:t>亮度传感器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5"/>
        <w:gridCol w:w="1388"/>
        <w:gridCol w:w="6758"/>
      </w:tblGrid>
      <w:tr w:rsidR="00930AEA" w:rsidRPr="00E034AE" w14:paraId="69DEA668" w14:textId="77777777" w:rsidTr="006430BE">
        <w:trPr>
          <w:trHeight w:val="330"/>
        </w:trPr>
        <w:tc>
          <w:tcPr>
            <w:tcW w:w="505" w:type="pct"/>
            <w:shd w:val="clear" w:color="000000" w:fill="A6A6A6"/>
            <w:vAlign w:val="center"/>
          </w:tcPr>
          <w:p w14:paraId="3A541E5D" w14:textId="77777777" w:rsidR="00930AEA" w:rsidRPr="00E034AE" w:rsidRDefault="00930AEA" w:rsidP="00FE6247">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重要性</w:t>
            </w:r>
          </w:p>
        </w:tc>
        <w:tc>
          <w:tcPr>
            <w:tcW w:w="766" w:type="pct"/>
            <w:shd w:val="clear" w:color="000000" w:fill="A6A6A6"/>
            <w:vAlign w:val="center"/>
          </w:tcPr>
          <w:p w14:paraId="481D96BF" w14:textId="77777777" w:rsidR="00930AEA" w:rsidRPr="00E034AE" w:rsidRDefault="00930AEA" w:rsidP="00FE6247">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指标项</w:t>
            </w:r>
          </w:p>
        </w:tc>
        <w:tc>
          <w:tcPr>
            <w:tcW w:w="3729" w:type="pct"/>
            <w:shd w:val="clear" w:color="000000" w:fill="A6A6A6"/>
            <w:vAlign w:val="center"/>
          </w:tcPr>
          <w:p w14:paraId="322D09BC" w14:textId="77777777" w:rsidR="00930AEA" w:rsidRPr="00E034AE" w:rsidRDefault="00930AEA" w:rsidP="00FE6247">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指标要求</w:t>
            </w:r>
          </w:p>
        </w:tc>
      </w:tr>
      <w:tr w:rsidR="00930AEA" w:rsidRPr="00E034AE" w14:paraId="67B6E7F6" w14:textId="77777777" w:rsidTr="006430BE">
        <w:trPr>
          <w:trHeight w:val="855"/>
        </w:trPr>
        <w:tc>
          <w:tcPr>
            <w:tcW w:w="505" w:type="pct"/>
            <w:shd w:val="clear" w:color="000000" w:fill="FFFFFF"/>
            <w:vAlign w:val="center"/>
          </w:tcPr>
          <w:p w14:paraId="07F24732" w14:textId="5218191A" w:rsidR="00930AEA" w:rsidRPr="00E034AE" w:rsidRDefault="0074368F" w:rsidP="006E0B03">
            <w:pPr>
              <w:jc w:val="center"/>
              <w:rPr>
                <w:rFonts w:ascii="宋体" w:hAnsi="宋体" w:cs="宋体"/>
                <w:color w:val="000000"/>
                <w:kern w:val="0"/>
                <w:sz w:val="24"/>
                <w:szCs w:val="24"/>
              </w:rPr>
            </w:pPr>
            <w:r w:rsidRPr="00E034AE">
              <w:rPr>
                <w:rFonts w:ascii="宋体" w:hAnsi="宋体" w:cs="宋体"/>
                <w:color w:val="000000"/>
                <w:kern w:val="0"/>
                <w:sz w:val="24"/>
                <w:szCs w:val="24"/>
              </w:rPr>
              <w:t>34</w:t>
            </w:r>
          </w:p>
        </w:tc>
        <w:tc>
          <w:tcPr>
            <w:tcW w:w="766" w:type="pct"/>
            <w:shd w:val="clear" w:color="000000" w:fill="FFFFFF"/>
            <w:vAlign w:val="center"/>
          </w:tcPr>
          <w:p w14:paraId="6CCA3212" w14:textId="71B389FA" w:rsidR="008010E4" w:rsidRPr="00E034AE" w:rsidRDefault="008010E4" w:rsidP="008010E4">
            <w:pPr>
              <w:rPr>
                <w:rFonts w:ascii="微软雅黑" w:hAnsi="微软雅黑"/>
                <w:color w:val="333333"/>
                <w:kern w:val="0"/>
                <w:sz w:val="24"/>
                <w:szCs w:val="24"/>
                <w:lang w:val="en-US"/>
              </w:rPr>
            </w:pPr>
            <w:r w:rsidRPr="00E034AE">
              <w:rPr>
                <w:rFonts w:ascii="微软雅黑" w:hAnsi="微软雅黑" w:hint="eastAsia"/>
                <w:color w:val="333333"/>
                <w:sz w:val="24"/>
                <w:szCs w:val="24"/>
              </w:rPr>
              <w:t>亮度测量范围</w:t>
            </w:r>
          </w:p>
          <w:p w14:paraId="74A1FB97" w14:textId="34E60D12" w:rsidR="00930AEA" w:rsidRPr="00E034AE" w:rsidRDefault="00930AEA" w:rsidP="00FE6247">
            <w:pPr>
              <w:rPr>
                <w:rFonts w:ascii="宋体" w:hAnsi="宋体" w:cs="宋体"/>
                <w:color w:val="000000"/>
                <w:kern w:val="0"/>
                <w:sz w:val="24"/>
                <w:szCs w:val="24"/>
              </w:rPr>
            </w:pPr>
          </w:p>
        </w:tc>
        <w:tc>
          <w:tcPr>
            <w:tcW w:w="3729" w:type="pct"/>
            <w:shd w:val="clear" w:color="000000" w:fill="FFFFFF"/>
            <w:vAlign w:val="center"/>
          </w:tcPr>
          <w:p w14:paraId="053DB310" w14:textId="4553719C" w:rsidR="00930AEA" w:rsidRPr="00E034AE" w:rsidRDefault="008010E4" w:rsidP="00FE6247">
            <w:pPr>
              <w:rPr>
                <w:rFonts w:ascii="宋体" w:hAnsi="宋体" w:cs="宋体"/>
                <w:color w:val="000000"/>
                <w:kern w:val="0"/>
                <w:sz w:val="24"/>
                <w:szCs w:val="24"/>
              </w:rPr>
            </w:pPr>
            <w:r w:rsidRPr="00E034AE">
              <w:rPr>
                <w:rFonts w:ascii="微软雅黑" w:hAnsi="微软雅黑" w:hint="eastAsia"/>
                <w:color w:val="333333"/>
                <w:sz w:val="24"/>
                <w:szCs w:val="24"/>
                <w:shd w:val="clear" w:color="auto" w:fill="FFFFFF"/>
              </w:rPr>
              <w:t>0</w:t>
            </w:r>
            <w:r w:rsidR="00443693" w:rsidRPr="00E034AE">
              <w:rPr>
                <w:rFonts w:ascii="宋体" w:hAnsi="宋体" w:cs="宋体" w:hint="eastAsia"/>
                <w:color w:val="000000"/>
                <w:kern w:val="0"/>
                <w:sz w:val="24"/>
                <w:szCs w:val="24"/>
              </w:rPr>
              <w:t>～</w:t>
            </w:r>
            <w:r w:rsidRPr="00E034AE">
              <w:rPr>
                <w:rFonts w:ascii="微软雅黑" w:hAnsi="微软雅黑" w:hint="eastAsia"/>
                <w:color w:val="333333"/>
                <w:sz w:val="24"/>
                <w:szCs w:val="24"/>
                <w:shd w:val="clear" w:color="auto" w:fill="FFFFFF"/>
              </w:rPr>
              <w:t>65535 lux</w:t>
            </w:r>
          </w:p>
        </w:tc>
      </w:tr>
    </w:tbl>
    <w:p w14:paraId="0D56AA9B" w14:textId="20079CC0" w:rsidR="00981804" w:rsidRPr="00E034AE" w:rsidRDefault="004A55CB" w:rsidP="004A55CB">
      <w:pPr>
        <w:pStyle w:val="5f1"/>
        <w:numPr>
          <w:ilvl w:val="0"/>
          <w:numId w:val="83"/>
        </w:numPr>
        <w:rPr>
          <w:sz w:val="24"/>
        </w:rPr>
      </w:pPr>
      <w:r w:rsidRPr="00E034AE">
        <w:rPr>
          <w:rFonts w:hint="eastAsia"/>
          <w:sz w:val="24"/>
        </w:rPr>
        <w:t>云平台系统</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5"/>
        <w:gridCol w:w="1517"/>
        <w:gridCol w:w="6589"/>
      </w:tblGrid>
      <w:tr w:rsidR="00930AEA" w:rsidRPr="00E034AE" w14:paraId="3C8C7080" w14:textId="77777777" w:rsidTr="006430BE">
        <w:trPr>
          <w:trHeight w:val="330"/>
        </w:trPr>
        <w:tc>
          <w:tcPr>
            <w:tcW w:w="527" w:type="pct"/>
            <w:shd w:val="clear" w:color="000000" w:fill="A6A6A6"/>
            <w:vAlign w:val="center"/>
          </w:tcPr>
          <w:p w14:paraId="190FEB61" w14:textId="77777777" w:rsidR="00930AEA" w:rsidRPr="00E034AE" w:rsidRDefault="00930AEA" w:rsidP="00370F27">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重要性</w:t>
            </w:r>
          </w:p>
        </w:tc>
        <w:tc>
          <w:tcPr>
            <w:tcW w:w="837" w:type="pct"/>
            <w:shd w:val="clear" w:color="000000" w:fill="A6A6A6"/>
            <w:vAlign w:val="center"/>
          </w:tcPr>
          <w:p w14:paraId="12C5BA23" w14:textId="77777777" w:rsidR="00930AEA" w:rsidRPr="00E034AE" w:rsidRDefault="00930AEA" w:rsidP="00370F27">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指标项</w:t>
            </w:r>
          </w:p>
        </w:tc>
        <w:tc>
          <w:tcPr>
            <w:tcW w:w="3636" w:type="pct"/>
            <w:shd w:val="clear" w:color="000000" w:fill="A6A6A6"/>
            <w:vAlign w:val="center"/>
          </w:tcPr>
          <w:p w14:paraId="468298A5" w14:textId="77777777" w:rsidR="00930AEA" w:rsidRPr="00E034AE" w:rsidRDefault="00930AEA" w:rsidP="00370F27">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指标要求</w:t>
            </w:r>
          </w:p>
        </w:tc>
      </w:tr>
      <w:tr w:rsidR="00930AEA" w:rsidRPr="00E034AE" w14:paraId="330C97CF" w14:textId="77777777" w:rsidTr="006430BE">
        <w:trPr>
          <w:trHeight w:val="570"/>
        </w:trPr>
        <w:tc>
          <w:tcPr>
            <w:tcW w:w="527" w:type="pct"/>
            <w:shd w:val="clear" w:color="000000" w:fill="FFFFFF"/>
            <w:vAlign w:val="center"/>
          </w:tcPr>
          <w:p w14:paraId="7C379D6F" w14:textId="688504DA" w:rsidR="00930AEA" w:rsidRPr="00E034AE" w:rsidRDefault="0074368F" w:rsidP="006E0B03">
            <w:pPr>
              <w:jc w:val="center"/>
              <w:rPr>
                <w:rFonts w:ascii="宋体" w:hAnsi="宋体" w:cs="宋体"/>
                <w:color w:val="000000"/>
                <w:kern w:val="0"/>
                <w:sz w:val="24"/>
                <w:szCs w:val="24"/>
              </w:rPr>
            </w:pPr>
            <w:r w:rsidRPr="00E034AE">
              <w:rPr>
                <w:rFonts w:ascii="宋体" w:hAnsi="宋体" w:cs="宋体"/>
                <w:color w:val="000000"/>
                <w:kern w:val="0"/>
                <w:sz w:val="24"/>
                <w:szCs w:val="24"/>
              </w:rPr>
              <w:t>35</w:t>
            </w:r>
          </w:p>
        </w:tc>
        <w:tc>
          <w:tcPr>
            <w:tcW w:w="837" w:type="pct"/>
            <w:shd w:val="clear" w:color="000000" w:fill="FFFFFF"/>
            <w:vAlign w:val="center"/>
          </w:tcPr>
          <w:p w14:paraId="7C9FABD3" w14:textId="4665AB4D" w:rsidR="00930AEA" w:rsidRPr="00E034AE" w:rsidRDefault="00930AEA" w:rsidP="00370F27">
            <w:pPr>
              <w:jc w:val="center"/>
              <w:rPr>
                <w:rFonts w:ascii="宋体" w:hAnsi="宋体" w:cs="宋体"/>
                <w:color w:val="000000"/>
                <w:kern w:val="0"/>
                <w:sz w:val="24"/>
                <w:szCs w:val="24"/>
              </w:rPr>
            </w:pPr>
            <w:r w:rsidRPr="00E034AE">
              <w:rPr>
                <w:rFonts w:ascii="宋体" w:hAnsi="宋体" w:cs="宋体" w:hint="eastAsia"/>
                <w:color w:val="000000"/>
                <w:kern w:val="0"/>
                <w:sz w:val="24"/>
                <w:szCs w:val="24"/>
              </w:rPr>
              <w:t>远程监控与终端管理</w:t>
            </w:r>
          </w:p>
        </w:tc>
        <w:tc>
          <w:tcPr>
            <w:tcW w:w="3636" w:type="pct"/>
            <w:shd w:val="clear" w:color="000000" w:fill="FFFFFF"/>
            <w:vAlign w:val="center"/>
          </w:tcPr>
          <w:p w14:paraId="148FAB47" w14:textId="1A7160E5" w:rsidR="00930AEA" w:rsidRPr="00E034AE" w:rsidRDefault="00930AEA" w:rsidP="00602E5D">
            <w:pPr>
              <w:rPr>
                <w:rFonts w:ascii="宋体" w:hAnsi="宋体" w:cs="宋体"/>
                <w:color w:val="000000"/>
                <w:kern w:val="0"/>
                <w:sz w:val="24"/>
                <w:szCs w:val="24"/>
              </w:rPr>
            </w:pPr>
            <w:r w:rsidRPr="00E034AE">
              <w:rPr>
                <w:rFonts w:ascii="宋体" w:hAnsi="宋体" w:cs="宋体" w:hint="eastAsia"/>
                <w:color w:val="000000"/>
                <w:kern w:val="0"/>
                <w:sz w:val="24"/>
                <w:szCs w:val="24"/>
              </w:rPr>
              <w:t>无需人为干预，可通过后台管理端设定自动开关机时间，调节音量，实时监控终端的运行状态：播放内容监控（文本模式、图形模式），运行日志查看（播放日志、下载日志、下载进度、错误日志），远程控制（立即开机、关机、重启），远程自动升级等。</w:t>
            </w:r>
          </w:p>
        </w:tc>
      </w:tr>
      <w:tr w:rsidR="00930AEA" w:rsidRPr="00E034AE" w14:paraId="5BDBC1F5" w14:textId="77777777" w:rsidTr="006430BE">
        <w:trPr>
          <w:trHeight w:val="570"/>
        </w:trPr>
        <w:tc>
          <w:tcPr>
            <w:tcW w:w="527" w:type="pct"/>
            <w:shd w:val="clear" w:color="000000" w:fill="FFFFFF"/>
            <w:vAlign w:val="center"/>
          </w:tcPr>
          <w:p w14:paraId="076D1830" w14:textId="36F6540C" w:rsidR="00930AEA" w:rsidRPr="00E034AE" w:rsidRDefault="00930AEA" w:rsidP="006E0B03">
            <w:pPr>
              <w:jc w:val="center"/>
              <w:rPr>
                <w:rFonts w:ascii="宋体" w:hAnsi="宋体" w:cs="宋体"/>
                <w:color w:val="000000"/>
                <w:kern w:val="0"/>
                <w:sz w:val="24"/>
                <w:szCs w:val="24"/>
              </w:rPr>
            </w:pPr>
            <w:r w:rsidRPr="00E034AE">
              <w:rPr>
                <w:rFonts w:hint="eastAsia"/>
                <w:sz w:val="24"/>
                <w:szCs w:val="24"/>
              </w:rPr>
              <w:t>★</w:t>
            </w:r>
            <w:r w:rsidR="00DE7041" w:rsidRPr="00E034AE">
              <w:rPr>
                <w:rFonts w:hint="eastAsia"/>
                <w:sz w:val="24"/>
                <w:szCs w:val="24"/>
              </w:rPr>
              <w:t>9</w:t>
            </w:r>
          </w:p>
        </w:tc>
        <w:tc>
          <w:tcPr>
            <w:tcW w:w="837" w:type="pct"/>
            <w:shd w:val="clear" w:color="000000" w:fill="FFFFFF"/>
            <w:vAlign w:val="center"/>
          </w:tcPr>
          <w:p w14:paraId="7F459352" w14:textId="5FDF1728" w:rsidR="00930AEA" w:rsidRPr="00E034AE" w:rsidRDefault="00930AEA" w:rsidP="00324240">
            <w:pPr>
              <w:rPr>
                <w:rFonts w:ascii="宋体" w:hAnsi="宋体" w:cs="宋体"/>
                <w:color w:val="000000"/>
                <w:kern w:val="0"/>
                <w:sz w:val="24"/>
                <w:szCs w:val="24"/>
              </w:rPr>
            </w:pPr>
            <w:r w:rsidRPr="00E034AE">
              <w:rPr>
                <w:rFonts w:ascii="宋体" w:hAnsi="宋体" w:cs="宋体" w:hint="eastAsia"/>
                <w:color w:val="000000"/>
                <w:kern w:val="0"/>
                <w:sz w:val="24"/>
                <w:szCs w:val="24"/>
              </w:rPr>
              <w:t>服务器双</w:t>
            </w:r>
            <w:proofErr w:type="gramStart"/>
            <w:r w:rsidRPr="00E034AE">
              <w:rPr>
                <w:rFonts w:ascii="宋体" w:hAnsi="宋体" w:cs="宋体" w:hint="eastAsia"/>
                <w:color w:val="000000"/>
                <w:kern w:val="0"/>
                <w:sz w:val="24"/>
                <w:szCs w:val="24"/>
              </w:rPr>
              <w:t>机热备功能</w:t>
            </w:r>
            <w:proofErr w:type="gramEnd"/>
          </w:p>
        </w:tc>
        <w:tc>
          <w:tcPr>
            <w:tcW w:w="3636" w:type="pct"/>
            <w:shd w:val="clear" w:color="000000" w:fill="FFFFFF"/>
            <w:vAlign w:val="center"/>
          </w:tcPr>
          <w:p w14:paraId="2B319F3C" w14:textId="1CFF8202" w:rsidR="00930AEA" w:rsidRPr="00E034AE" w:rsidRDefault="00930AEA" w:rsidP="00324240">
            <w:pPr>
              <w:rPr>
                <w:rFonts w:ascii="宋体" w:hAnsi="宋体" w:cs="宋体"/>
                <w:color w:val="000000"/>
                <w:kern w:val="0"/>
                <w:sz w:val="24"/>
                <w:szCs w:val="24"/>
              </w:rPr>
            </w:pPr>
            <w:r w:rsidRPr="00E034AE">
              <w:rPr>
                <w:rFonts w:ascii="宋体" w:hAnsi="宋体" w:cs="宋体" w:hint="eastAsia"/>
                <w:color w:val="000000"/>
                <w:kern w:val="0"/>
                <w:sz w:val="24"/>
                <w:szCs w:val="24"/>
              </w:rPr>
              <w:t>实现所有服务、程序、数据的实时备份和瞬间故障自动切换，不需要人工干预，保证系统能持续提供服务，保障服务器不间断工作。</w:t>
            </w:r>
          </w:p>
        </w:tc>
      </w:tr>
      <w:tr w:rsidR="00930AEA" w:rsidRPr="00E034AE" w14:paraId="580DFFED" w14:textId="77777777" w:rsidTr="006430BE">
        <w:trPr>
          <w:trHeight w:val="855"/>
        </w:trPr>
        <w:tc>
          <w:tcPr>
            <w:tcW w:w="527" w:type="pct"/>
            <w:shd w:val="clear" w:color="000000" w:fill="FFFFFF"/>
            <w:vAlign w:val="center"/>
          </w:tcPr>
          <w:p w14:paraId="348D3E05" w14:textId="6AC0262A" w:rsidR="00930AEA" w:rsidRPr="00E034AE" w:rsidRDefault="0074368F" w:rsidP="006E0B03">
            <w:pPr>
              <w:jc w:val="center"/>
              <w:rPr>
                <w:rFonts w:ascii="宋体" w:hAnsi="宋体" w:cs="宋体"/>
                <w:color w:val="000000"/>
                <w:kern w:val="0"/>
                <w:sz w:val="24"/>
                <w:szCs w:val="24"/>
              </w:rPr>
            </w:pPr>
            <w:r w:rsidRPr="00E034AE">
              <w:rPr>
                <w:rFonts w:ascii="宋体" w:hAnsi="宋体" w:cs="宋体" w:hint="eastAsia"/>
                <w:color w:val="000000"/>
                <w:kern w:val="0"/>
                <w:sz w:val="24"/>
                <w:szCs w:val="24"/>
              </w:rPr>
              <w:t>3</w:t>
            </w:r>
            <w:r w:rsidRPr="00E034AE">
              <w:rPr>
                <w:rFonts w:ascii="宋体" w:hAnsi="宋体" w:cs="宋体"/>
                <w:color w:val="000000"/>
                <w:kern w:val="0"/>
                <w:sz w:val="24"/>
                <w:szCs w:val="24"/>
              </w:rPr>
              <w:t>6</w:t>
            </w:r>
          </w:p>
        </w:tc>
        <w:tc>
          <w:tcPr>
            <w:tcW w:w="837" w:type="pct"/>
            <w:shd w:val="clear" w:color="000000" w:fill="FFFFFF"/>
            <w:vAlign w:val="center"/>
          </w:tcPr>
          <w:p w14:paraId="29911611" w14:textId="687B5E57" w:rsidR="00930AEA" w:rsidRPr="00E034AE" w:rsidRDefault="00930AEA" w:rsidP="00370F27">
            <w:pPr>
              <w:rPr>
                <w:rFonts w:ascii="宋体" w:hAnsi="宋体" w:cs="宋体"/>
                <w:color w:val="000000"/>
                <w:kern w:val="0"/>
                <w:sz w:val="24"/>
                <w:szCs w:val="24"/>
              </w:rPr>
            </w:pPr>
            <w:r w:rsidRPr="00E034AE">
              <w:rPr>
                <w:rFonts w:ascii="宋体" w:hAnsi="宋体" w:cs="宋体" w:hint="eastAsia"/>
                <w:color w:val="000000"/>
                <w:kern w:val="0"/>
                <w:sz w:val="24"/>
                <w:szCs w:val="24"/>
              </w:rPr>
              <w:t>系统对接与扩展能力</w:t>
            </w:r>
          </w:p>
        </w:tc>
        <w:tc>
          <w:tcPr>
            <w:tcW w:w="3636" w:type="pct"/>
            <w:shd w:val="clear" w:color="000000" w:fill="FFFFFF"/>
            <w:vAlign w:val="center"/>
          </w:tcPr>
          <w:p w14:paraId="3E085242" w14:textId="47E84B19" w:rsidR="00930AEA" w:rsidRPr="00E034AE" w:rsidRDefault="00930AEA" w:rsidP="00324240">
            <w:pPr>
              <w:rPr>
                <w:rFonts w:ascii="宋体" w:hAnsi="宋体" w:cs="宋体"/>
                <w:color w:val="000000"/>
                <w:kern w:val="0"/>
                <w:sz w:val="24"/>
                <w:szCs w:val="24"/>
              </w:rPr>
            </w:pPr>
            <w:r w:rsidRPr="00E034AE">
              <w:rPr>
                <w:rFonts w:ascii="宋体" w:hAnsi="宋体" w:cs="宋体" w:hint="eastAsia"/>
                <w:color w:val="000000"/>
                <w:kern w:val="0"/>
                <w:sz w:val="24"/>
                <w:szCs w:val="24"/>
              </w:rPr>
              <w:t>①</w:t>
            </w:r>
            <w:r w:rsidR="00324240" w:rsidRPr="00E034AE">
              <w:rPr>
                <w:rFonts w:ascii="宋体" w:hAnsi="宋体" w:cs="宋体" w:hint="eastAsia"/>
                <w:color w:val="000000"/>
                <w:kern w:val="0"/>
                <w:sz w:val="24"/>
                <w:szCs w:val="24"/>
              </w:rPr>
              <w:t>满足数据源对接，可进行实时抓取与解析，</w:t>
            </w:r>
            <w:r w:rsidRPr="00E034AE">
              <w:rPr>
                <w:rFonts w:ascii="宋体" w:hAnsi="宋体" w:cs="宋体" w:hint="eastAsia"/>
                <w:color w:val="000000"/>
                <w:kern w:val="0"/>
                <w:sz w:val="24"/>
                <w:szCs w:val="24"/>
              </w:rPr>
              <w:t>具备显示效果配置、编辑功能。②系统采用模块化、开放式、标准化设计开发</w:t>
            </w:r>
            <w:r w:rsidR="00324240" w:rsidRPr="00E034AE">
              <w:rPr>
                <w:rFonts w:ascii="宋体" w:hAnsi="宋体" w:cs="宋体" w:hint="eastAsia"/>
                <w:color w:val="000000"/>
                <w:kern w:val="0"/>
                <w:sz w:val="24"/>
                <w:szCs w:val="24"/>
              </w:rPr>
              <w:t>，可在不重复建设中心系统的前提下，进行多方位应用的扩展，进行功能的延伸。</w:t>
            </w:r>
            <w:r w:rsidR="00BD2C54" w:rsidRPr="00E034AE">
              <w:rPr>
                <w:rFonts w:ascii="宋体" w:hAnsi="宋体" w:cs="宋体"/>
                <w:color w:val="000000"/>
                <w:kern w:val="0"/>
                <w:sz w:val="24"/>
                <w:szCs w:val="24"/>
              </w:rPr>
              <w:t xml:space="preserve"> </w:t>
            </w:r>
          </w:p>
        </w:tc>
      </w:tr>
      <w:tr w:rsidR="00930AEA" w:rsidRPr="00E034AE" w14:paraId="39184CDB" w14:textId="77777777" w:rsidTr="006430BE">
        <w:trPr>
          <w:trHeight w:val="570"/>
        </w:trPr>
        <w:tc>
          <w:tcPr>
            <w:tcW w:w="527" w:type="pct"/>
            <w:shd w:val="clear" w:color="000000" w:fill="FFFFFF"/>
            <w:vAlign w:val="center"/>
          </w:tcPr>
          <w:p w14:paraId="65042F82" w14:textId="141E556E" w:rsidR="00930AEA" w:rsidRPr="00E034AE" w:rsidRDefault="0074368F" w:rsidP="006E0B03">
            <w:pPr>
              <w:jc w:val="center"/>
              <w:rPr>
                <w:rFonts w:ascii="宋体" w:hAnsi="宋体" w:cs="宋体"/>
                <w:color w:val="000000"/>
                <w:kern w:val="0"/>
                <w:sz w:val="24"/>
                <w:szCs w:val="24"/>
              </w:rPr>
            </w:pPr>
            <w:r w:rsidRPr="00E034AE">
              <w:rPr>
                <w:rFonts w:ascii="宋体" w:hAnsi="宋体" w:cs="宋体" w:hint="eastAsia"/>
                <w:color w:val="000000"/>
                <w:kern w:val="0"/>
                <w:sz w:val="24"/>
                <w:szCs w:val="24"/>
              </w:rPr>
              <w:t>3</w:t>
            </w:r>
            <w:r w:rsidRPr="00E034AE">
              <w:rPr>
                <w:rFonts w:ascii="宋体" w:hAnsi="宋体" w:cs="宋体"/>
                <w:color w:val="000000"/>
                <w:kern w:val="0"/>
                <w:sz w:val="24"/>
                <w:szCs w:val="24"/>
              </w:rPr>
              <w:t>7</w:t>
            </w:r>
          </w:p>
        </w:tc>
        <w:tc>
          <w:tcPr>
            <w:tcW w:w="837" w:type="pct"/>
            <w:shd w:val="clear" w:color="000000" w:fill="FFFFFF"/>
            <w:vAlign w:val="center"/>
          </w:tcPr>
          <w:p w14:paraId="6C9F8BE1" w14:textId="6A8EC725" w:rsidR="00930AEA" w:rsidRPr="00E034AE" w:rsidRDefault="00930AEA" w:rsidP="00370F27">
            <w:pPr>
              <w:rPr>
                <w:rFonts w:ascii="宋体" w:hAnsi="宋体" w:cs="宋体"/>
                <w:color w:val="000000"/>
                <w:kern w:val="0"/>
                <w:sz w:val="24"/>
                <w:szCs w:val="24"/>
              </w:rPr>
            </w:pPr>
            <w:r w:rsidRPr="00E034AE">
              <w:rPr>
                <w:rFonts w:ascii="宋体" w:hAnsi="宋体" w:cs="宋体" w:hint="eastAsia"/>
                <w:color w:val="000000"/>
                <w:kern w:val="0"/>
                <w:sz w:val="24"/>
                <w:szCs w:val="24"/>
              </w:rPr>
              <w:t>媒体库管理功能</w:t>
            </w:r>
          </w:p>
        </w:tc>
        <w:tc>
          <w:tcPr>
            <w:tcW w:w="3636" w:type="pct"/>
            <w:shd w:val="clear" w:color="000000" w:fill="FFFFFF"/>
            <w:vAlign w:val="center"/>
          </w:tcPr>
          <w:p w14:paraId="3FC62808" w14:textId="04182E0A" w:rsidR="00930AEA" w:rsidRPr="00E034AE" w:rsidRDefault="00930AEA" w:rsidP="00370F27">
            <w:pPr>
              <w:rPr>
                <w:rFonts w:ascii="宋体" w:hAnsi="宋体" w:cs="宋体"/>
                <w:color w:val="000000"/>
                <w:kern w:val="0"/>
                <w:sz w:val="24"/>
                <w:szCs w:val="24"/>
              </w:rPr>
            </w:pPr>
            <w:r w:rsidRPr="00E034AE">
              <w:rPr>
                <w:rFonts w:ascii="宋体" w:hAnsi="宋体" w:cs="宋体" w:hint="eastAsia"/>
                <w:color w:val="000000"/>
                <w:kern w:val="0"/>
                <w:sz w:val="24"/>
                <w:szCs w:val="24"/>
              </w:rPr>
              <w:t>对上传媒</w:t>
            </w:r>
            <w:proofErr w:type="gramStart"/>
            <w:r w:rsidRPr="00E034AE">
              <w:rPr>
                <w:rFonts w:ascii="宋体" w:hAnsi="宋体" w:cs="宋体" w:hint="eastAsia"/>
                <w:color w:val="000000"/>
                <w:kern w:val="0"/>
                <w:sz w:val="24"/>
                <w:szCs w:val="24"/>
              </w:rPr>
              <w:t>体文件</w:t>
            </w:r>
            <w:proofErr w:type="gramEnd"/>
            <w:r w:rsidRPr="00E034AE">
              <w:rPr>
                <w:rFonts w:ascii="宋体" w:hAnsi="宋体" w:cs="宋体" w:hint="eastAsia"/>
                <w:color w:val="000000"/>
                <w:kern w:val="0"/>
                <w:sz w:val="24"/>
                <w:szCs w:val="24"/>
              </w:rPr>
              <w:t>进行自动转换、分类、管理、审核、记录媒体的详细信息</w:t>
            </w:r>
            <w:r w:rsidR="00324240" w:rsidRPr="00E034AE">
              <w:rPr>
                <w:rFonts w:ascii="宋体" w:hAnsi="宋体" w:cs="宋体" w:hint="eastAsia"/>
                <w:color w:val="000000"/>
                <w:kern w:val="0"/>
                <w:sz w:val="24"/>
                <w:szCs w:val="24"/>
              </w:rPr>
              <w:t>，动态显示上传进度，支持媒体文件的共享和下载，同时根据用户权限控制实现媒体文件分权限管理。</w:t>
            </w:r>
          </w:p>
        </w:tc>
      </w:tr>
      <w:tr w:rsidR="00930AEA" w:rsidRPr="00E034AE" w14:paraId="3DC6D11E" w14:textId="77777777" w:rsidTr="006430BE">
        <w:trPr>
          <w:trHeight w:val="570"/>
        </w:trPr>
        <w:tc>
          <w:tcPr>
            <w:tcW w:w="527" w:type="pct"/>
            <w:shd w:val="clear" w:color="000000" w:fill="FFFFFF"/>
            <w:vAlign w:val="center"/>
          </w:tcPr>
          <w:p w14:paraId="18446677" w14:textId="04A04907" w:rsidR="00930AEA" w:rsidRPr="00E034AE" w:rsidRDefault="0074368F" w:rsidP="006E0B03">
            <w:pPr>
              <w:jc w:val="center"/>
              <w:rPr>
                <w:rFonts w:ascii="宋体" w:hAnsi="宋体" w:cs="宋体"/>
                <w:color w:val="000000"/>
                <w:kern w:val="0"/>
                <w:sz w:val="24"/>
                <w:szCs w:val="24"/>
              </w:rPr>
            </w:pPr>
            <w:r w:rsidRPr="00E034AE">
              <w:rPr>
                <w:rFonts w:ascii="宋体" w:hAnsi="宋体" w:cs="宋体" w:hint="eastAsia"/>
                <w:color w:val="000000"/>
                <w:kern w:val="0"/>
                <w:sz w:val="24"/>
                <w:szCs w:val="24"/>
              </w:rPr>
              <w:t>3</w:t>
            </w:r>
            <w:r w:rsidRPr="00E034AE">
              <w:rPr>
                <w:rFonts w:ascii="宋体" w:hAnsi="宋体" w:cs="宋体"/>
                <w:color w:val="000000"/>
                <w:kern w:val="0"/>
                <w:sz w:val="24"/>
                <w:szCs w:val="24"/>
              </w:rPr>
              <w:t>8</w:t>
            </w:r>
          </w:p>
        </w:tc>
        <w:tc>
          <w:tcPr>
            <w:tcW w:w="837" w:type="pct"/>
            <w:shd w:val="clear" w:color="000000" w:fill="FFFFFF"/>
            <w:vAlign w:val="center"/>
          </w:tcPr>
          <w:p w14:paraId="131BA10D" w14:textId="304FEF2A" w:rsidR="00930AEA" w:rsidRPr="00E034AE" w:rsidRDefault="00930AEA" w:rsidP="004A55CB">
            <w:pPr>
              <w:rPr>
                <w:rFonts w:ascii="宋体" w:hAnsi="宋体" w:cs="宋体"/>
                <w:color w:val="000000"/>
                <w:kern w:val="0"/>
                <w:sz w:val="24"/>
                <w:szCs w:val="24"/>
              </w:rPr>
            </w:pPr>
            <w:r w:rsidRPr="00E034AE">
              <w:rPr>
                <w:rFonts w:ascii="宋体" w:hAnsi="宋体" w:cs="宋体" w:hint="eastAsia"/>
                <w:color w:val="000000"/>
                <w:kern w:val="0"/>
                <w:sz w:val="24"/>
                <w:szCs w:val="24"/>
              </w:rPr>
              <w:t>嵌入式设计稳定安全</w:t>
            </w:r>
          </w:p>
        </w:tc>
        <w:tc>
          <w:tcPr>
            <w:tcW w:w="3636" w:type="pct"/>
            <w:shd w:val="clear" w:color="000000" w:fill="FFFFFF"/>
            <w:vAlign w:val="center"/>
          </w:tcPr>
          <w:p w14:paraId="25FE1D95" w14:textId="311D08D1" w:rsidR="00930AEA" w:rsidRPr="00E034AE" w:rsidRDefault="00930AEA" w:rsidP="00324240">
            <w:pPr>
              <w:rPr>
                <w:rFonts w:ascii="宋体" w:hAnsi="宋体" w:cs="宋体"/>
                <w:color w:val="000000"/>
                <w:kern w:val="0"/>
                <w:sz w:val="24"/>
                <w:szCs w:val="24"/>
              </w:rPr>
            </w:pPr>
            <w:r w:rsidRPr="00E034AE">
              <w:rPr>
                <w:rFonts w:ascii="宋体" w:hAnsi="宋体" w:cs="宋体" w:hint="eastAsia"/>
                <w:color w:val="000000"/>
                <w:kern w:val="0"/>
                <w:sz w:val="24"/>
                <w:szCs w:val="24"/>
              </w:rPr>
              <w:t>终端采用</w:t>
            </w:r>
            <w:r w:rsidRPr="00E034AE">
              <w:rPr>
                <w:rFonts w:ascii="宋体" w:hAnsi="宋体" w:cs="宋体" w:hint="eastAsia"/>
                <w:color w:val="000000"/>
                <w:kern w:val="0"/>
                <w:sz w:val="24"/>
                <w:szCs w:val="24"/>
              </w:rPr>
              <w:t>Linux</w:t>
            </w:r>
            <w:r w:rsidRPr="00E034AE">
              <w:rPr>
                <w:rFonts w:ascii="宋体" w:hAnsi="宋体" w:cs="宋体" w:hint="eastAsia"/>
                <w:color w:val="000000"/>
                <w:kern w:val="0"/>
                <w:sz w:val="24"/>
                <w:szCs w:val="24"/>
              </w:rPr>
              <w:t>嵌入式操作系统，设计专用硬件看门狗，异常时可实现自动恢复；稳定，</w:t>
            </w:r>
            <w:proofErr w:type="gramStart"/>
            <w:r w:rsidRPr="00E034AE">
              <w:rPr>
                <w:rFonts w:ascii="宋体" w:hAnsi="宋体" w:cs="宋体" w:hint="eastAsia"/>
                <w:color w:val="000000"/>
                <w:kern w:val="0"/>
                <w:sz w:val="24"/>
                <w:szCs w:val="24"/>
              </w:rPr>
              <w:t>不</w:t>
            </w:r>
            <w:proofErr w:type="gramEnd"/>
            <w:r w:rsidRPr="00E034AE">
              <w:rPr>
                <w:rFonts w:ascii="宋体" w:hAnsi="宋体" w:cs="宋体" w:hint="eastAsia"/>
                <w:color w:val="000000"/>
                <w:kern w:val="0"/>
                <w:sz w:val="24"/>
                <w:szCs w:val="24"/>
              </w:rPr>
              <w:t>死机，安全，抗病毒能力强。</w:t>
            </w:r>
            <w:r w:rsidR="00324240" w:rsidRPr="00E034AE">
              <w:rPr>
                <w:rFonts w:ascii="宋体" w:hAnsi="宋体" w:cs="宋体" w:hint="eastAsia"/>
                <w:color w:val="000000"/>
                <w:kern w:val="0"/>
                <w:sz w:val="24"/>
                <w:szCs w:val="24"/>
              </w:rPr>
              <w:t>文件传输与校验采用</w:t>
            </w:r>
            <w:r w:rsidR="00324240" w:rsidRPr="00E034AE">
              <w:rPr>
                <w:rFonts w:ascii="宋体" w:hAnsi="宋体" w:cs="宋体" w:hint="eastAsia"/>
                <w:color w:val="000000"/>
                <w:kern w:val="0"/>
                <w:sz w:val="24"/>
                <w:szCs w:val="24"/>
              </w:rPr>
              <w:t>MD5</w:t>
            </w:r>
            <w:r w:rsidR="00324240" w:rsidRPr="00E034AE">
              <w:rPr>
                <w:rFonts w:ascii="宋体" w:hAnsi="宋体" w:cs="宋体" w:hint="eastAsia"/>
                <w:color w:val="000000"/>
                <w:kern w:val="0"/>
                <w:sz w:val="24"/>
                <w:szCs w:val="24"/>
              </w:rPr>
              <w:t>算法。配合管理系统实现多级审核才可下载与播放。无噪音、功耗小，环保节能设计。</w:t>
            </w:r>
          </w:p>
        </w:tc>
      </w:tr>
      <w:tr w:rsidR="00930AEA" w:rsidRPr="00E034AE" w14:paraId="07159CAA" w14:textId="77777777" w:rsidTr="006430BE">
        <w:trPr>
          <w:trHeight w:val="330"/>
        </w:trPr>
        <w:tc>
          <w:tcPr>
            <w:tcW w:w="527" w:type="pct"/>
            <w:shd w:val="clear" w:color="000000" w:fill="FFFFFF"/>
            <w:vAlign w:val="center"/>
          </w:tcPr>
          <w:p w14:paraId="3BB977A9" w14:textId="5420AD2C" w:rsidR="00930AEA" w:rsidRPr="00E034AE" w:rsidRDefault="0074368F" w:rsidP="006E0B03">
            <w:pPr>
              <w:jc w:val="center"/>
              <w:rPr>
                <w:rFonts w:ascii="宋体" w:hAnsi="宋体" w:cs="宋体"/>
                <w:color w:val="000000"/>
                <w:kern w:val="0"/>
                <w:sz w:val="24"/>
                <w:szCs w:val="24"/>
              </w:rPr>
            </w:pPr>
            <w:r w:rsidRPr="00E034AE">
              <w:rPr>
                <w:rFonts w:ascii="宋体" w:hAnsi="宋体" w:cs="宋体" w:hint="eastAsia"/>
                <w:color w:val="000000"/>
                <w:kern w:val="0"/>
                <w:sz w:val="24"/>
                <w:szCs w:val="24"/>
              </w:rPr>
              <w:t>3</w:t>
            </w:r>
            <w:r w:rsidRPr="00E034AE">
              <w:rPr>
                <w:rFonts w:ascii="宋体" w:hAnsi="宋体" w:cs="宋体"/>
                <w:color w:val="000000"/>
                <w:kern w:val="0"/>
                <w:sz w:val="24"/>
                <w:szCs w:val="24"/>
              </w:rPr>
              <w:t>9</w:t>
            </w:r>
          </w:p>
        </w:tc>
        <w:tc>
          <w:tcPr>
            <w:tcW w:w="837" w:type="pct"/>
            <w:shd w:val="clear" w:color="000000" w:fill="FFFFFF"/>
            <w:vAlign w:val="center"/>
          </w:tcPr>
          <w:p w14:paraId="293F120E" w14:textId="5956F95F" w:rsidR="00930AEA" w:rsidRPr="00E034AE" w:rsidRDefault="00930AEA" w:rsidP="004A55CB">
            <w:pPr>
              <w:rPr>
                <w:rFonts w:ascii="宋体" w:hAnsi="宋体" w:cs="宋体"/>
                <w:color w:val="000000"/>
                <w:kern w:val="0"/>
                <w:sz w:val="24"/>
                <w:szCs w:val="24"/>
              </w:rPr>
            </w:pPr>
            <w:r w:rsidRPr="00E034AE">
              <w:rPr>
                <w:rFonts w:ascii="宋体" w:hAnsi="宋体" w:cs="宋体" w:hint="eastAsia"/>
                <w:color w:val="000000"/>
                <w:kern w:val="0"/>
                <w:sz w:val="24"/>
                <w:szCs w:val="24"/>
              </w:rPr>
              <w:t>自由设定多画面分割</w:t>
            </w:r>
          </w:p>
          <w:p w14:paraId="5530653C" w14:textId="4732FB52" w:rsidR="00930AEA" w:rsidRPr="00E034AE" w:rsidRDefault="00930AEA" w:rsidP="00370F27">
            <w:pPr>
              <w:rPr>
                <w:rFonts w:ascii="宋体" w:hAnsi="宋体" w:cs="宋体"/>
                <w:color w:val="000000"/>
                <w:kern w:val="0"/>
                <w:sz w:val="24"/>
                <w:szCs w:val="24"/>
              </w:rPr>
            </w:pPr>
          </w:p>
        </w:tc>
        <w:tc>
          <w:tcPr>
            <w:tcW w:w="3636" w:type="pct"/>
            <w:shd w:val="clear" w:color="000000" w:fill="FFFFFF"/>
            <w:vAlign w:val="center"/>
          </w:tcPr>
          <w:p w14:paraId="3CA89CA4" w14:textId="10995BE1" w:rsidR="00930AEA" w:rsidRPr="00E034AE" w:rsidRDefault="00324240" w:rsidP="00BD2C54">
            <w:pPr>
              <w:rPr>
                <w:rFonts w:ascii="宋体" w:hAnsi="宋体" w:cs="宋体"/>
                <w:color w:val="000000"/>
                <w:kern w:val="0"/>
                <w:sz w:val="24"/>
                <w:szCs w:val="24"/>
              </w:rPr>
            </w:pPr>
            <w:r w:rsidRPr="00E034AE">
              <w:rPr>
                <w:rFonts w:ascii="宋体" w:hAnsi="宋体" w:cs="宋体" w:hint="eastAsia"/>
                <w:color w:val="000000"/>
                <w:kern w:val="0"/>
                <w:sz w:val="24"/>
                <w:szCs w:val="24"/>
              </w:rPr>
              <w:t>系统提供丰富、专业、实用的显示样式模板，配合</w:t>
            </w:r>
            <w:r w:rsidR="00930AEA" w:rsidRPr="00E034AE">
              <w:rPr>
                <w:rFonts w:ascii="宋体" w:hAnsi="宋体" w:cs="宋体" w:hint="eastAsia"/>
                <w:color w:val="000000"/>
                <w:kern w:val="0"/>
                <w:sz w:val="24"/>
                <w:szCs w:val="24"/>
              </w:rPr>
              <w:t>管理系统可实现灵活的自由分屏、按分屏切换播放内容，实现多层叠加、半透</w:t>
            </w:r>
            <w:r w:rsidR="00930AEA" w:rsidRPr="00E034AE">
              <w:rPr>
                <w:rFonts w:ascii="宋体" w:hAnsi="宋体" w:cs="宋体" w:hint="eastAsia"/>
                <w:color w:val="000000"/>
                <w:kern w:val="0"/>
                <w:sz w:val="24"/>
                <w:szCs w:val="24"/>
              </w:rPr>
              <w:t>/</w:t>
            </w:r>
            <w:r w:rsidR="00930AEA" w:rsidRPr="00E034AE">
              <w:rPr>
                <w:rFonts w:ascii="宋体" w:hAnsi="宋体" w:cs="宋体" w:hint="eastAsia"/>
                <w:color w:val="000000"/>
                <w:kern w:val="0"/>
                <w:sz w:val="24"/>
                <w:szCs w:val="24"/>
              </w:rPr>
              <w:t>全透、视频</w:t>
            </w:r>
            <w:r w:rsidR="00930AEA" w:rsidRPr="00E034AE">
              <w:rPr>
                <w:rFonts w:ascii="宋体" w:hAnsi="宋体" w:cs="宋体" w:hint="eastAsia"/>
                <w:color w:val="000000"/>
                <w:kern w:val="0"/>
                <w:sz w:val="24"/>
                <w:szCs w:val="24"/>
              </w:rPr>
              <w:t>/</w:t>
            </w:r>
            <w:r w:rsidR="00930AEA" w:rsidRPr="00E034AE">
              <w:rPr>
                <w:rFonts w:ascii="宋体" w:hAnsi="宋体" w:cs="宋体" w:hint="eastAsia"/>
                <w:color w:val="000000"/>
                <w:kern w:val="0"/>
                <w:sz w:val="24"/>
                <w:szCs w:val="24"/>
              </w:rPr>
              <w:t>图片背景，播放非视频内容的同时可播放背景音乐。可将视频、图片、文本、实时数据等进行灵活组合同</w:t>
            </w:r>
            <w:r w:rsidR="00930AEA" w:rsidRPr="00E034AE">
              <w:rPr>
                <w:rFonts w:ascii="宋体" w:hAnsi="宋体" w:cs="宋体" w:hint="eastAsia"/>
                <w:color w:val="000000"/>
                <w:kern w:val="0"/>
                <w:sz w:val="24"/>
                <w:szCs w:val="24"/>
              </w:rPr>
              <w:lastRenderedPageBreak/>
              <w:t>时显示</w:t>
            </w:r>
          </w:p>
        </w:tc>
      </w:tr>
      <w:tr w:rsidR="00930AEA" w:rsidRPr="00E034AE" w14:paraId="5D2651E2" w14:textId="77777777" w:rsidTr="006430BE">
        <w:trPr>
          <w:trHeight w:val="570"/>
        </w:trPr>
        <w:tc>
          <w:tcPr>
            <w:tcW w:w="527" w:type="pct"/>
            <w:shd w:val="clear" w:color="000000" w:fill="FFFFFF"/>
            <w:vAlign w:val="center"/>
          </w:tcPr>
          <w:p w14:paraId="3FCBE368" w14:textId="370BA0B2" w:rsidR="00930AEA" w:rsidRPr="00E034AE" w:rsidRDefault="0074368F" w:rsidP="006E0B03">
            <w:pPr>
              <w:jc w:val="center"/>
              <w:rPr>
                <w:rFonts w:ascii="宋体" w:hAnsi="宋体" w:cs="宋体"/>
                <w:color w:val="000000"/>
                <w:kern w:val="0"/>
                <w:sz w:val="24"/>
                <w:szCs w:val="24"/>
              </w:rPr>
            </w:pPr>
            <w:r w:rsidRPr="00E034AE">
              <w:rPr>
                <w:rFonts w:ascii="宋体" w:hAnsi="宋体" w:cs="宋体" w:hint="eastAsia"/>
                <w:color w:val="000000"/>
                <w:kern w:val="0"/>
                <w:sz w:val="24"/>
                <w:szCs w:val="24"/>
              </w:rPr>
              <w:lastRenderedPageBreak/>
              <w:t>4</w:t>
            </w:r>
            <w:r w:rsidRPr="00E034AE">
              <w:rPr>
                <w:rFonts w:ascii="宋体" w:hAnsi="宋体" w:cs="宋体"/>
                <w:color w:val="000000"/>
                <w:kern w:val="0"/>
                <w:sz w:val="24"/>
                <w:szCs w:val="24"/>
              </w:rPr>
              <w:t>0</w:t>
            </w:r>
          </w:p>
        </w:tc>
        <w:tc>
          <w:tcPr>
            <w:tcW w:w="837" w:type="pct"/>
            <w:shd w:val="clear" w:color="000000" w:fill="FFFFFF"/>
            <w:vAlign w:val="center"/>
          </w:tcPr>
          <w:p w14:paraId="0BDFEB7E" w14:textId="3359E475" w:rsidR="00930AEA" w:rsidRPr="00E034AE" w:rsidRDefault="00930AEA" w:rsidP="00370F27">
            <w:pPr>
              <w:rPr>
                <w:rFonts w:ascii="宋体" w:hAnsi="宋体" w:cs="宋体"/>
                <w:color w:val="000000"/>
                <w:kern w:val="0"/>
                <w:sz w:val="24"/>
                <w:szCs w:val="24"/>
              </w:rPr>
            </w:pPr>
            <w:proofErr w:type="gramStart"/>
            <w:r w:rsidRPr="00E034AE">
              <w:rPr>
                <w:rFonts w:ascii="宋体" w:hAnsi="宋体" w:cs="宋体" w:hint="eastAsia"/>
                <w:color w:val="000000"/>
                <w:kern w:val="0"/>
                <w:sz w:val="24"/>
                <w:szCs w:val="24"/>
              </w:rPr>
              <w:t>高清硬解码</w:t>
            </w:r>
            <w:proofErr w:type="gramEnd"/>
          </w:p>
        </w:tc>
        <w:tc>
          <w:tcPr>
            <w:tcW w:w="3636" w:type="pct"/>
            <w:shd w:val="clear" w:color="000000" w:fill="FFFFFF"/>
            <w:vAlign w:val="center"/>
          </w:tcPr>
          <w:p w14:paraId="285A0B07" w14:textId="66666E39" w:rsidR="00930AEA" w:rsidRPr="00E034AE" w:rsidRDefault="00930AEA" w:rsidP="00324240">
            <w:pPr>
              <w:rPr>
                <w:rFonts w:ascii="宋体" w:hAnsi="宋体" w:cs="宋体"/>
                <w:color w:val="000000"/>
                <w:kern w:val="0"/>
                <w:sz w:val="24"/>
                <w:szCs w:val="24"/>
                <w:lang w:val="en-US"/>
              </w:rPr>
            </w:pPr>
            <w:r w:rsidRPr="00E034AE">
              <w:rPr>
                <w:rFonts w:ascii="宋体" w:hAnsi="宋体" w:cs="宋体" w:hint="eastAsia"/>
                <w:color w:val="000000"/>
                <w:kern w:val="0"/>
                <w:sz w:val="24"/>
                <w:szCs w:val="24"/>
              </w:rPr>
              <w:t>最高可支持</w:t>
            </w:r>
            <w:r w:rsidRPr="00E034AE">
              <w:rPr>
                <w:rFonts w:ascii="宋体" w:hAnsi="宋体" w:cs="宋体" w:hint="eastAsia"/>
                <w:color w:val="000000"/>
                <w:kern w:val="0"/>
                <w:sz w:val="24"/>
                <w:szCs w:val="24"/>
              </w:rPr>
              <w:t>1080P</w:t>
            </w:r>
            <w:r w:rsidRPr="00E034AE">
              <w:rPr>
                <w:rFonts w:ascii="宋体" w:hAnsi="宋体" w:cs="宋体" w:hint="eastAsia"/>
                <w:color w:val="000000"/>
                <w:kern w:val="0"/>
                <w:sz w:val="24"/>
                <w:szCs w:val="24"/>
              </w:rPr>
              <w:t>的全高清格式，采用多媒体硬编解码专用芯片，保证稳定、流畅播放。</w:t>
            </w:r>
          </w:p>
        </w:tc>
      </w:tr>
      <w:tr w:rsidR="00930AEA" w:rsidRPr="00E034AE" w14:paraId="4D444337" w14:textId="77777777" w:rsidTr="006430BE">
        <w:trPr>
          <w:trHeight w:val="570"/>
        </w:trPr>
        <w:tc>
          <w:tcPr>
            <w:tcW w:w="527" w:type="pct"/>
            <w:shd w:val="clear" w:color="000000" w:fill="FFFFFF"/>
            <w:vAlign w:val="center"/>
          </w:tcPr>
          <w:p w14:paraId="4A0A371F" w14:textId="366AB76D" w:rsidR="00930AEA" w:rsidRPr="00E034AE" w:rsidRDefault="0074368F" w:rsidP="006E0B03">
            <w:pPr>
              <w:jc w:val="center"/>
              <w:rPr>
                <w:rFonts w:ascii="宋体" w:hAnsi="宋体" w:cs="宋体"/>
                <w:color w:val="000000"/>
                <w:kern w:val="0"/>
                <w:sz w:val="24"/>
                <w:szCs w:val="24"/>
              </w:rPr>
            </w:pPr>
            <w:r w:rsidRPr="00E034AE">
              <w:rPr>
                <w:rFonts w:ascii="宋体" w:hAnsi="宋体" w:cs="宋体" w:hint="eastAsia"/>
                <w:color w:val="000000"/>
                <w:kern w:val="0"/>
                <w:sz w:val="24"/>
                <w:szCs w:val="24"/>
              </w:rPr>
              <w:t>4</w:t>
            </w:r>
            <w:r w:rsidRPr="00E034AE">
              <w:rPr>
                <w:rFonts w:ascii="宋体" w:hAnsi="宋体" w:cs="宋体"/>
                <w:color w:val="000000"/>
                <w:kern w:val="0"/>
                <w:sz w:val="24"/>
                <w:szCs w:val="24"/>
              </w:rPr>
              <w:t>1</w:t>
            </w:r>
          </w:p>
        </w:tc>
        <w:tc>
          <w:tcPr>
            <w:tcW w:w="837" w:type="pct"/>
            <w:shd w:val="clear" w:color="000000" w:fill="FFFFFF"/>
            <w:vAlign w:val="center"/>
          </w:tcPr>
          <w:p w14:paraId="04F187D1" w14:textId="5A8ADDA5" w:rsidR="00930AEA" w:rsidRPr="00E034AE" w:rsidRDefault="00930AEA" w:rsidP="00370F27">
            <w:pPr>
              <w:rPr>
                <w:rFonts w:ascii="宋体" w:hAnsi="宋体" w:cs="宋体"/>
                <w:color w:val="000000"/>
                <w:kern w:val="0"/>
                <w:sz w:val="24"/>
                <w:szCs w:val="24"/>
              </w:rPr>
            </w:pPr>
            <w:r w:rsidRPr="00E034AE">
              <w:rPr>
                <w:rFonts w:ascii="宋体" w:hAnsi="宋体" w:cs="宋体" w:hint="eastAsia"/>
                <w:color w:val="000000"/>
                <w:kern w:val="0"/>
                <w:sz w:val="24"/>
                <w:szCs w:val="24"/>
              </w:rPr>
              <w:t>自我管理功能与</w:t>
            </w:r>
            <w:proofErr w:type="gramStart"/>
            <w:r w:rsidR="00FF02CC" w:rsidRPr="00E034AE">
              <w:rPr>
                <w:rFonts w:ascii="宋体" w:hAnsi="宋体" w:cs="宋体" w:hint="eastAsia"/>
                <w:color w:val="000000"/>
                <w:kern w:val="0"/>
                <w:sz w:val="24"/>
                <w:szCs w:val="24"/>
              </w:rPr>
              <w:t>低</w:t>
            </w:r>
            <w:r w:rsidRPr="00E034AE">
              <w:rPr>
                <w:rFonts w:ascii="宋体" w:hAnsi="宋体" w:cs="宋体" w:hint="eastAsia"/>
                <w:color w:val="000000"/>
                <w:kern w:val="0"/>
                <w:sz w:val="24"/>
                <w:szCs w:val="24"/>
              </w:rPr>
              <w:t>运维成本</w:t>
            </w:r>
            <w:proofErr w:type="gramEnd"/>
          </w:p>
        </w:tc>
        <w:tc>
          <w:tcPr>
            <w:tcW w:w="3636" w:type="pct"/>
            <w:shd w:val="clear" w:color="000000" w:fill="FFFFFF"/>
            <w:vAlign w:val="center"/>
          </w:tcPr>
          <w:p w14:paraId="40F41173" w14:textId="783DC20C" w:rsidR="00930AEA" w:rsidRPr="00E034AE" w:rsidRDefault="00930AEA" w:rsidP="00324240">
            <w:pPr>
              <w:rPr>
                <w:rFonts w:ascii="宋体" w:hAnsi="宋体" w:cs="宋体"/>
                <w:color w:val="000000"/>
                <w:kern w:val="0"/>
                <w:sz w:val="24"/>
                <w:szCs w:val="24"/>
                <w:lang w:val="en-US"/>
              </w:rPr>
            </w:pPr>
            <w:r w:rsidRPr="00E034AE">
              <w:rPr>
                <w:rFonts w:ascii="宋体" w:hAnsi="宋体" w:cs="宋体" w:hint="eastAsia"/>
                <w:color w:val="000000"/>
                <w:kern w:val="0"/>
                <w:sz w:val="24"/>
                <w:szCs w:val="24"/>
              </w:rPr>
              <w:t>采用</w:t>
            </w:r>
            <w:r w:rsidRPr="00E034AE">
              <w:rPr>
                <w:rFonts w:ascii="宋体" w:hAnsi="宋体" w:cs="宋体" w:hint="eastAsia"/>
                <w:color w:val="000000"/>
                <w:kern w:val="0"/>
                <w:sz w:val="24"/>
                <w:szCs w:val="24"/>
              </w:rPr>
              <w:t>web</w:t>
            </w:r>
            <w:r w:rsidR="00324240" w:rsidRPr="00E034AE">
              <w:rPr>
                <w:rFonts w:ascii="宋体" w:hAnsi="宋体" w:cs="宋体" w:hint="eastAsia"/>
                <w:color w:val="000000"/>
                <w:kern w:val="0"/>
                <w:sz w:val="24"/>
                <w:szCs w:val="24"/>
              </w:rPr>
              <w:t>管理配置页面</w:t>
            </w:r>
            <w:r w:rsidRPr="00E034AE">
              <w:rPr>
                <w:rFonts w:ascii="宋体" w:hAnsi="宋体" w:cs="宋体" w:hint="eastAsia"/>
                <w:color w:val="000000"/>
                <w:kern w:val="0"/>
                <w:sz w:val="24"/>
                <w:szCs w:val="24"/>
              </w:rPr>
              <w:t>。支持手机</w:t>
            </w:r>
            <w:r w:rsidRPr="00E034AE">
              <w:rPr>
                <w:rFonts w:ascii="宋体" w:hAnsi="宋体" w:cs="宋体" w:hint="eastAsia"/>
                <w:color w:val="000000"/>
                <w:kern w:val="0"/>
                <w:sz w:val="24"/>
                <w:szCs w:val="24"/>
              </w:rPr>
              <w:t>APP</w:t>
            </w:r>
            <w:r w:rsidRPr="00E034AE">
              <w:rPr>
                <w:rFonts w:ascii="宋体" w:hAnsi="宋体" w:cs="宋体" w:hint="eastAsia"/>
                <w:color w:val="000000"/>
                <w:kern w:val="0"/>
                <w:sz w:val="24"/>
                <w:szCs w:val="24"/>
              </w:rPr>
              <w:t>进行配置，</w:t>
            </w:r>
            <w:r w:rsidR="00324240" w:rsidRPr="00E034AE">
              <w:rPr>
                <w:rFonts w:ascii="宋体" w:hAnsi="宋体" w:cs="宋体" w:hint="eastAsia"/>
                <w:color w:val="000000"/>
                <w:kern w:val="0"/>
                <w:sz w:val="24"/>
                <w:szCs w:val="24"/>
              </w:rPr>
              <w:t>终端设备小巧，安装简单，接口丰富，可适用于各种环境；配合管理系统使用</w:t>
            </w:r>
            <w:r w:rsidR="00324240" w:rsidRPr="00E034AE">
              <w:rPr>
                <w:rFonts w:ascii="宋体" w:hAnsi="宋体" w:cs="宋体" w:hint="eastAsia"/>
                <w:color w:val="000000"/>
                <w:kern w:val="0"/>
                <w:sz w:val="24"/>
                <w:szCs w:val="24"/>
              </w:rPr>
              <w:t>U</w:t>
            </w:r>
            <w:r w:rsidR="00324240" w:rsidRPr="00E034AE">
              <w:rPr>
                <w:rFonts w:ascii="宋体" w:hAnsi="宋体" w:cs="宋体" w:hint="eastAsia"/>
                <w:color w:val="000000"/>
                <w:kern w:val="0"/>
                <w:sz w:val="24"/>
                <w:szCs w:val="24"/>
              </w:rPr>
              <w:t>盘自动更新播放内容，以便终端无法联网时也可及时更新；可通过网络远程进行统一升级，也可通过本地</w:t>
            </w:r>
            <w:r w:rsidR="00324240" w:rsidRPr="00E034AE">
              <w:rPr>
                <w:rFonts w:ascii="宋体" w:hAnsi="宋体" w:cs="宋体" w:hint="eastAsia"/>
                <w:color w:val="000000"/>
                <w:kern w:val="0"/>
                <w:sz w:val="24"/>
                <w:szCs w:val="24"/>
              </w:rPr>
              <w:t>U</w:t>
            </w:r>
            <w:r w:rsidR="00324240" w:rsidRPr="00E034AE">
              <w:rPr>
                <w:rFonts w:ascii="宋体" w:hAnsi="宋体" w:cs="宋体" w:hint="eastAsia"/>
                <w:color w:val="000000"/>
                <w:kern w:val="0"/>
                <w:sz w:val="24"/>
                <w:szCs w:val="24"/>
              </w:rPr>
              <w:t>盘自动升级；终端存储自我控制，无需另外管理。</w:t>
            </w:r>
          </w:p>
        </w:tc>
      </w:tr>
      <w:tr w:rsidR="00930AEA" w:rsidRPr="00E034AE" w14:paraId="7FA9D146" w14:textId="77777777" w:rsidTr="006430BE">
        <w:trPr>
          <w:trHeight w:val="855"/>
        </w:trPr>
        <w:tc>
          <w:tcPr>
            <w:tcW w:w="527" w:type="pct"/>
            <w:shd w:val="clear" w:color="000000" w:fill="FFFFFF"/>
            <w:vAlign w:val="center"/>
          </w:tcPr>
          <w:p w14:paraId="1F5DCAD4" w14:textId="3984CAF4" w:rsidR="00930AEA" w:rsidRPr="00E034AE" w:rsidRDefault="0074368F" w:rsidP="006E0B03">
            <w:pPr>
              <w:jc w:val="center"/>
              <w:rPr>
                <w:rFonts w:ascii="宋体" w:hAnsi="宋体" w:cs="宋体"/>
                <w:color w:val="000000"/>
                <w:kern w:val="0"/>
                <w:sz w:val="24"/>
                <w:szCs w:val="24"/>
              </w:rPr>
            </w:pPr>
            <w:r w:rsidRPr="00E034AE">
              <w:rPr>
                <w:rFonts w:ascii="宋体" w:hAnsi="宋体" w:cs="宋体" w:hint="eastAsia"/>
                <w:color w:val="000000"/>
                <w:kern w:val="0"/>
                <w:sz w:val="24"/>
                <w:szCs w:val="24"/>
              </w:rPr>
              <w:t>4</w:t>
            </w:r>
            <w:r w:rsidRPr="00E034AE">
              <w:rPr>
                <w:rFonts w:ascii="宋体" w:hAnsi="宋体" w:cs="宋体"/>
                <w:color w:val="000000"/>
                <w:kern w:val="0"/>
                <w:sz w:val="24"/>
                <w:szCs w:val="24"/>
              </w:rPr>
              <w:t>2</w:t>
            </w:r>
          </w:p>
        </w:tc>
        <w:tc>
          <w:tcPr>
            <w:tcW w:w="837" w:type="pct"/>
            <w:shd w:val="clear" w:color="000000" w:fill="FFFFFF"/>
            <w:vAlign w:val="center"/>
          </w:tcPr>
          <w:p w14:paraId="6C3ADAF0" w14:textId="7BF33E27" w:rsidR="00930AEA" w:rsidRPr="00E034AE" w:rsidRDefault="00930AEA" w:rsidP="00370F27">
            <w:pPr>
              <w:rPr>
                <w:rFonts w:ascii="宋体" w:hAnsi="宋体" w:cs="宋体"/>
                <w:color w:val="000000"/>
                <w:kern w:val="0"/>
                <w:sz w:val="24"/>
                <w:szCs w:val="24"/>
              </w:rPr>
            </w:pPr>
            <w:r w:rsidRPr="00E034AE">
              <w:rPr>
                <w:rFonts w:ascii="宋体" w:hAnsi="宋体" w:cs="宋体" w:hint="eastAsia"/>
                <w:color w:val="000000"/>
                <w:kern w:val="0"/>
                <w:sz w:val="24"/>
                <w:szCs w:val="24"/>
              </w:rPr>
              <w:t>发布软件</w:t>
            </w:r>
          </w:p>
        </w:tc>
        <w:tc>
          <w:tcPr>
            <w:tcW w:w="3636" w:type="pct"/>
            <w:shd w:val="clear" w:color="000000" w:fill="FFFFFF"/>
            <w:vAlign w:val="center"/>
          </w:tcPr>
          <w:p w14:paraId="36F43F29" w14:textId="77777777" w:rsidR="00930AEA" w:rsidRPr="00E034AE" w:rsidRDefault="00930AEA" w:rsidP="004A55CB">
            <w:pPr>
              <w:rPr>
                <w:rFonts w:ascii="宋体" w:hAnsi="宋体" w:cs="宋体"/>
                <w:color w:val="000000"/>
                <w:kern w:val="0"/>
                <w:sz w:val="24"/>
                <w:szCs w:val="24"/>
              </w:rPr>
            </w:pPr>
            <w:r w:rsidRPr="00E034AE">
              <w:rPr>
                <w:rFonts w:ascii="宋体" w:hAnsi="宋体" w:cs="宋体" w:hint="eastAsia"/>
                <w:color w:val="000000"/>
                <w:kern w:val="0"/>
                <w:sz w:val="24"/>
                <w:szCs w:val="24"/>
              </w:rPr>
              <w:t>1</w:t>
            </w:r>
            <w:r w:rsidRPr="00E034AE">
              <w:rPr>
                <w:rFonts w:ascii="宋体" w:hAnsi="宋体" w:cs="宋体" w:hint="eastAsia"/>
                <w:color w:val="000000"/>
                <w:kern w:val="0"/>
                <w:sz w:val="24"/>
                <w:szCs w:val="24"/>
              </w:rPr>
              <w:t>）信息时效性管理</w:t>
            </w:r>
          </w:p>
          <w:p w14:paraId="5327CA6E" w14:textId="531CC208" w:rsidR="00930AEA" w:rsidRPr="00E034AE" w:rsidRDefault="00930AEA" w:rsidP="004A55CB">
            <w:pPr>
              <w:rPr>
                <w:rFonts w:ascii="宋体" w:hAnsi="宋体" w:cs="宋体"/>
                <w:color w:val="000000"/>
                <w:kern w:val="0"/>
                <w:sz w:val="24"/>
                <w:szCs w:val="24"/>
              </w:rPr>
            </w:pPr>
            <w:r w:rsidRPr="00E034AE">
              <w:rPr>
                <w:rFonts w:ascii="宋体" w:hAnsi="宋体" w:cs="宋体" w:hint="eastAsia"/>
                <w:color w:val="000000"/>
                <w:kern w:val="0"/>
                <w:sz w:val="24"/>
                <w:szCs w:val="24"/>
              </w:rPr>
              <w:t>所有显示的内容，根据用户需要可设置时限，自动定时播放。</w:t>
            </w:r>
          </w:p>
          <w:p w14:paraId="388DC331" w14:textId="77777777" w:rsidR="00930AEA" w:rsidRPr="00E034AE" w:rsidRDefault="00930AEA" w:rsidP="004A55CB">
            <w:pPr>
              <w:rPr>
                <w:rFonts w:ascii="宋体" w:hAnsi="宋体" w:cs="宋体"/>
                <w:color w:val="000000"/>
                <w:kern w:val="0"/>
                <w:sz w:val="24"/>
                <w:szCs w:val="24"/>
              </w:rPr>
            </w:pPr>
            <w:r w:rsidRPr="00E034AE">
              <w:rPr>
                <w:rFonts w:ascii="宋体" w:hAnsi="宋体" w:cs="宋体" w:hint="eastAsia"/>
                <w:color w:val="000000"/>
                <w:kern w:val="0"/>
                <w:sz w:val="24"/>
                <w:szCs w:val="24"/>
              </w:rPr>
              <w:t>2</w:t>
            </w:r>
            <w:r w:rsidRPr="00E034AE">
              <w:rPr>
                <w:rFonts w:ascii="宋体" w:hAnsi="宋体" w:cs="宋体" w:hint="eastAsia"/>
                <w:color w:val="000000"/>
                <w:kern w:val="0"/>
                <w:sz w:val="24"/>
                <w:szCs w:val="24"/>
              </w:rPr>
              <w:t>）数据预览</w:t>
            </w:r>
          </w:p>
          <w:p w14:paraId="3185F17D" w14:textId="3B593522" w:rsidR="00930AEA" w:rsidRPr="00E034AE" w:rsidRDefault="00930AEA" w:rsidP="004A55CB">
            <w:pPr>
              <w:rPr>
                <w:rFonts w:ascii="宋体" w:hAnsi="宋体" w:cs="宋体"/>
                <w:color w:val="000000"/>
                <w:kern w:val="0"/>
                <w:sz w:val="24"/>
                <w:szCs w:val="24"/>
              </w:rPr>
            </w:pPr>
            <w:r w:rsidRPr="00E034AE">
              <w:rPr>
                <w:rFonts w:ascii="宋体" w:hAnsi="宋体" w:cs="宋体" w:hint="eastAsia"/>
                <w:color w:val="000000"/>
                <w:kern w:val="0"/>
                <w:sz w:val="24"/>
                <w:szCs w:val="24"/>
              </w:rPr>
              <w:t>具备在线预览工程，不同规格电子屏幕显示在线模拟显示所编排特技效果。</w:t>
            </w:r>
          </w:p>
          <w:p w14:paraId="7A8E1535" w14:textId="77777777" w:rsidR="00930AEA" w:rsidRPr="00E034AE" w:rsidRDefault="00930AEA" w:rsidP="004A55CB">
            <w:pPr>
              <w:rPr>
                <w:rFonts w:ascii="宋体" w:hAnsi="宋体" w:cs="宋体"/>
                <w:color w:val="000000"/>
                <w:kern w:val="0"/>
                <w:sz w:val="24"/>
                <w:szCs w:val="24"/>
              </w:rPr>
            </w:pPr>
            <w:r w:rsidRPr="00E034AE">
              <w:rPr>
                <w:rFonts w:ascii="宋体" w:hAnsi="宋体" w:cs="宋体" w:hint="eastAsia"/>
                <w:color w:val="000000"/>
                <w:kern w:val="0"/>
                <w:sz w:val="24"/>
                <w:szCs w:val="24"/>
              </w:rPr>
              <w:t>3</w:t>
            </w:r>
            <w:r w:rsidRPr="00E034AE">
              <w:rPr>
                <w:rFonts w:ascii="宋体" w:hAnsi="宋体" w:cs="宋体" w:hint="eastAsia"/>
                <w:color w:val="000000"/>
                <w:kern w:val="0"/>
                <w:sz w:val="24"/>
                <w:szCs w:val="24"/>
              </w:rPr>
              <w:t>）自动开关机功能</w:t>
            </w:r>
          </w:p>
          <w:p w14:paraId="28EE24AC" w14:textId="354A374A" w:rsidR="00930AEA" w:rsidRPr="00E034AE" w:rsidRDefault="00930AEA" w:rsidP="004A55CB">
            <w:pPr>
              <w:rPr>
                <w:rFonts w:ascii="宋体" w:hAnsi="宋体" w:cs="宋体"/>
                <w:color w:val="000000"/>
                <w:kern w:val="0"/>
                <w:sz w:val="24"/>
                <w:szCs w:val="24"/>
              </w:rPr>
            </w:pPr>
            <w:r w:rsidRPr="00E034AE">
              <w:rPr>
                <w:rFonts w:ascii="宋体" w:hAnsi="宋体" w:cs="宋体" w:hint="eastAsia"/>
                <w:color w:val="000000"/>
                <w:kern w:val="0"/>
                <w:sz w:val="24"/>
                <w:szCs w:val="24"/>
              </w:rPr>
              <w:t>多功能卡配有多路继电器可以控制屏体电源的通断</w:t>
            </w:r>
            <w:r w:rsidR="00BD2C54" w:rsidRPr="00E034AE">
              <w:rPr>
                <w:rFonts w:ascii="宋体" w:hAnsi="宋体" w:cs="宋体"/>
                <w:color w:val="000000"/>
                <w:kern w:val="0"/>
                <w:sz w:val="24"/>
                <w:szCs w:val="24"/>
              </w:rPr>
              <w:t xml:space="preserve"> </w:t>
            </w:r>
          </w:p>
        </w:tc>
      </w:tr>
    </w:tbl>
    <w:p w14:paraId="4A88F5A3" w14:textId="15B8C007" w:rsidR="00981804" w:rsidRPr="00E034AE" w:rsidRDefault="00B805B1" w:rsidP="00B805B1">
      <w:pPr>
        <w:pStyle w:val="5f1"/>
        <w:numPr>
          <w:ilvl w:val="0"/>
          <w:numId w:val="83"/>
        </w:numPr>
        <w:rPr>
          <w:sz w:val="24"/>
        </w:rPr>
      </w:pPr>
      <w:r w:rsidRPr="00E034AE">
        <w:rPr>
          <w:rFonts w:hint="eastAsia"/>
          <w:sz w:val="24"/>
        </w:rPr>
        <w:t>控制电脑</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5"/>
        <w:gridCol w:w="1517"/>
        <w:gridCol w:w="6589"/>
      </w:tblGrid>
      <w:tr w:rsidR="00A62E8E" w:rsidRPr="00E034AE" w14:paraId="279FE759" w14:textId="77777777" w:rsidTr="006430BE">
        <w:trPr>
          <w:trHeight w:val="330"/>
        </w:trPr>
        <w:tc>
          <w:tcPr>
            <w:tcW w:w="527" w:type="pct"/>
            <w:shd w:val="clear" w:color="000000" w:fill="A6A6A6"/>
            <w:vAlign w:val="center"/>
          </w:tcPr>
          <w:p w14:paraId="6B624BB7" w14:textId="77777777" w:rsidR="00A62E8E" w:rsidRPr="00E034AE" w:rsidRDefault="00A62E8E" w:rsidP="00370F27">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重要性</w:t>
            </w:r>
          </w:p>
        </w:tc>
        <w:tc>
          <w:tcPr>
            <w:tcW w:w="837" w:type="pct"/>
            <w:shd w:val="clear" w:color="000000" w:fill="A6A6A6"/>
            <w:vAlign w:val="center"/>
          </w:tcPr>
          <w:p w14:paraId="34FFA0F9" w14:textId="77777777" w:rsidR="00A62E8E" w:rsidRPr="00E034AE" w:rsidRDefault="00A62E8E" w:rsidP="00370F27">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指标项</w:t>
            </w:r>
          </w:p>
        </w:tc>
        <w:tc>
          <w:tcPr>
            <w:tcW w:w="3636" w:type="pct"/>
            <w:shd w:val="clear" w:color="000000" w:fill="A6A6A6"/>
            <w:vAlign w:val="center"/>
          </w:tcPr>
          <w:p w14:paraId="4DCF33D1" w14:textId="77777777" w:rsidR="00A62E8E" w:rsidRPr="00E034AE" w:rsidRDefault="00A62E8E" w:rsidP="00370F27">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指标要求</w:t>
            </w:r>
          </w:p>
        </w:tc>
      </w:tr>
      <w:tr w:rsidR="00A62E8E" w:rsidRPr="00E034AE" w14:paraId="3FA752DF" w14:textId="77777777" w:rsidTr="006430BE">
        <w:trPr>
          <w:trHeight w:val="330"/>
        </w:trPr>
        <w:tc>
          <w:tcPr>
            <w:tcW w:w="527" w:type="pct"/>
            <w:shd w:val="clear" w:color="000000" w:fill="FFFFFF"/>
            <w:vAlign w:val="center"/>
          </w:tcPr>
          <w:p w14:paraId="5878280B" w14:textId="53A9F0B9" w:rsidR="00A62E8E" w:rsidRPr="00E034AE" w:rsidRDefault="0074368F" w:rsidP="006E0B03">
            <w:pPr>
              <w:jc w:val="center"/>
              <w:rPr>
                <w:rFonts w:ascii="宋体" w:hAnsi="宋体" w:cs="宋体"/>
                <w:color w:val="000000"/>
                <w:kern w:val="0"/>
                <w:sz w:val="24"/>
                <w:szCs w:val="24"/>
              </w:rPr>
            </w:pPr>
            <w:r w:rsidRPr="00E034AE">
              <w:rPr>
                <w:rFonts w:ascii="宋体" w:hAnsi="宋体" w:cs="宋体" w:hint="eastAsia"/>
                <w:color w:val="000000"/>
                <w:kern w:val="0"/>
                <w:sz w:val="24"/>
                <w:szCs w:val="24"/>
              </w:rPr>
              <w:t>4</w:t>
            </w:r>
            <w:r w:rsidRPr="00E034AE">
              <w:rPr>
                <w:rFonts w:ascii="宋体" w:hAnsi="宋体" w:cs="宋体"/>
                <w:color w:val="000000"/>
                <w:kern w:val="0"/>
                <w:sz w:val="24"/>
                <w:szCs w:val="24"/>
              </w:rPr>
              <w:t>3</w:t>
            </w:r>
          </w:p>
        </w:tc>
        <w:tc>
          <w:tcPr>
            <w:tcW w:w="837" w:type="pct"/>
            <w:shd w:val="clear" w:color="000000" w:fill="FFFFFF"/>
            <w:vAlign w:val="center"/>
          </w:tcPr>
          <w:p w14:paraId="14A5256F" w14:textId="13CD4EF9" w:rsidR="00A62E8E" w:rsidRPr="00E034AE" w:rsidRDefault="00A62E8E" w:rsidP="003B2CE1">
            <w:pPr>
              <w:jc w:val="center"/>
              <w:rPr>
                <w:rFonts w:ascii="宋体" w:hAnsi="宋体" w:cs="宋体"/>
                <w:color w:val="000000"/>
                <w:kern w:val="0"/>
                <w:sz w:val="24"/>
                <w:szCs w:val="24"/>
              </w:rPr>
            </w:pPr>
            <w:r w:rsidRPr="00E034AE">
              <w:rPr>
                <w:rFonts w:ascii="宋体" w:hAnsi="宋体" w:cs="宋体" w:hint="eastAsia"/>
                <w:color w:val="000000"/>
                <w:kern w:val="0"/>
                <w:sz w:val="24"/>
                <w:szCs w:val="24"/>
              </w:rPr>
              <w:t>主机性能</w:t>
            </w:r>
          </w:p>
        </w:tc>
        <w:tc>
          <w:tcPr>
            <w:tcW w:w="3636" w:type="pct"/>
            <w:shd w:val="clear" w:color="000000" w:fill="FFFFFF"/>
            <w:vAlign w:val="center"/>
          </w:tcPr>
          <w:p w14:paraId="1E99DB55" w14:textId="273CA214" w:rsidR="00A62E8E" w:rsidRPr="00E034AE" w:rsidRDefault="00A62E8E" w:rsidP="003B2CE1">
            <w:pPr>
              <w:jc w:val="center"/>
              <w:rPr>
                <w:rFonts w:ascii="宋体" w:hAnsi="宋体" w:cs="宋体"/>
                <w:color w:val="000000"/>
                <w:kern w:val="0"/>
                <w:sz w:val="24"/>
                <w:szCs w:val="24"/>
              </w:rPr>
            </w:pPr>
            <w:r w:rsidRPr="00E034AE">
              <w:rPr>
                <w:rFonts w:ascii="宋体" w:hAnsi="宋体" w:cs="宋体" w:hint="eastAsia"/>
                <w:color w:val="000000"/>
                <w:kern w:val="0"/>
                <w:sz w:val="24"/>
                <w:szCs w:val="24"/>
              </w:rPr>
              <w:t>2.2GHZ</w:t>
            </w:r>
            <w:r w:rsidRPr="00E034AE">
              <w:rPr>
                <w:rFonts w:ascii="宋体" w:hAnsi="宋体" w:cs="宋体" w:hint="eastAsia"/>
                <w:color w:val="000000"/>
                <w:kern w:val="0"/>
                <w:sz w:val="24"/>
                <w:szCs w:val="24"/>
              </w:rPr>
              <w:t>以上，不低于</w:t>
            </w:r>
            <w:r w:rsidRPr="00E034AE">
              <w:rPr>
                <w:rFonts w:ascii="宋体" w:hAnsi="宋体" w:cs="宋体" w:hint="eastAsia"/>
                <w:color w:val="000000"/>
                <w:kern w:val="0"/>
                <w:sz w:val="24"/>
                <w:szCs w:val="24"/>
              </w:rPr>
              <w:t>4</w:t>
            </w:r>
            <w:r w:rsidRPr="00E034AE">
              <w:rPr>
                <w:rFonts w:ascii="宋体" w:hAnsi="宋体" w:cs="宋体" w:hint="eastAsia"/>
                <w:color w:val="000000"/>
                <w:kern w:val="0"/>
                <w:sz w:val="24"/>
                <w:szCs w:val="24"/>
              </w:rPr>
              <w:t>核，不低于</w:t>
            </w:r>
            <w:r w:rsidRPr="00E034AE">
              <w:rPr>
                <w:rFonts w:ascii="宋体" w:hAnsi="宋体" w:cs="宋体" w:hint="eastAsia"/>
                <w:color w:val="000000"/>
                <w:kern w:val="0"/>
                <w:sz w:val="24"/>
                <w:szCs w:val="24"/>
              </w:rPr>
              <w:t>8G</w:t>
            </w:r>
            <w:r w:rsidRPr="00E034AE">
              <w:rPr>
                <w:rFonts w:ascii="宋体" w:hAnsi="宋体" w:cs="宋体" w:hint="eastAsia"/>
                <w:color w:val="000000"/>
                <w:kern w:val="0"/>
                <w:sz w:val="24"/>
                <w:szCs w:val="24"/>
              </w:rPr>
              <w:t>内存；硬盘</w:t>
            </w:r>
            <w:r w:rsidR="006430BE" w:rsidRPr="00E034AE">
              <w:rPr>
                <w:rFonts w:ascii="宋体" w:hAnsi="宋体" w:cs="宋体" w:hint="eastAsia"/>
                <w:color w:val="000000"/>
                <w:kern w:val="0"/>
                <w:sz w:val="24"/>
                <w:szCs w:val="24"/>
              </w:rPr>
              <w:t>≥</w:t>
            </w:r>
            <w:r w:rsidR="006430BE" w:rsidRPr="00E034AE">
              <w:rPr>
                <w:rFonts w:ascii="宋体" w:hAnsi="宋体" w:cs="宋体" w:hint="eastAsia"/>
                <w:color w:val="000000"/>
                <w:kern w:val="0"/>
                <w:sz w:val="24"/>
                <w:szCs w:val="24"/>
              </w:rPr>
              <w:t>1</w:t>
            </w:r>
            <w:r w:rsidR="006430BE" w:rsidRPr="00E034AE">
              <w:rPr>
                <w:rFonts w:ascii="宋体" w:hAnsi="宋体" w:cs="宋体"/>
                <w:color w:val="000000"/>
                <w:kern w:val="0"/>
                <w:sz w:val="24"/>
                <w:szCs w:val="24"/>
              </w:rPr>
              <w:t>Tb</w:t>
            </w:r>
          </w:p>
        </w:tc>
      </w:tr>
      <w:tr w:rsidR="00A62E8E" w:rsidRPr="00E034AE" w14:paraId="7030B81A" w14:textId="77777777" w:rsidTr="006430BE">
        <w:trPr>
          <w:trHeight w:val="330"/>
        </w:trPr>
        <w:tc>
          <w:tcPr>
            <w:tcW w:w="527" w:type="pct"/>
            <w:shd w:val="clear" w:color="000000" w:fill="FFFFFF"/>
            <w:vAlign w:val="center"/>
          </w:tcPr>
          <w:p w14:paraId="0B229A2B" w14:textId="245E6087" w:rsidR="00A62E8E" w:rsidRPr="00E034AE" w:rsidRDefault="0074368F" w:rsidP="006E0B03">
            <w:pPr>
              <w:jc w:val="center"/>
              <w:rPr>
                <w:rFonts w:ascii="宋体" w:hAnsi="宋体" w:cs="宋体"/>
                <w:color w:val="000000"/>
                <w:kern w:val="0"/>
                <w:sz w:val="24"/>
                <w:szCs w:val="24"/>
              </w:rPr>
            </w:pPr>
            <w:r w:rsidRPr="00E034AE">
              <w:rPr>
                <w:rFonts w:ascii="宋体" w:hAnsi="宋体" w:cs="宋体" w:hint="eastAsia"/>
                <w:color w:val="000000"/>
                <w:kern w:val="0"/>
                <w:sz w:val="24"/>
                <w:szCs w:val="24"/>
              </w:rPr>
              <w:t>4</w:t>
            </w:r>
            <w:r w:rsidRPr="00E034AE">
              <w:rPr>
                <w:rFonts w:ascii="宋体" w:hAnsi="宋体" w:cs="宋体"/>
                <w:color w:val="000000"/>
                <w:kern w:val="0"/>
                <w:sz w:val="24"/>
                <w:szCs w:val="24"/>
              </w:rPr>
              <w:t>4</w:t>
            </w:r>
          </w:p>
        </w:tc>
        <w:tc>
          <w:tcPr>
            <w:tcW w:w="837" w:type="pct"/>
            <w:shd w:val="clear" w:color="000000" w:fill="FFFFFF"/>
            <w:vAlign w:val="center"/>
          </w:tcPr>
          <w:p w14:paraId="49812927" w14:textId="70597A9F" w:rsidR="00A62E8E" w:rsidRPr="00E034AE" w:rsidRDefault="00A62E8E" w:rsidP="003B2CE1">
            <w:pPr>
              <w:jc w:val="center"/>
              <w:rPr>
                <w:rFonts w:ascii="宋体" w:hAnsi="宋体" w:cs="宋体"/>
                <w:color w:val="000000"/>
                <w:kern w:val="0"/>
                <w:sz w:val="24"/>
                <w:szCs w:val="24"/>
              </w:rPr>
            </w:pPr>
            <w:r w:rsidRPr="00E034AE">
              <w:rPr>
                <w:rFonts w:ascii="宋体" w:hAnsi="宋体" w:cs="宋体" w:hint="eastAsia"/>
                <w:color w:val="000000"/>
                <w:kern w:val="0"/>
                <w:sz w:val="24"/>
                <w:szCs w:val="24"/>
              </w:rPr>
              <w:t>显示器</w:t>
            </w:r>
          </w:p>
        </w:tc>
        <w:tc>
          <w:tcPr>
            <w:tcW w:w="3636" w:type="pct"/>
            <w:shd w:val="clear" w:color="000000" w:fill="FFFFFF"/>
            <w:vAlign w:val="center"/>
          </w:tcPr>
          <w:p w14:paraId="7B14AC95" w14:textId="33C20C6A" w:rsidR="00A62E8E" w:rsidRPr="00E034AE" w:rsidRDefault="00A62E8E" w:rsidP="003B2CE1">
            <w:pPr>
              <w:jc w:val="center"/>
              <w:rPr>
                <w:rFonts w:ascii="宋体" w:hAnsi="宋体" w:cs="宋体"/>
                <w:color w:val="000000"/>
                <w:kern w:val="0"/>
                <w:sz w:val="24"/>
                <w:szCs w:val="24"/>
              </w:rPr>
            </w:pPr>
            <w:r w:rsidRPr="00E034AE">
              <w:rPr>
                <w:rFonts w:ascii="宋体" w:hAnsi="宋体" w:cs="宋体" w:hint="eastAsia"/>
                <w:color w:val="000000"/>
                <w:kern w:val="0"/>
                <w:sz w:val="24"/>
                <w:szCs w:val="24"/>
              </w:rPr>
              <w:t>尺寸不小于</w:t>
            </w:r>
            <w:r w:rsidRPr="00E034AE">
              <w:rPr>
                <w:rFonts w:ascii="宋体" w:hAnsi="宋体" w:cs="宋体" w:hint="eastAsia"/>
                <w:color w:val="000000"/>
                <w:kern w:val="0"/>
                <w:sz w:val="24"/>
                <w:szCs w:val="24"/>
              </w:rPr>
              <w:t>22</w:t>
            </w:r>
            <w:r w:rsidRPr="00E034AE">
              <w:rPr>
                <w:rFonts w:ascii="宋体" w:hAnsi="宋体" w:cs="宋体" w:hint="eastAsia"/>
                <w:color w:val="000000"/>
                <w:kern w:val="0"/>
                <w:sz w:val="24"/>
                <w:szCs w:val="24"/>
              </w:rPr>
              <w:t>寸、分辨率不小于</w:t>
            </w:r>
            <w:r w:rsidRPr="00E034AE">
              <w:rPr>
                <w:rFonts w:ascii="宋体" w:hAnsi="宋体" w:cs="宋体" w:hint="eastAsia"/>
                <w:color w:val="000000"/>
                <w:kern w:val="0"/>
                <w:sz w:val="24"/>
                <w:szCs w:val="24"/>
              </w:rPr>
              <w:t>1920</w:t>
            </w:r>
            <w:r w:rsidRPr="00E034AE">
              <w:rPr>
                <w:rFonts w:ascii="宋体" w:hAnsi="宋体" w:cs="宋体" w:hint="eastAsia"/>
                <w:color w:val="000000"/>
                <w:kern w:val="0"/>
                <w:sz w:val="24"/>
                <w:szCs w:val="24"/>
              </w:rPr>
              <w:t>×</w:t>
            </w:r>
            <w:r w:rsidRPr="00E034AE">
              <w:rPr>
                <w:rFonts w:ascii="宋体" w:hAnsi="宋体" w:cs="宋体" w:hint="eastAsia"/>
                <w:color w:val="000000"/>
                <w:kern w:val="0"/>
                <w:sz w:val="24"/>
                <w:szCs w:val="24"/>
              </w:rPr>
              <w:t>1080</w:t>
            </w:r>
            <w:r w:rsidRPr="00E034AE">
              <w:rPr>
                <w:rFonts w:ascii="宋体" w:hAnsi="宋体" w:cs="宋体" w:hint="eastAsia"/>
                <w:color w:val="000000"/>
                <w:kern w:val="0"/>
                <w:sz w:val="24"/>
                <w:szCs w:val="24"/>
              </w:rPr>
              <w:t>；</w:t>
            </w:r>
          </w:p>
        </w:tc>
      </w:tr>
      <w:tr w:rsidR="00A62E8E" w:rsidRPr="00E034AE" w14:paraId="5F072181" w14:textId="77777777" w:rsidTr="006430BE">
        <w:trPr>
          <w:trHeight w:val="330"/>
        </w:trPr>
        <w:tc>
          <w:tcPr>
            <w:tcW w:w="527" w:type="pct"/>
            <w:shd w:val="clear" w:color="000000" w:fill="FFFFFF"/>
            <w:vAlign w:val="center"/>
          </w:tcPr>
          <w:p w14:paraId="47A48388" w14:textId="31DA7244" w:rsidR="00A62E8E" w:rsidRPr="00E034AE" w:rsidRDefault="0074368F" w:rsidP="006E0B03">
            <w:pPr>
              <w:jc w:val="center"/>
              <w:rPr>
                <w:rFonts w:ascii="宋体" w:hAnsi="宋体" w:cs="宋体"/>
                <w:color w:val="000000"/>
                <w:kern w:val="0"/>
                <w:sz w:val="24"/>
                <w:szCs w:val="24"/>
              </w:rPr>
            </w:pPr>
            <w:r w:rsidRPr="00E034AE">
              <w:rPr>
                <w:rFonts w:ascii="宋体" w:hAnsi="宋体" w:cs="宋体" w:hint="eastAsia"/>
                <w:color w:val="000000"/>
                <w:kern w:val="0"/>
                <w:sz w:val="24"/>
                <w:szCs w:val="24"/>
              </w:rPr>
              <w:t>4</w:t>
            </w:r>
            <w:r w:rsidRPr="00E034AE">
              <w:rPr>
                <w:rFonts w:ascii="宋体" w:hAnsi="宋体" w:cs="宋体"/>
                <w:color w:val="000000"/>
                <w:kern w:val="0"/>
                <w:sz w:val="24"/>
                <w:szCs w:val="24"/>
              </w:rPr>
              <w:t>5</w:t>
            </w:r>
          </w:p>
        </w:tc>
        <w:tc>
          <w:tcPr>
            <w:tcW w:w="837" w:type="pct"/>
            <w:shd w:val="clear" w:color="000000" w:fill="FFFFFF"/>
            <w:vAlign w:val="center"/>
          </w:tcPr>
          <w:p w14:paraId="0D56DF10" w14:textId="13D56DEE" w:rsidR="00A62E8E" w:rsidRPr="00E034AE" w:rsidRDefault="00A62E8E" w:rsidP="003B2CE1">
            <w:pPr>
              <w:jc w:val="center"/>
              <w:rPr>
                <w:rFonts w:ascii="宋体" w:hAnsi="宋体" w:cs="宋体"/>
                <w:color w:val="000000"/>
                <w:kern w:val="0"/>
                <w:sz w:val="24"/>
                <w:szCs w:val="24"/>
              </w:rPr>
            </w:pPr>
            <w:r w:rsidRPr="00E034AE">
              <w:rPr>
                <w:rFonts w:ascii="宋体" w:hAnsi="宋体" w:cs="宋体" w:hint="eastAsia"/>
                <w:color w:val="000000"/>
                <w:kern w:val="0"/>
                <w:sz w:val="24"/>
                <w:szCs w:val="24"/>
              </w:rPr>
              <w:t>操作系统</w:t>
            </w:r>
          </w:p>
        </w:tc>
        <w:tc>
          <w:tcPr>
            <w:tcW w:w="3636" w:type="pct"/>
            <w:shd w:val="clear" w:color="000000" w:fill="FFFFFF"/>
            <w:vAlign w:val="center"/>
          </w:tcPr>
          <w:p w14:paraId="58B81671" w14:textId="7AB3339D" w:rsidR="00A62E8E" w:rsidRPr="00E034AE" w:rsidRDefault="00A62E8E" w:rsidP="00BF0EBD">
            <w:pPr>
              <w:jc w:val="center"/>
              <w:rPr>
                <w:rFonts w:ascii="宋体" w:hAnsi="宋体" w:cs="宋体"/>
                <w:color w:val="000000"/>
                <w:kern w:val="0"/>
                <w:sz w:val="24"/>
                <w:szCs w:val="24"/>
              </w:rPr>
            </w:pPr>
            <w:r w:rsidRPr="00E034AE">
              <w:rPr>
                <w:rFonts w:ascii="宋体" w:hAnsi="宋体" w:cs="宋体" w:hint="eastAsia"/>
                <w:color w:val="000000"/>
                <w:kern w:val="0"/>
                <w:sz w:val="24"/>
                <w:szCs w:val="24"/>
              </w:rPr>
              <w:t>预装正版操作系统，</w:t>
            </w:r>
            <w:r w:rsidRPr="00E034AE">
              <w:rPr>
                <w:rFonts w:ascii="宋体" w:hAnsi="宋体" w:cs="宋体" w:hint="eastAsia"/>
                <w:color w:val="000000"/>
                <w:kern w:val="0"/>
                <w:sz w:val="24"/>
                <w:szCs w:val="24"/>
              </w:rPr>
              <w:t>LED</w:t>
            </w:r>
            <w:r w:rsidRPr="00E034AE">
              <w:rPr>
                <w:rFonts w:ascii="宋体" w:hAnsi="宋体" w:cs="宋体" w:hint="eastAsia"/>
                <w:color w:val="000000"/>
                <w:kern w:val="0"/>
                <w:sz w:val="24"/>
                <w:szCs w:val="24"/>
              </w:rPr>
              <w:t>屏幕控制软件及授权。</w:t>
            </w:r>
          </w:p>
        </w:tc>
      </w:tr>
      <w:tr w:rsidR="006C59BF" w:rsidRPr="00E034AE" w14:paraId="6E93D9AB" w14:textId="77777777" w:rsidTr="006430BE">
        <w:trPr>
          <w:trHeight w:val="330"/>
        </w:trPr>
        <w:tc>
          <w:tcPr>
            <w:tcW w:w="527" w:type="pct"/>
            <w:shd w:val="clear" w:color="000000" w:fill="FFFFFF"/>
            <w:vAlign w:val="center"/>
          </w:tcPr>
          <w:p w14:paraId="23E53ED1" w14:textId="0ACE9297" w:rsidR="006C59BF" w:rsidRPr="00E034AE" w:rsidRDefault="0074368F" w:rsidP="006E0B03">
            <w:pPr>
              <w:jc w:val="center"/>
              <w:rPr>
                <w:rFonts w:ascii="宋体" w:hAnsi="宋体" w:cs="宋体"/>
                <w:color w:val="000000"/>
                <w:kern w:val="0"/>
                <w:sz w:val="24"/>
                <w:szCs w:val="24"/>
              </w:rPr>
            </w:pPr>
            <w:r w:rsidRPr="00E034AE">
              <w:rPr>
                <w:rFonts w:ascii="宋体" w:hAnsi="宋体" w:cs="宋体" w:hint="eastAsia"/>
                <w:color w:val="000000"/>
                <w:kern w:val="0"/>
                <w:sz w:val="24"/>
                <w:szCs w:val="24"/>
              </w:rPr>
              <w:t>4</w:t>
            </w:r>
            <w:r w:rsidRPr="00E034AE">
              <w:rPr>
                <w:rFonts w:ascii="宋体" w:hAnsi="宋体" w:cs="宋体"/>
                <w:color w:val="000000"/>
                <w:kern w:val="0"/>
                <w:sz w:val="24"/>
                <w:szCs w:val="24"/>
              </w:rPr>
              <w:t>6</w:t>
            </w:r>
          </w:p>
        </w:tc>
        <w:tc>
          <w:tcPr>
            <w:tcW w:w="837" w:type="pct"/>
            <w:shd w:val="clear" w:color="000000" w:fill="FFFFFF"/>
            <w:vAlign w:val="center"/>
          </w:tcPr>
          <w:p w14:paraId="2CA7966B" w14:textId="053EF499" w:rsidR="006C59BF" w:rsidRPr="00E034AE" w:rsidRDefault="006C59BF" w:rsidP="003B2CE1">
            <w:pPr>
              <w:jc w:val="center"/>
              <w:rPr>
                <w:rFonts w:ascii="宋体" w:hAnsi="宋体" w:cs="宋体"/>
                <w:color w:val="000000"/>
                <w:kern w:val="0"/>
                <w:sz w:val="24"/>
                <w:szCs w:val="24"/>
              </w:rPr>
            </w:pPr>
            <w:r w:rsidRPr="00E034AE">
              <w:rPr>
                <w:rFonts w:ascii="宋体" w:hAnsi="宋体" w:cs="宋体" w:hint="eastAsia"/>
                <w:color w:val="000000"/>
                <w:kern w:val="0"/>
                <w:sz w:val="24"/>
                <w:szCs w:val="24"/>
              </w:rPr>
              <w:t>显示器</w:t>
            </w:r>
          </w:p>
        </w:tc>
        <w:tc>
          <w:tcPr>
            <w:tcW w:w="3636" w:type="pct"/>
            <w:shd w:val="clear" w:color="000000" w:fill="FFFFFF"/>
            <w:vAlign w:val="center"/>
          </w:tcPr>
          <w:p w14:paraId="34424D14" w14:textId="5B14408F" w:rsidR="006C59BF" w:rsidRPr="00E034AE" w:rsidRDefault="006C59BF" w:rsidP="00BF0EBD">
            <w:pPr>
              <w:jc w:val="center"/>
              <w:rPr>
                <w:rFonts w:ascii="宋体" w:hAnsi="宋体" w:cs="宋体"/>
                <w:color w:val="000000"/>
                <w:kern w:val="0"/>
                <w:sz w:val="24"/>
                <w:szCs w:val="24"/>
              </w:rPr>
            </w:pPr>
            <w:r w:rsidRPr="00E034AE">
              <w:rPr>
                <w:rFonts w:ascii="宋体" w:hAnsi="宋体" w:cs="宋体" w:hint="eastAsia"/>
                <w:color w:val="000000"/>
                <w:kern w:val="0"/>
                <w:sz w:val="24"/>
                <w:szCs w:val="24"/>
              </w:rPr>
              <w:t>每台电脑配备</w:t>
            </w:r>
            <w:r w:rsidRPr="00E034AE">
              <w:rPr>
                <w:rFonts w:ascii="宋体" w:hAnsi="宋体" w:cs="宋体" w:hint="eastAsia"/>
                <w:color w:val="000000"/>
                <w:kern w:val="0"/>
                <w:sz w:val="24"/>
                <w:szCs w:val="24"/>
              </w:rPr>
              <w:t>2</w:t>
            </w:r>
            <w:r w:rsidRPr="00E034AE">
              <w:rPr>
                <w:rFonts w:ascii="宋体" w:hAnsi="宋体" w:cs="宋体" w:hint="eastAsia"/>
                <w:color w:val="000000"/>
                <w:kern w:val="0"/>
                <w:sz w:val="24"/>
                <w:szCs w:val="24"/>
              </w:rPr>
              <w:t>台显示器，</w:t>
            </w:r>
            <w:r w:rsidR="00733CE8" w:rsidRPr="00E034AE">
              <w:rPr>
                <w:rFonts w:ascii="宋体" w:hAnsi="宋体" w:cs="宋体" w:hint="eastAsia"/>
                <w:color w:val="000000"/>
                <w:kern w:val="0"/>
                <w:sz w:val="24"/>
                <w:szCs w:val="24"/>
              </w:rPr>
              <w:t>尺寸</w:t>
            </w:r>
            <w:r w:rsidRPr="00E034AE">
              <w:rPr>
                <w:rFonts w:ascii="宋体" w:hAnsi="宋体" w:cs="宋体" w:hint="eastAsia"/>
                <w:color w:val="000000"/>
                <w:kern w:val="0"/>
                <w:sz w:val="24"/>
                <w:szCs w:val="24"/>
              </w:rPr>
              <w:t>≥</w:t>
            </w:r>
            <w:r w:rsidRPr="00E034AE">
              <w:rPr>
                <w:rFonts w:ascii="宋体" w:hAnsi="宋体" w:cs="宋体" w:hint="eastAsia"/>
                <w:color w:val="000000"/>
                <w:kern w:val="0"/>
                <w:sz w:val="24"/>
                <w:szCs w:val="24"/>
              </w:rPr>
              <w:t>2</w:t>
            </w:r>
            <w:r w:rsidRPr="00E034AE">
              <w:rPr>
                <w:rFonts w:ascii="宋体" w:hAnsi="宋体" w:cs="宋体"/>
                <w:color w:val="000000"/>
                <w:kern w:val="0"/>
                <w:sz w:val="24"/>
                <w:szCs w:val="24"/>
              </w:rPr>
              <w:t>3</w:t>
            </w:r>
            <w:r w:rsidRPr="00E034AE">
              <w:rPr>
                <w:rFonts w:ascii="宋体" w:hAnsi="宋体" w:cs="宋体" w:hint="eastAsia"/>
                <w:color w:val="000000"/>
                <w:kern w:val="0"/>
                <w:sz w:val="24"/>
                <w:szCs w:val="24"/>
              </w:rPr>
              <w:t>英寸，</w:t>
            </w:r>
            <w:r w:rsidR="00733CE8" w:rsidRPr="00E034AE">
              <w:rPr>
                <w:rFonts w:ascii="宋体" w:hAnsi="宋体" w:cs="宋体" w:hint="eastAsia"/>
                <w:color w:val="000000"/>
                <w:kern w:val="0"/>
                <w:sz w:val="24"/>
                <w:szCs w:val="24"/>
              </w:rPr>
              <w:t>分辨率≥</w:t>
            </w:r>
            <w:r w:rsidR="00733CE8" w:rsidRPr="00E034AE">
              <w:rPr>
                <w:rFonts w:ascii="宋体" w:hAnsi="宋体" w:cs="宋体" w:hint="eastAsia"/>
                <w:color w:val="000000"/>
                <w:kern w:val="0"/>
                <w:sz w:val="24"/>
                <w:szCs w:val="24"/>
              </w:rPr>
              <w:t>1</w:t>
            </w:r>
            <w:r w:rsidR="00733CE8" w:rsidRPr="00E034AE">
              <w:rPr>
                <w:rFonts w:ascii="宋体" w:hAnsi="宋体" w:cs="宋体"/>
                <w:color w:val="000000"/>
                <w:kern w:val="0"/>
                <w:sz w:val="24"/>
                <w:szCs w:val="24"/>
              </w:rPr>
              <w:t>080P</w:t>
            </w:r>
          </w:p>
        </w:tc>
      </w:tr>
    </w:tbl>
    <w:p w14:paraId="4C85C7BA" w14:textId="1870D2DD" w:rsidR="00981804" w:rsidRPr="00E034AE" w:rsidRDefault="00B805B1" w:rsidP="00B805B1">
      <w:pPr>
        <w:pStyle w:val="5f1"/>
        <w:numPr>
          <w:ilvl w:val="0"/>
          <w:numId w:val="83"/>
        </w:numPr>
        <w:rPr>
          <w:sz w:val="24"/>
        </w:rPr>
      </w:pPr>
      <w:r w:rsidRPr="00E034AE">
        <w:rPr>
          <w:rFonts w:hint="eastAsia"/>
          <w:sz w:val="24"/>
        </w:rPr>
        <w:t>配电系统</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5"/>
        <w:gridCol w:w="1517"/>
        <w:gridCol w:w="6589"/>
      </w:tblGrid>
      <w:tr w:rsidR="00A62E8E" w:rsidRPr="00E034AE" w14:paraId="6459E1FC" w14:textId="77777777" w:rsidTr="006430BE">
        <w:trPr>
          <w:trHeight w:val="330"/>
        </w:trPr>
        <w:tc>
          <w:tcPr>
            <w:tcW w:w="527" w:type="pct"/>
            <w:shd w:val="clear" w:color="000000" w:fill="A6A6A6"/>
            <w:vAlign w:val="center"/>
          </w:tcPr>
          <w:p w14:paraId="22D0835E" w14:textId="77777777" w:rsidR="00A62E8E" w:rsidRPr="00E034AE" w:rsidRDefault="00A62E8E" w:rsidP="00FE6247">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重要性</w:t>
            </w:r>
          </w:p>
        </w:tc>
        <w:tc>
          <w:tcPr>
            <w:tcW w:w="837" w:type="pct"/>
            <w:shd w:val="clear" w:color="000000" w:fill="A6A6A6"/>
            <w:vAlign w:val="center"/>
          </w:tcPr>
          <w:p w14:paraId="344C67BE" w14:textId="77777777" w:rsidR="00A62E8E" w:rsidRPr="00E034AE" w:rsidRDefault="00A62E8E" w:rsidP="00FE6247">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指标项</w:t>
            </w:r>
          </w:p>
        </w:tc>
        <w:tc>
          <w:tcPr>
            <w:tcW w:w="3636" w:type="pct"/>
            <w:shd w:val="clear" w:color="000000" w:fill="A6A6A6"/>
            <w:vAlign w:val="center"/>
          </w:tcPr>
          <w:p w14:paraId="7234BF82" w14:textId="77777777" w:rsidR="00A62E8E" w:rsidRPr="00E034AE" w:rsidRDefault="00A62E8E" w:rsidP="00FE6247">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指标要求</w:t>
            </w:r>
          </w:p>
        </w:tc>
      </w:tr>
      <w:tr w:rsidR="00A62E8E" w:rsidRPr="00E034AE" w14:paraId="669FA6DF" w14:textId="77777777" w:rsidTr="006430BE">
        <w:trPr>
          <w:trHeight w:val="330"/>
        </w:trPr>
        <w:tc>
          <w:tcPr>
            <w:tcW w:w="527" w:type="pct"/>
            <w:shd w:val="clear" w:color="000000" w:fill="FFFFFF"/>
            <w:vAlign w:val="center"/>
          </w:tcPr>
          <w:p w14:paraId="09BC9D1E" w14:textId="00319FDD" w:rsidR="00A62E8E" w:rsidRPr="00E034AE" w:rsidRDefault="0074368F" w:rsidP="00FE6247">
            <w:pPr>
              <w:jc w:val="center"/>
              <w:rPr>
                <w:rFonts w:ascii="宋体" w:hAnsi="宋体" w:cs="宋体"/>
                <w:color w:val="000000"/>
                <w:kern w:val="0"/>
                <w:sz w:val="24"/>
                <w:szCs w:val="24"/>
              </w:rPr>
            </w:pPr>
            <w:r w:rsidRPr="00E034AE">
              <w:rPr>
                <w:rFonts w:ascii="宋体" w:hAnsi="宋体" w:cs="宋体" w:hint="eastAsia"/>
                <w:color w:val="000000"/>
                <w:kern w:val="0"/>
                <w:sz w:val="24"/>
                <w:szCs w:val="24"/>
              </w:rPr>
              <w:t>4</w:t>
            </w:r>
            <w:r w:rsidRPr="00E034AE">
              <w:rPr>
                <w:rFonts w:ascii="宋体" w:hAnsi="宋体" w:cs="宋体"/>
                <w:color w:val="000000"/>
                <w:kern w:val="0"/>
                <w:sz w:val="24"/>
                <w:szCs w:val="24"/>
              </w:rPr>
              <w:t>7</w:t>
            </w:r>
          </w:p>
        </w:tc>
        <w:tc>
          <w:tcPr>
            <w:tcW w:w="837" w:type="pct"/>
            <w:shd w:val="clear" w:color="000000" w:fill="FFFFFF"/>
            <w:vAlign w:val="center"/>
          </w:tcPr>
          <w:p w14:paraId="23E43070" w14:textId="77777777" w:rsidR="00A62E8E" w:rsidRPr="00E034AE" w:rsidRDefault="00A62E8E" w:rsidP="00FE6247">
            <w:pPr>
              <w:jc w:val="center"/>
              <w:rPr>
                <w:rFonts w:ascii="宋体" w:hAnsi="宋体" w:cs="宋体"/>
                <w:color w:val="000000"/>
                <w:kern w:val="0"/>
                <w:sz w:val="24"/>
                <w:szCs w:val="24"/>
              </w:rPr>
            </w:pPr>
            <w:r w:rsidRPr="00E034AE">
              <w:rPr>
                <w:rFonts w:ascii="宋体" w:hAnsi="宋体" w:cs="宋体" w:hint="eastAsia"/>
                <w:color w:val="000000"/>
                <w:kern w:val="0"/>
                <w:sz w:val="24"/>
                <w:szCs w:val="24"/>
              </w:rPr>
              <w:t>防护措施</w:t>
            </w:r>
          </w:p>
        </w:tc>
        <w:tc>
          <w:tcPr>
            <w:tcW w:w="3636" w:type="pct"/>
            <w:shd w:val="clear" w:color="000000" w:fill="FFFFFF"/>
            <w:vAlign w:val="center"/>
          </w:tcPr>
          <w:p w14:paraId="0422F66F" w14:textId="0ADD80C3" w:rsidR="00A62E8E" w:rsidRPr="00E034AE" w:rsidRDefault="00A62E8E" w:rsidP="00FE6247">
            <w:pPr>
              <w:jc w:val="center"/>
              <w:rPr>
                <w:rFonts w:ascii="宋体" w:hAnsi="宋体" w:cs="宋体"/>
                <w:color w:val="000000"/>
                <w:kern w:val="0"/>
                <w:sz w:val="24"/>
                <w:szCs w:val="24"/>
              </w:rPr>
            </w:pPr>
            <w:r w:rsidRPr="00E034AE">
              <w:rPr>
                <w:rFonts w:ascii="宋体" w:hAnsi="宋体" w:cs="宋体" w:hint="eastAsia"/>
                <w:color w:val="000000"/>
                <w:kern w:val="0"/>
                <w:sz w:val="24"/>
                <w:szCs w:val="24"/>
              </w:rPr>
              <w:t>具有电源输入、输出、功率、过压、过流、断电保护、分路供电、时序控制措施；</w:t>
            </w:r>
          </w:p>
        </w:tc>
      </w:tr>
      <w:tr w:rsidR="00A62E8E" w:rsidRPr="00E034AE" w14:paraId="3995B537" w14:textId="77777777" w:rsidTr="006430BE">
        <w:trPr>
          <w:trHeight w:val="330"/>
        </w:trPr>
        <w:tc>
          <w:tcPr>
            <w:tcW w:w="527" w:type="pct"/>
            <w:shd w:val="clear" w:color="000000" w:fill="FFFFFF"/>
            <w:vAlign w:val="center"/>
          </w:tcPr>
          <w:p w14:paraId="242F448B" w14:textId="31A41E78" w:rsidR="00A62E8E" w:rsidRPr="00E034AE" w:rsidRDefault="0074368F" w:rsidP="00FE6247">
            <w:pPr>
              <w:jc w:val="center"/>
              <w:rPr>
                <w:rFonts w:ascii="宋体" w:hAnsi="宋体" w:cs="宋体"/>
                <w:color w:val="000000"/>
                <w:kern w:val="0"/>
                <w:sz w:val="24"/>
                <w:szCs w:val="24"/>
              </w:rPr>
            </w:pPr>
            <w:r w:rsidRPr="00E034AE">
              <w:rPr>
                <w:rFonts w:ascii="宋体" w:hAnsi="宋体" w:cs="宋体" w:hint="eastAsia"/>
                <w:color w:val="000000"/>
                <w:kern w:val="0"/>
                <w:sz w:val="24"/>
                <w:szCs w:val="24"/>
              </w:rPr>
              <w:t>4</w:t>
            </w:r>
            <w:r w:rsidRPr="00E034AE">
              <w:rPr>
                <w:rFonts w:ascii="宋体" w:hAnsi="宋体" w:cs="宋体"/>
                <w:color w:val="000000"/>
                <w:kern w:val="0"/>
                <w:sz w:val="24"/>
                <w:szCs w:val="24"/>
              </w:rPr>
              <w:t>8</w:t>
            </w:r>
          </w:p>
        </w:tc>
        <w:tc>
          <w:tcPr>
            <w:tcW w:w="837" w:type="pct"/>
            <w:shd w:val="clear" w:color="000000" w:fill="FFFFFF"/>
            <w:vAlign w:val="center"/>
          </w:tcPr>
          <w:p w14:paraId="44653E12" w14:textId="77777777" w:rsidR="00A62E8E" w:rsidRPr="00E034AE" w:rsidRDefault="00A62E8E" w:rsidP="00FE6247">
            <w:pPr>
              <w:jc w:val="center"/>
              <w:rPr>
                <w:rFonts w:ascii="宋体" w:hAnsi="宋体" w:cs="宋体"/>
                <w:color w:val="000000"/>
                <w:kern w:val="0"/>
                <w:sz w:val="24"/>
                <w:szCs w:val="24"/>
              </w:rPr>
            </w:pPr>
            <w:r w:rsidRPr="00E034AE">
              <w:rPr>
                <w:rFonts w:ascii="宋体" w:hAnsi="宋体" w:cs="宋体" w:hint="eastAsia"/>
                <w:color w:val="000000"/>
                <w:kern w:val="0"/>
                <w:sz w:val="24"/>
                <w:szCs w:val="24"/>
              </w:rPr>
              <w:t>扩展功能</w:t>
            </w:r>
          </w:p>
        </w:tc>
        <w:tc>
          <w:tcPr>
            <w:tcW w:w="3636" w:type="pct"/>
            <w:shd w:val="clear" w:color="000000" w:fill="FFFFFF"/>
            <w:vAlign w:val="center"/>
          </w:tcPr>
          <w:p w14:paraId="7B0B0D81" w14:textId="77777777" w:rsidR="00A62E8E" w:rsidRPr="00E034AE" w:rsidRDefault="00A62E8E" w:rsidP="00FE6247">
            <w:pPr>
              <w:jc w:val="center"/>
              <w:rPr>
                <w:rFonts w:ascii="宋体" w:hAnsi="宋体" w:cs="宋体"/>
                <w:color w:val="000000"/>
                <w:kern w:val="0"/>
                <w:sz w:val="24"/>
                <w:szCs w:val="24"/>
              </w:rPr>
            </w:pPr>
            <w:r w:rsidRPr="00E034AE">
              <w:rPr>
                <w:rFonts w:ascii="宋体" w:hAnsi="宋体" w:cs="宋体" w:hint="eastAsia"/>
                <w:color w:val="000000"/>
                <w:kern w:val="0"/>
                <w:sz w:val="24"/>
                <w:szCs w:val="24"/>
              </w:rPr>
              <w:t>可扩展烟感、温感、</w:t>
            </w:r>
            <w:proofErr w:type="gramStart"/>
            <w:r w:rsidRPr="00E034AE">
              <w:rPr>
                <w:rFonts w:ascii="宋体" w:hAnsi="宋体" w:cs="宋体" w:hint="eastAsia"/>
                <w:color w:val="000000"/>
                <w:kern w:val="0"/>
                <w:sz w:val="24"/>
                <w:szCs w:val="24"/>
              </w:rPr>
              <w:t>亮感智能控制</w:t>
            </w:r>
            <w:proofErr w:type="gramEnd"/>
            <w:r w:rsidRPr="00E034AE">
              <w:rPr>
                <w:rFonts w:ascii="宋体" w:hAnsi="宋体" w:cs="宋体" w:hint="eastAsia"/>
                <w:color w:val="000000"/>
                <w:kern w:val="0"/>
                <w:sz w:val="24"/>
                <w:szCs w:val="24"/>
              </w:rPr>
              <w:t>等；</w:t>
            </w:r>
          </w:p>
        </w:tc>
      </w:tr>
      <w:tr w:rsidR="00A62E8E" w:rsidRPr="00E034AE" w14:paraId="5E20D5A1" w14:textId="77777777" w:rsidTr="006430BE">
        <w:trPr>
          <w:trHeight w:val="330"/>
        </w:trPr>
        <w:tc>
          <w:tcPr>
            <w:tcW w:w="527" w:type="pct"/>
            <w:shd w:val="clear" w:color="000000" w:fill="FFFFFF"/>
            <w:vAlign w:val="center"/>
          </w:tcPr>
          <w:p w14:paraId="5CD5F1AA" w14:textId="2615E94E" w:rsidR="00A62E8E" w:rsidRPr="00E034AE" w:rsidRDefault="0074368F" w:rsidP="00FE6247">
            <w:pPr>
              <w:jc w:val="center"/>
              <w:rPr>
                <w:rFonts w:ascii="宋体" w:hAnsi="宋体" w:cs="宋体"/>
                <w:color w:val="000000"/>
                <w:kern w:val="0"/>
                <w:sz w:val="24"/>
                <w:szCs w:val="24"/>
              </w:rPr>
            </w:pPr>
            <w:r w:rsidRPr="00E034AE">
              <w:rPr>
                <w:rFonts w:ascii="宋体" w:hAnsi="宋体" w:cs="宋体" w:hint="eastAsia"/>
                <w:color w:val="000000"/>
                <w:kern w:val="0"/>
                <w:sz w:val="24"/>
                <w:szCs w:val="24"/>
              </w:rPr>
              <w:t>4</w:t>
            </w:r>
            <w:r w:rsidRPr="00E034AE">
              <w:rPr>
                <w:rFonts w:ascii="宋体" w:hAnsi="宋体" w:cs="宋体"/>
                <w:color w:val="000000"/>
                <w:kern w:val="0"/>
                <w:sz w:val="24"/>
                <w:szCs w:val="24"/>
              </w:rPr>
              <w:t>9</w:t>
            </w:r>
          </w:p>
        </w:tc>
        <w:tc>
          <w:tcPr>
            <w:tcW w:w="837" w:type="pct"/>
            <w:shd w:val="clear" w:color="000000" w:fill="FFFFFF"/>
            <w:vAlign w:val="center"/>
          </w:tcPr>
          <w:p w14:paraId="16A4F1FC" w14:textId="77777777" w:rsidR="00A62E8E" w:rsidRPr="00E034AE" w:rsidRDefault="00A62E8E" w:rsidP="00FE6247">
            <w:pPr>
              <w:jc w:val="center"/>
              <w:rPr>
                <w:rFonts w:ascii="宋体" w:hAnsi="宋体" w:cs="宋体"/>
                <w:color w:val="000000"/>
                <w:kern w:val="0"/>
                <w:sz w:val="24"/>
                <w:szCs w:val="24"/>
              </w:rPr>
            </w:pPr>
            <w:r w:rsidRPr="00E034AE">
              <w:rPr>
                <w:rFonts w:ascii="宋体" w:hAnsi="宋体" w:cs="宋体" w:hint="eastAsia"/>
                <w:color w:val="000000"/>
                <w:kern w:val="0"/>
                <w:sz w:val="24"/>
                <w:szCs w:val="24"/>
              </w:rPr>
              <w:t>负载能力</w:t>
            </w:r>
          </w:p>
        </w:tc>
        <w:tc>
          <w:tcPr>
            <w:tcW w:w="3636" w:type="pct"/>
            <w:shd w:val="clear" w:color="000000" w:fill="FFFFFF"/>
            <w:vAlign w:val="center"/>
          </w:tcPr>
          <w:p w14:paraId="50E40140" w14:textId="14F60E2F" w:rsidR="00A62E8E" w:rsidRPr="00E034AE" w:rsidRDefault="00A62E8E" w:rsidP="00E7194F">
            <w:pPr>
              <w:jc w:val="center"/>
              <w:rPr>
                <w:rFonts w:ascii="宋体" w:hAnsi="宋体" w:cs="宋体"/>
                <w:color w:val="000000"/>
                <w:kern w:val="0"/>
                <w:sz w:val="24"/>
                <w:szCs w:val="24"/>
              </w:rPr>
            </w:pPr>
            <w:r w:rsidRPr="00E034AE">
              <w:rPr>
                <w:rFonts w:ascii="宋体" w:hAnsi="宋体" w:cs="宋体" w:hint="eastAsia"/>
                <w:color w:val="000000"/>
                <w:kern w:val="0"/>
                <w:sz w:val="24"/>
                <w:szCs w:val="24"/>
              </w:rPr>
              <w:t>不小于</w:t>
            </w:r>
            <w:r w:rsidRPr="00E034AE">
              <w:rPr>
                <w:rFonts w:ascii="宋体" w:hAnsi="宋体" w:cs="宋体"/>
                <w:color w:val="000000"/>
                <w:kern w:val="0"/>
                <w:sz w:val="24"/>
                <w:szCs w:val="24"/>
              </w:rPr>
              <w:t>1</w:t>
            </w:r>
            <w:r w:rsidRPr="00E034AE">
              <w:rPr>
                <w:rFonts w:ascii="宋体" w:hAnsi="宋体" w:cs="宋体" w:hint="eastAsia"/>
                <w:color w:val="000000"/>
                <w:kern w:val="0"/>
                <w:sz w:val="24"/>
                <w:szCs w:val="24"/>
              </w:rPr>
              <w:t>0KW</w:t>
            </w:r>
          </w:p>
        </w:tc>
      </w:tr>
      <w:tr w:rsidR="00A62E8E" w:rsidRPr="00E034AE" w14:paraId="4B7F25AD" w14:textId="77777777" w:rsidTr="006430BE">
        <w:trPr>
          <w:trHeight w:val="330"/>
        </w:trPr>
        <w:tc>
          <w:tcPr>
            <w:tcW w:w="527" w:type="pct"/>
            <w:shd w:val="clear" w:color="000000" w:fill="FFFFFF"/>
            <w:vAlign w:val="center"/>
          </w:tcPr>
          <w:p w14:paraId="069AE0F2" w14:textId="7A55D366" w:rsidR="00A62E8E" w:rsidRPr="00E034AE" w:rsidRDefault="00A62E8E" w:rsidP="00AF7491">
            <w:pPr>
              <w:jc w:val="center"/>
              <w:rPr>
                <w:rFonts w:ascii="宋体" w:hAnsi="宋体" w:cs="宋体"/>
                <w:color w:val="000000"/>
                <w:kern w:val="0"/>
                <w:sz w:val="24"/>
                <w:szCs w:val="24"/>
              </w:rPr>
            </w:pPr>
            <w:r w:rsidRPr="00E034AE">
              <w:rPr>
                <w:rFonts w:ascii="宋体" w:hAnsi="宋体" w:cs="宋体" w:hint="eastAsia"/>
                <w:color w:val="000000"/>
                <w:kern w:val="0"/>
                <w:sz w:val="24"/>
                <w:szCs w:val="24"/>
              </w:rPr>
              <w:t>#</w:t>
            </w:r>
            <w:r w:rsidR="008D7D24" w:rsidRPr="00E034AE">
              <w:rPr>
                <w:rFonts w:ascii="宋体" w:hAnsi="宋体" w:cs="宋体"/>
                <w:color w:val="000000"/>
                <w:kern w:val="0"/>
                <w:sz w:val="24"/>
                <w:szCs w:val="24"/>
              </w:rPr>
              <w:t>1</w:t>
            </w:r>
            <w:r w:rsidR="00AF7491" w:rsidRPr="00E034AE">
              <w:rPr>
                <w:rFonts w:ascii="宋体" w:hAnsi="宋体" w:cs="宋体" w:hint="eastAsia"/>
                <w:color w:val="000000"/>
                <w:kern w:val="0"/>
                <w:sz w:val="24"/>
                <w:szCs w:val="24"/>
              </w:rPr>
              <w:t>4</w:t>
            </w:r>
            <w:r w:rsidRPr="00E034AE">
              <w:rPr>
                <w:rFonts w:ascii="宋体" w:hAnsi="宋体" w:cs="宋体" w:hint="eastAsia"/>
                <w:color w:val="000000"/>
                <w:kern w:val="0"/>
                <w:sz w:val="24"/>
                <w:szCs w:val="24"/>
              </w:rPr>
              <w:t xml:space="preserve">　</w:t>
            </w:r>
          </w:p>
        </w:tc>
        <w:tc>
          <w:tcPr>
            <w:tcW w:w="837" w:type="pct"/>
            <w:shd w:val="clear" w:color="000000" w:fill="FFFFFF"/>
            <w:vAlign w:val="center"/>
          </w:tcPr>
          <w:p w14:paraId="7EB46B04" w14:textId="5AAAE2DF" w:rsidR="00A62E8E" w:rsidRPr="00E034AE" w:rsidRDefault="00A62E8E" w:rsidP="00FE6247">
            <w:pPr>
              <w:jc w:val="center"/>
              <w:rPr>
                <w:rFonts w:ascii="宋体" w:hAnsi="宋体" w:cs="宋体"/>
                <w:color w:val="000000"/>
                <w:kern w:val="0"/>
                <w:sz w:val="24"/>
                <w:szCs w:val="24"/>
              </w:rPr>
            </w:pPr>
            <w:r w:rsidRPr="00E034AE">
              <w:rPr>
                <w:rFonts w:ascii="宋体" w:hAnsi="宋体" w:cs="宋体" w:hint="eastAsia"/>
                <w:color w:val="000000"/>
                <w:kern w:val="0"/>
                <w:sz w:val="24"/>
                <w:szCs w:val="24"/>
              </w:rPr>
              <w:t>结构设计</w:t>
            </w:r>
          </w:p>
        </w:tc>
        <w:tc>
          <w:tcPr>
            <w:tcW w:w="3636" w:type="pct"/>
            <w:shd w:val="clear" w:color="000000" w:fill="FFFFFF"/>
            <w:vAlign w:val="center"/>
          </w:tcPr>
          <w:p w14:paraId="6A7A871D" w14:textId="4D8A0415" w:rsidR="00A62E8E" w:rsidRPr="00E034AE" w:rsidRDefault="00A62E8E" w:rsidP="00FE6247">
            <w:pPr>
              <w:jc w:val="center"/>
              <w:rPr>
                <w:rFonts w:ascii="宋体" w:hAnsi="宋体" w:cs="宋体"/>
                <w:color w:val="000000"/>
                <w:kern w:val="0"/>
                <w:sz w:val="24"/>
                <w:szCs w:val="24"/>
              </w:rPr>
            </w:pPr>
            <w:r w:rsidRPr="00E034AE">
              <w:rPr>
                <w:rFonts w:ascii="宋体" w:hAnsi="宋体" w:cs="宋体" w:hint="eastAsia"/>
                <w:color w:val="000000"/>
                <w:kern w:val="0"/>
                <w:sz w:val="24"/>
                <w:szCs w:val="24"/>
              </w:rPr>
              <w:t>与整体结构一体化设计</w:t>
            </w:r>
            <w:r w:rsidRPr="00E034AE">
              <w:rPr>
                <w:rFonts w:ascii="宋体" w:hAnsi="宋体" w:cs="宋体" w:hint="eastAsia"/>
                <w:color w:val="000000"/>
                <w:kern w:val="0"/>
                <w:sz w:val="24"/>
                <w:szCs w:val="24"/>
              </w:rPr>
              <w:t>,</w:t>
            </w:r>
            <w:r w:rsidRPr="00E034AE">
              <w:rPr>
                <w:rFonts w:ascii="宋体" w:hAnsi="宋体" w:cs="宋体" w:hint="eastAsia"/>
                <w:color w:val="000000"/>
                <w:kern w:val="0"/>
                <w:sz w:val="24"/>
                <w:szCs w:val="24"/>
              </w:rPr>
              <w:t>屏体主要结构在工厂内完成组装</w:t>
            </w:r>
            <w:r w:rsidRPr="00E034AE">
              <w:rPr>
                <w:rFonts w:ascii="宋体" w:hAnsi="宋体" w:cs="宋体" w:hint="eastAsia"/>
                <w:color w:val="000000"/>
                <w:kern w:val="0"/>
                <w:sz w:val="24"/>
                <w:szCs w:val="24"/>
              </w:rPr>
              <w:t>,</w:t>
            </w:r>
            <w:r w:rsidRPr="00E034AE">
              <w:rPr>
                <w:rFonts w:ascii="宋体" w:hAnsi="宋体" w:cs="宋体" w:hint="eastAsia"/>
                <w:color w:val="000000"/>
                <w:kern w:val="0"/>
                <w:sz w:val="24"/>
                <w:szCs w:val="24"/>
              </w:rPr>
              <w:t>保障现场快速安装</w:t>
            </w:r>
          </w:p>
        </w:tc>
      </w:tr>
    </w:tbl>
    <w:p w14:paraId="5AB062FE" w14:textId="2DF22245" w:rsidR="00981804" w:rsidRPr="00E034AE" w:rsidRDefault="00B805B1" w:rsidP="00981804">
      <w:pPr>
        <w:pStyle w:val="5f1"/>
        <w:numPr>
          <w:ilvl w:val="0"/>
          <w:numId w:val="83"/>
        </w:numPr>
        <w:rPr>
          <w:sz w:val="24"/>
        </w:rPr>
      </w:pPr>
      <w:r w:rsidRPr="00E034AE">
        <w:rPr>
          <w:rFonts w:hint="eastAsia"/>
          <w:sz w:val="24"/>
        </w:rPr>
        <w:lastRenderedPageBreak/>
        <w:t>辅材</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3"/>
        <w:gridCol w:w="1595"/>
        <w:gridCol w:w="6553"/>
      </w:tblGrid>
      <w:tr w:rsidR="00A62E8E" w:rsidRPr="00E034AE" w14:paraId="72D6E90F" w14:textId="77777777" w:rsidTr="006430BE">
        <w:trPr>
          <w:trHeight w:val="540"/>
        </w:trPr>
        <w:tc>
          <w:tcPr>
            <w:tcW w:w="504" w:type="pct"/>
            <w:shd w:val="clear" w:color="000000" w:fill="A6A6A6"/>
            <w:vAlign w:val="center"/>
          </w:tcPr>
          <w:p w14:paraId="191CDBF0" w14:textId="77777777" w:rsidR="00A62E8E" w:rsidRPr="00E034AE" w:rsidRDefault="00A62E8E" w:rsidP="00370F27">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重要性</w:t>
            </w:r>
          </w:p>
        </w:tc>
        <w:tc>
          <w:tcPr>
            <w:tcW w:w="880" w:type="pct"/>
            <w:shd w:val="clear" w:color="000000" w:fill="A6A6A6"/>
            <w:vAlign w:val="center"/>
          </w:tcPr>
          <w:p w14:paraId="032E4DAC" w14:textId="77777777" w:rsidR="00A62E8E" w:rsidRPr="00E034AE" w:rsidRDefault="00A62E8E" w:rsidP="00370F27">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指标项</w:t>
            </w:r>
          </w:p>
        </w:tc>
        <w:tc>
          <w:tcPr>
            <w:tcW w:w="3616" w:type="pct"/>
            <w:shd w:val="clear" w:color="000000" w:fill="A6A6A6"/>
            <w:vAlign w:val="center"/>
          </w:tcPr>
          <w:p w14:paraId="22667DE7" w14:textId="77777777" w:rsidR="00A62E8E" w:rsidRPr="00E034AE" w:rsidRDefault="00A62E8E" w:rsidP="00370F27">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指标要求</w:t>
            </w:r>
          </w:p>
        </w:tc>
      </w:tr>
      <w:tr w:rsidR="00A62E8E" w:rsidRPr="00E034AE" w14:paraId="487CF668" w14:textId="77777777" w:rsidTr="006430BE">
        <w:trPr>
          <w:trHeight w:val="810"/>
        </w:trPr>
        <w:tc>
          <w:tcPr>
            <w:tcW w:w="504" w:type="pct"/>
            <w:shd w:val="clear" w:color="000000" w:fill="FFFFFF"/>
            <w:vAlign w:val="center"/>
          </w:tcPr>
          <w:p w14:paraId="5E24F3EA" w14:textId="65EF3D77" w:rsidR="00A62E8E" w:rsidRPr="00E034AE" w:rsidRDefault="0074368F" w:rsidP="00370F27">
            <w:pPr>
              <w:jc w:val="center"/>
              <w:rPr>
                <w:rFonts w:ascii="宋体" w:hAnsi="宋体" w:cs="宋体"/>
                <w:color w:val="000000"/>
                <w:kern w:val="0"/>
                <w:sz w:val="24"/>
                <w:szCs w:val="24"/>
              </w:rPr>
            </w:pPr>
            <w:r w:rsidRPr="00E034AE">
              <w:rPr>
                <w:rFonts w:ascii="宋体" w:hAnsi="宋体" w:cs="宋体"/>
                <w:color w:val="000000"/>
                <w:kern w:val="0"/>
                <w:sz w:val="24"/>
                <w:szCs w:val="24"/>
              </w:rPr>
              <w:t>50</w:t>
            </w:r>
          </w:p>
        </w:tc>
        <w:tc>
          <w:tcPr>
            <w:tcW w:w="880" w:type="pct"/>
            <w:shd w:val="clear" w:color="000000" w:fill="FFFFFF"/>
            <w:vAlign w:val="center"/>
          </w:tcPr>
          <w:p w14:paraId="4AAE4135" w14:textId="6AA9CE59" w:rsidR="00A62E8E" w:rsidRPr="00E034AE" w:rsidRDefault="00A62E8E" w:rsidP="00370F27">
            <w:pPr>
              <w:jc w:val="center"/>
              <w:rPr>
                <w:rFonts w:ascii="宋体" w:hAnsi="宋体" w:cs="宋体"/>
                <w:color w:val="000000"/>
                <w:kern w:val="0"/>
                <w:sz w:val="24"/>
                <w:szCs w:val="24"/>
              </w:rPr>
            </w:pPr>
            <w:r w:rsidRPr="00E034AE">
              <w:rPr>
                <w:rFonts w:ascii="宋体" w:hAnsi="宋体" w:cs="宋体" w:hint="eastAsia"/>
                <w:color w:val="000000"/>
                <w:kern w:val="0"/>
                <w:sz w:val="24"/>
                <w:szCs w:val="24"/>
              </w:rPr>
              <w:t>功能性</w:t>
            </w:r>
          </w:p>
        </w:tc>
        <w:tc>
          <w:tcPr>
            <w:tcW w:w="3616" w:type="pct"/>
            <w:shd w:val="clear" w:color="000000" w:fill="FFFFFF"/>
            <w:vAlign w:val="center"/>
          </w:tcPr>
          <w:p w14:paraId="1A0868FF" w14:textId="150CA724" w:rsidR="00A62E8E" w:rsidRPr="00E034AE" w:rsidRDefault="00A62E8E" w:rsidP="00370F27">
            <w:pPr>
              <w:jc w:val="center"/>
              <w:rPr>
                <w:rFonts w:ascii="宋体" w:hAnsi="宋体" w:cs="宋体"/>
                <w:color w:val="000000"/>
                <w:kern w:val="0"/>
                <w:sz w:val="24"/>
                <w:szCs w:val="24"/>
              </w:rPr>
            </w:pPr>
            <w:r w:rsidRPr="00E034AE">
              <w:rPr>
                <w:rFonts w:ascii="宋体" w:hAnsi="宋体" w:cs="宋体" w:hint="eastAsia"/>
                <w:color w:val="000000"/>
                <w:kern w:val="0"/>
                <w:sz w:val="24"/>
                <w:szCs w:val="24"/>
              </w:rPr>
              <w:t>配套辅材</w:t>
            </w:r>
          </w:p>
        </w:tc>
      </w:tr>
    </w:tbl>
    <w:p w14:paraId="1B00E91D" w14:textId="4A19704F" w:rsidR="00981804" w:rsidRPr="00E034AE" w:rsidRDefault="00B805B1" w:rsidP="00981804">
      <w:pPr>
        <w:pStyle w:val="5f1"/>
        <w:numPr>
          <w:ilvl w:val="0"/>
          <w:numId w:val="83"/>
        </w:numPr>
        <w:rPr>
          <w:sz w:val="24"/>
        </w:rPr>
      </w:pPr>
      <w:r w:rsidRPr="00E034AE">
        <w:rPr>
          <w:rFonts w:hint="eastAsia"/>
          <w:sz w:val="24"/>
        </w:rPr>
        <w:t>钢结构与装饰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
        <w:gridCol w:w="872"/>
        <w:gridCol w:w="1595"/>
        <w:gridCol w:w="132"/>
        <w:gridCol w:w="6393"/>
        <w:gridCol w:w="27"/>
      </w:tblGrid>
      <w:tr w:rsidR="00A62E8E" w:rsidRPr="00E034AE" w14:paraId="1010E536" w14:textId="77777777" w:rsidTr="006430BE">
        <w:trPr>
          <w:trHeight w:val="540"/>
        </w:trPr>
        <w:tc>
          <w:tcPr>
            <w:tcW w:w="504" w:type="pct"/>
            <w:gridSpan w:val="2"/>
            <w:shd w:val="clear" w:color="000000" w:fill="A6A6A6"/>
            <w:vAlign w:val="center"/>
          </w:tcPr>
          <w:p w14:paraId="3196F12C" w14:textId="77777777" w:rsidR="00A62E8E" w:rsidRPr="00E034AE" w:rsidRDefault="00A62E8E" w:rsidP="00370F27">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重要性</w:t>
            </w:r>
          </w:p>
        </w:tc>
        <w:tc>
          <w:tcPr>
            <w:tcW w:w="880" w:type="pct"/>
            <w:shd w:val="clear" w:color="000000" w:fill="A6A6A6"/>
            <w:vAlign w:val="center"/>
          </w:tcPr>
          <w:p w14:paraId="06AEFBAE" w14:textId="77777777" w:rsidR="00A62E8E" w:rsidRPr="00E034AE" w:rsidRDefault="00A62E8E" w:rsidP="00370F27">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指标项</w:t>
            </w:r>
          </w:p>
        </w:tc>
        <w:tc>
          <w:tcPr>
            <w:tcW w:w="3616" w:type="pct"/>
            <w:gridSpan w:val="3"/>
            <w:shd w:val="clear" w:color="000000" w:fill="A6A6A6"/>
            <w:vAlign w:val="center"/>
          </w:tcPr>
          <w:p w14:paraId="01F9FBC3" w14:textId="77777777" w:rsidR="00A62E8E" w:rsidRPr="00E034AE" w:rsidRDefault="00A62E8E" w:rsidP="00370F27">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指标要求</w:t>
            </w:r>
          </w:p>
        </w:tc>
      </w:tr>
      <w:tr w:rsidR="00A62E8E" w:rsidRPr="00E034AE" w14:paraId="7F639D3E" w14:textId="77777777" w:rsidTr="006430BE">
        <w:trPr>
          <w:gridBefore w:val="1"/>
          <w:gridAfter w:val="1"/>
          <w:wBefore w:w="23" w:type="pct"/>
          <w:wAfter w:w="15" w:type="pct"/>
          <w:trHeight w:val="330"/>
        </w:trPr>
        <w:tc>
          <w:tcPr>
            <w:tcW w:w="481" w:type="pct"/>
            <w:shd w:val="clear" w:color="000000" w:fill="FFFFFF"/>
            <w:vAlign w:val="center"/>
          </w:tcPr>
          <w:p w14:paraId="0EC26EC2" w14:textId="371AA918" w:rsidR="00A62E8E" w:rsidRPr="00E034AE" w:rsidRDefault="00A62E8E" w:rsidP="00AF7491">
            <w:pPr>
              <w:jc w:val="center"/>
              <w:rPr>
                <w:rFonts w:ascii="宋体" w:hAnsi="宋体" w:cs="宋体"/>
                <w:color w:val="000000"/>
                <w:kern w:val="0"/>
                <w:sz w:val="24"/>
                <w:szCs w:val="24"/>
              </w:rPr>
            </w:pPr>
            <w:r w:rsidRPr="00E034AE">
              <w:rPr>
                <w:rFonts w:ascii="宋体" w:hAnsi="宋体" w:cs="宋体" w:hint="eastAsia"/>
                <w:color w:val="000000"/>
                <w:kern w:val="0"/>
                <w:sz w:val="24"/>
                <w:szCs w:val="24"/>
              </w:rPr>
              <w:t>#</w:t>
            </w:r>
            <w:r w:rsidR="00AF7491" w:rsidRPr="00E034AE">
              <w:rPr>
                <w:rFonts w:ascii="宋体" w:hAnsi="宋体" w:cs="宋体"/>
                <w:color w:val="000000"/>
                <w:kern w:val="0"/>
                <w:sz w:val="24"/>
                <w:szCs w:val="24"/>
              </w:rPr>
              <w:t>1</w:t>
            </w:r>
            <w:r w:rsidR="00AF7491" w:rsidRPr="00E034AE">
              <w:rPr>
                <w:rFonts w:ascii="宋体" w:hAnsi="宋体" w:cs="宋体" w:hint="eastAsia"/>
                <w:color w:val="000000"/>
                <w:kern w:val="0"/>
                <w:sz w:val="24"/>
                <w:szCs w:val="24"/>
              </w:rPr>
              <w:t>5</w:t>
            </w:r>
          </w:p>
        </w:tc>
        <w:tc>
          <w:tcPr>
            <w:tcW w:w="953" w:type="pct"/>
            <w:gridSpan w:val="2"/>
            <w:shd w:val="clear" w:color="000000" w:fill="FFFFFF"/>
            <w:vAlign w:val="center"/>
          </w:tcPr>
          <w:p w14:paraId="541FBE20" w14:textId="77777777" w:rsidR="00A62E8E" w:rsidRPr="00E034AE" w:rsidRDefault="00A62E8E" w:rsidP="00FE6247">
            <w:pPr>
              <w:rPr>
                <w:rFonts w:ascii="宋体" w:hAnsi="宋体" w:cs="宋体"/>
                <w:color w:val="000000"/>
                <w:kern w:val="0"/>
                <w:sz w:val="24"/>
                <w:szCs w:val="24"/>
              </w:rPr>
            </w:pPr>
            <w:r w:rsidRPr="00E034AE">
              <w:rPr>
                <w:rFonts w:ascii="宋体" w:hAnsi="宋体" w:cs="宋体" w:hint="eastAsia"/>
                <w:color w:val="000000"/>
                <w:kern w:val="0"/>
                <w:sz w:val="24"/>
                <w:szCs w:val="24"/>
              </w:rPr>
              <w:t>结构方式</w:t>
            </w:r>
          </w:p>
        </w:tc>
        <w:tc>
          <w:tcPr>
            <w:tcW w:w="3528" w:type="pct"/>
            <w:shd w:val="clear" w:color="000000" w:fill="FFFFFF"/>
            <w:vAlign w:val="center"/>
          </w:tcPr>
          <w:p w14:paraId="60CDAD8F" w14:textId="4F4A1092" w:rsidR="00A62E8E" w:rsidRPr="00E034AE" w:rsidRDefault="00A62E8E" w:rsidP="00684064">
            <w:pPr>
              <w:rPr>
                <w:rFonts w:ascii="宋体" w:hAnsi="宋体" w:cs="宋体"/>
                <w:color w:val="000000"/>
                <w:kern w:val="0"/>
                <w:sz w:val="24"/>
                <w:szCs w:val="24"/>
              </w:rPr>
            </w:pPr>
            <w:r w:rsidRPr="00E034AE">
              <w:rPr>
                <w:rFonts w:ascii="宋体" w:hAnsi="宋体" w:cs="宋体" w:hint="eastAsia"/>
                <w:color w:val="000000"/>
                <w:kern w:val="0"/>
                <w:sz w:val="24"/>
                <w:szCs w:val="24"/>
              </w:rPr>
              <w:t>采用一体化</w:t>
            </w:r>
            <w:proofErr w:type="gramStart"/>
            <w:r w:rsidRPr="00E034AE">
              <w:rPr>
                <w:rFonts w:ascii="宋体" w:hAnsi="宋体" w:cs="宋体" w:hint="eastAsia"/>
                <w:color w:val="000000"/>
                <w:kern w:val="0"/>
                <w:sz w:val="24"/>
                <w:szCs w:val="24"/>
              </w:rPr>
              <w:t>钣</w:t>
            </w:r>
            <w:proofErr w:type="gramEnd"/>
            <w:r w:rsidRPr="00E034AE">
              <w:rPr>
                <w:rFonts w:ascii="宋体" w:hAnsi="宋体" w:cs="宋体" w:hint="eastAsia"/>
                <w:color w:val="000000"/>
                <w:kern w:val="0"/>
                <w:sz w:val="24"/>
                <w:szCs w:val="24"/>
              </w:rPr>
              <w:t>金设计，包含配电柜等，原有屏幕基座取消，从快速安装，方便维护角度设计一体化机箱，</w:t>
            </w:r>
            <w:proofErr w:type="gramStart"/>
            <w:r w:rsidRPr="00E034AE">
              <w:rPr>
                <w:rFonts w:ascii="宋体" w:hAnsi="宋体" w:cs="宋体" w:hint="eastAsia"/>
                <w:color w:val="000000"/>
                <w:kern w:val="0"/>
                <w:sz w:val="24"/>
                <w:szCs w:val="24"/>
              </w:rPr>
              <w:t>利旧原有</w:t>
            </w:r>
            <w:proofErr w:type="gramEnd"/>
            <w:r w:rsidRPr="00E034AE">
              <w:rPr>
                <w:rFonts w:ascii="宋体" w:hAnsi="宋体" w:cs="宋体" w:hint="eastAsia"/>
                <w:color w:val="000000"/>
                <w:kern w:val="0"/>
                <w:sz w:val="24"/>
                <w:szCs w:val="24"/>
              </w:rPr>
              <w:t>水泥底座。</w:t>
            </w:r>
            <w:r w:rsidRPr="00E034AE">
              <w:rPr>
                <w:rFonts w:hint="eastAsia"/>
                <w:sz w:val="24"/>
                <w:szCs w:val="24"/>
              </w:rPr>
              <w:t>箱体具有防水、防尘、防护网罩、防虫、防锈、防雨雪等设计</w:t>
            </w:r>
          </w:p>
        </w:tc>
      </w:tr>
      <w:tr w:rsidR="00A62E8E" w:rsidRPr="00E034AE" w14:paraId="6424F862" w14:textId="77777777" w:rsidTr="006430BE">
        <w:trPr>
          <w:gridBefore w:val="1"/>
          <w:gridAfter w:val="1"/>
          <w:wBefore w:w="23" w:type="pct"/>
          <w:wAfter w:w="15" w:type="pct"/>
          <w:trHeight w:val="330"/>
        </w:trPr>
        <w:tc>
          <w:tcPr>
            <w:tcW w:w="481" w:type="pct"/>
            <w:shd w:val="clear" w:color="000000" w:fill="FFFFFF"/>
            <w:vAlign w:val="center"/>
          </w:tcPr>
          <w:p w14:paraId="7431BA2E" w14:textId="77AA93A6" w:rsidR="00A62E8E" w:rsidRPr="00E034AE" w:rsidRDefault="0074368F" w:rsidP="00AF7491">
            <w:pPr>
              <w:jc w:val="center"/>
              <w:rPr>
                <w:rFonts w:ascii="宋体" w:hAnsi="宋体" w:cs="宋体"/>
                <w:color w:val="000000"/>
                <w:kern w:val="0"/>
                <w:sz w:val="24"/>
                <w:szCs w:val="24"/>
              </w:rPr>
            </w:pPr>
            <w:r w:rsidRPr="00E034AE">
              <w:rPr>
                <w:rFonts w:ascii="宋体" w:hAnsi="宋体" w:cs="宋体"/>
                <w:color w:val="000000"/>
                <w:kern w:val="0"/>
                <w:sz w:val="24"/>
                <w:szCs w:val="24"/>
              </w:rPr>
              <w:t>51</w:t>
            </w:r>
          </w:p>
        </w:tc>
        <w:tc>
          <w:tcPr>
            <w:tcW w:w="953" w:type="pct"/>
            <w:gridSpan w:val="2"/>
            <w:shd w:val="clear" w:color="000000" w:fill="FFFFFF"/>
            <w:vAlign w:val="center"/>
          </w:tcPr>
          <w:p w14:paraId="32C0678E" w14:textId="77777777" w:rsidR="00A62E8E" w:rsidRPr="00E034AE" w:rsidRDefault="00A62E8E" w:rsidP="00FE6247">
            <w:pPr>
              <w:rPr>
                <w:rFonts w:ascii="宋体" w:hAnsi="宋体" w:cs="宋体"/>
                <w:color w:val="000000"/>
                <w:kern w:val="0"/>
                <w:sz w:val="24"/>
                <w:szCs w:val="24"/>
              </w:rPr>
            </w:pPr>
            <w:r w:rsidRPr="00E034AE">
              <w:rPr>
                <w:rFonts w:ascii="宋体" w:hAnsi="宋体" w:cs="宋体" w:hint="eastAsia"/>
                <w:color w:val="000000"/>
                <w:kern w:val="0"/>
                <w:sz w:val="24"/>
                <w:szCs w:val="24"/>
              </w:rPr>
              <w:t>维护方式</w:t>
            </w:r>
          </w:p>
        </w:tc>
        <w:tc>
          <w:tcPr>
            <w:tcW w:w="3528" w:type="pct"/>
            <w:shd w:val="clear" w:color="000000" w:fill="FFFFFF"/>
            <w:vAlign w:val="center"/>
          </w:tcPr>
          <w:p w14:paraId="1A517B58" w14:textId="3E5FABCF" w:rsidR="00A62E8E" w:rsidRPr="00E034AE" w:rsidRDefault="00A62E8E" w:rsidP="00FE6247">
            <w:pPr>
              <w:rPr>
                <w:rFonts w:ascii="宋体" w:hAnsi="宋体" w:cs="宋体"/>
                <w:color w:val="000000"/>
                <w:kern w:val="0"/>
                <w:sz w:val="24"/>
                <w:szCs w:val="24"/>
              </w:rPr>
            </w:pPr>
            <w:r w:rsidRPr="00E034AE">
              <w:rPr>
                <w:rFonts w:ascii="宋体" w:hAnsi="宋体" w:cs="宋体" w:hint="eastAsia"/>
                <w:color w:val="000000"/>
                <w:kern w:val="0"/>
                <w:sz w:val="24"/>
                <w:szCs w:val="24"/>
              </w:rPr>
              <w:t>后门开启维护，</w:t>
            </w:r>
          </w:p>
        </w:tc>
      </w:tr>
    </w:tbl>
    <w:p w14:paraId="206CD683" w14:textId="16A0822A" w:rsidR="00161F9D" w:rsidRPr="00E034AE" w:rsidRDefault="00161F9D" w:rsidP="005A4914">
      <w:pPr>
        <w:pStyle w:val="5f1"/>
        <w:numPr>
          <w:ilvl w:val="0"/>
          <w:numId w:val="83"/>
        </w:numPr>
        <w:rPr>
          <w:sz w:val="24"/>
        </w:rPr>
      </w:pPr>
      <w:r w:rsidRPr="00E034AE">
        <w:rPr>
          <w:rFonts w:hint="eastAsia"/>
          <w:sz w:val="24"/>
        </w:rPr>
        <w:t>鱼眼摄像机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
        <w:gridCol w:w="1595"/>
        <w:gridCol w:w="6560"/>
      </w:tblGrid>
      <w:tr w:rsidR="00A62E8E" w:rsidRPr="00E034AE" w14:paraId="332E2234" w14:textId="77777777" w:rsidTr="006430BE">
        <w:trPr>
          <w:trHeight w:val="540"/>
        </w:trPr>
        <w:tc>
          <w:tcPr>
            <w:tcW w:w="500" w:type="pct"/>
            <w:shd w:val="clear" w:color="000000" w:fill="A6A6A6"/>
            <w:vAlign w:val="center"/>
          </w:tcPr>
          <w:p w14:paraId="40DA8B6D" w14:textId="77777777" w:rsidR="00A62E8E" w:rsidRPr="00E034AE" w:rsidRDefault="00A62E8E" w:rsidP="00161F9D">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重要性</w:t>
            </w:r>
          </w:p>
        </w:tc>
        <w:tc>
          <w:tcPr>
            <w:tcW w:w="880" w:type="pct"/>
            <w:shd w:val="clear" w:color="000000" w:fill="A6A6A6"/>
            <w:vAlign w:val="center"/>
          </w:tcPr>
          <w:p w14:paraId="1B23B9AE" w14:textId="77777777" w:rsidR="00A62E8E" w:rsidRPr="00E034AE" w:rsidRDefault="00A62E8E" w:rsidP="00161F9D">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指标项</w:t>
            </w:r>
          </w:p>
        </w:tc>
        <w:tc>
          <w:tcPr>
            <w:tcW w:w="3619" w:type="pct"/>
            <w:shd w:val="clear" w:color="000000" w:fill="A6A6A6"/>
            <w:vAlign w:val="center"/>
          </w:tcPr>
          <w:p w14:paraId="4496FCF6" w14:textId="77777777" w:rsidR="00A62E8E" w:rsidRPr="00E034AE" w:rsidRDefault="00A62E8E" w:rsidP="00161F9D">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指标要求</w:t>
            </w:r>
          </w:p>
        </w:tc>
      </w:tr>
      <w:tr w:rsidR="00A62E8E" w:rsidRPr="00E034AE" w14:paraId="7483567C" w14:textId="77777777" w:rsidTr="006430BE">
        <w:trPr>
          <w:trHeight w:val="540"/>
        </w:trPr>
        <w:tc>
          <w:tcPr>
            <w:tcW w:w="500" w:type="pct"/>
            <w:shd w:val="clear" w:color="000000" w:fill="FFFFFF"/>
            <w:vAlign w:val="center"/>
          </w:tcPr>
          <w:p w14:paraId="1D8FA667" w14:textId="79E8EBCA" w:rsidR="00A62E8E" w:rsidRPr="00E034AE" w:rsidRDefault="0074368F" w:rsidP="0078268E">
            <w:pPr>
              <w:jc w:val="center"/>
              <w:rPr>
                <w:rFonts w:ascii="宋体" w:hAnsi="宋体" w:cs="宋体"/>
                <w:color w:val="000000"/>
                <w:kern w:val="0"/>
                <w:sz w:val="24"/>
                <w:szCs w:val="24"/>
              </w:rPr>
            </w:pPr>
            <w:r w:rsidRPr="00E034AE">
              <w:rPr>
                <w:rFonts w:ascii="宋体" w:hAnsi="宋体" w:cs="宋体" w:hint="eastAsia"/>
                <w:color w:val="000000"/>
                <w:kern w:val="0"/>
                <w:sz w:val="24"/>
                <w:szCs w:val="24"/>
              </w:rPr>
              <w:t>5</w:t>
            </w:r>
            <w:r w:rsidRPr="00E034AE">
              <w:rPr>
                <w:rFonts w:ascii="宋体" w:hAnsi="宋体" w:cs="宋体"/>
                <w:color w:val="000000"/>
                <w:kern w:val="0"/>
                <w:sz w:val="24"/>
                <w:szCs w:val="24"/>
              </w:rPr>
              <w:t>2</w:t>
            </w:r>
          </w:p>
        </w:tc>
        <w:tc>
          <w:tcPr>
            <w:tcW w:w="880" w:type="pct"/>
            <w:shd w:val="clear" w:color="000000" w:fill="FFFFFF"/>
            <w:vAlign w:val="center"/>
          </w:tcPr>
          <w:p w14:paraId="2AEF7C22" w14:textId="745BBD36" w:rsidR="00A62E8E" w:rsidRPr="00E034AE" w:rsidRDefault="00A62E8E" w:rsidP="0078268E">
            <w:pPr>
              <w:jc w:val="center"/>
              <w:rPr>
                <w:rFonts w:ascii="宋体" w:hAnsi="宋体" w:cs="宋体"/>
                <w:color w:val="000000"/>
                <w:kern w:val="0"/>
                <w:sz w:val="24"/>
                <w:szCs w:val="24"/>
              </w:rPr>
            </w:pPr>
            <w:r w:rsidRPr="00E034AE">
              <w:rPr>
                <w:rFonts w:ascii="宋体" w:hAnsi="宋体" w:cs="宋体" w:hint="eastAsia"/>
                <w:color w:val="000000"/>
                <w:kern w:val="0"/>
                <w:sz w:val="24"/>
                <w:szCs w:val="24"/>
              </w:rPr>
              <w:t>像素要求</w:t>
            </w:r>
          </w:p>
        </w:tc>
        <w:tc>
          <w:tcPr>
            <w:tcW w:w="3619" w:type="pct"/>
            <w:shd w:val="clear" w:color="000000" w:fill="FFFFFF"/>
            <w:vAlign w:val="center"/>
          </w:tcPr>
          <w:p w14:paraId="4079FF77" w14:textId="76922FEC" w:rsidR="00A62E8E" w:rsidRPr="00E034AE" w:rsidRDefault="00A62E8E" w:rsidP="0084108F">
            <w:pPr>
              <w:rPr>
                <w:rFonts w:ascii="宋体" w:hAnsi="宋体" w:cs="宋体"/>
                <w:color w:val="000000"/>
                <w:kern w:val="0"/>
                <w:sz w:val="24"/>
                <w:szCs w:val="24"/>
              </w:rPr>
            </w:pPr>
            <w:r w:rsidRPr="00E034AE">
              <w:rPr>
                <w:rFonts w:ascii="宋体" w:hAnsi="宋体" w:cs="宋体" w:hint="eastAsia"/>
                <w:color w:val="000000"/>
                <w:kern w:val="0"/>
                <w:sz w:val="24"/>
                <w:szCs w:val="24"/>
              </w:rPr>
              <w:t>具有</w:t>
            </w:r>
            <w:r w:rsidRPr="00E034AE">
              <w:rPr>
                <w:rFonts w:ascii="宋体" w:hAnsi="宋体" w:cs="宋体" w:hint="eastAsia"/>
                <w:color w:val="000000"/>
                <w:kern w:val="0"/>
                <w:sz w:val="24"/>
                <w:szCs w:val="24"/>
              </w:rPr>
              <w:t>600</w:t>
            </w:r>
            <w:proofErr w:type="gramStart"/>
            <w:r w:rsidRPr="00E034AE">
              <w:rPr>
                <w:rFonts w:ascii="宋体" w:hAnsi="宋体" w:cs="宋体" w:hint="eastAsia"/>
                <w:color w:val="000000"/>
                <w:kern w:val="0"/>
                <w:sz w:val="24"/>
                <w:szCs w:val="24"/>
              </w:rPr>
              <w:t>万像</w:t>
            </w:r>
            <w:proofErr w:type="gramEnd"/>
            <w:r w:rsidRPr="00E034AE">
              <w:rPr>
                <w:rFonts w:ascii="宋体" w:hAnsi="宋体" w:cs="宋体" w:hint="eastAsia"/>
                <w:color w:val="000000"/>
                <w:kern w:val="0"/>
                <w:sz w:val="24"/>
                <w:szCs w:val="24"/>
              </w:rPr>
              <w:t>素</w:t>
            </w:r>
            <w:r w:rsidRPr="00E034AE">
              <w:rPr>
                <w:rFonts w:ascii="宋体" w:hAnsi="宋体" w:cs="宋体" w:hint="eastAsia"/>
                <w:color w:val="000000"/>
                <w:kern w:val="0"/>
                <w:sz w:val="24"/>
                <w:szCs w:val="24"/>
              </w:rPr>
              <w:t xml:space="preserve"> CMOS</w:t>
            </w:r>
            <w:r w:rsidRPr="00E034AE">
              <w:rPr>
                <w:rFonts w:ascii="宋体" w:hAnsi="宋体" w:cs="宋体" w:hint="eastAsia"/>
                <w:color w:val="000000"/>
                <w:kern w:val="0"/>
                <w:sz w:val="24"/>
                <w:szCs w:val="24"/>
              </w:rPr>
              <w:t>传感器。</w:t>
            </w:r>
          </w:p>
        </w:tc>
      </w:tr>
      <w:tr w:rsidR="00A62E8E" w:rsidRPr="00E034AE" w14:paraId="450E0A18" w14:textId="77777777" w:rsidTr="006430BE">
        <w:trPr>
          <w:trHeight w:val="540"/>
        </w:trPr>
        <w:tc>
          <w:tcPr>
            <w:tcW w:w="500" w:type="pct"/>
            <w:shd w:val="clear" w:color="000000" w:fill="FFFFFF"/>
            <w:vAlign w:val="center"/>
          </w:tcPr>
          <w:p w14:paraId="091D1C50" w14:textId="1565B54C" w:rsidR="00A62E8E" w:rsidRPr="00E034AE" w:rsidRDefault="0074368F" w:rsidP="0078268E">
            <w:pPr>
              <w:jc w:val="center"/>
              <w:rPr>
                <w:rFonts w:ascii="宋体" w:hAnsi="宋体" w:cs="宋体"/>
                <w:color w:val="000000"/>
                <w:kern w:val="0"/>
                <w:sz w:val="24"/>
                <w:szCs w:val="24"/>
              </w:rPr>
            </w:pPr>
            <w:r w:rsidRPr="00E034AE">
              <w:rPr>
                <w:rFonts w:ascii="宋体" w:hAnsi="宋体" w:cs="宋体" w:hint="eastAsia"/>
                <w:color w:val="000000"/>
                <w:kern w:val="0"/>
                <w:sz w:val="24"/>
                <w:szCs w:val="24"/>
              </w:rPr>
              <w:t>5</w:t>
            </w:r>
            <w:r w:rsidRPr="00E034AE">
              <w:rPr>
                <w:rFonts w:ascii="宋体" w:hAnsi="宋体" w:cs="宋体"/>
                <w:color w:val="000000"/>
                <w:kern w:val="0"/>
                <w:sz w:val="24"/>
                <w:szCs w:val="24"/>
              </w:rPr>
              <w:t>3</w:t>
            </w:r>
          </w:p>
        </w:tc>
        <w:tc>
          <w:tcPr>
            <w:tcW w:w="880" w:type="pct"/>
            <w:shd w:val="clear" w:color="000000" w:fill="FFFFFF"/>
            <w:vAlign w:val="center"/>
          </w:tcPr>
          <w:p w14:paraId="3CD3DC77" w14:textId="46A609FE" w:rsidR="00A62E8E" w:rsidRPr="00E034AE" w:rsidRDefault="00A62E8E" w:rsidP="0078268E">
            <w:pPr>
              <w:jc w:val="center"/>
              <w:rPr>
                <w:rFonts w:ascii="宋体" w:hAnsi="宋体" w:cs="宋体"/>
                <w:color w:val="000000"/>
                <w:kern w:val="0"/>
                <w:sz w:val="24"/>
                <w:szCs w:val="24"/>
              </w:rPr>
            </w:pPr>
            <w:r w:rsidRPr="00E034AE">
              <w:rPr>
                <w:rFonts w:ascii="宋体" w:hAnsi="宋体" w:cs="宋体" w:hint="eastAsia"/>
                <w:color w:val="000000"/>
                <w:kern w:val="0"/>
                <w:sz w:val="24"/>
                <w:szCs w:val="24"/>
              </w:rPr>
              <w:t>清晰度要求</w:t>
            </w:r>
          </w:p>
        </w:tc>
        <w:tc>
          <w:tcPr>
            <w:tcW w:w="3619" w:type="pct"/>
            <w:shd w:val="clear" w:color="000000" w:fill="FFFFFF"/>
            <w:vAlign w:val="center"/>
          </w:tcPr>
          <w:p w14:paraId="26BD8BF0" w14:textId="42E089A0" w:rsidR="00A62E8E" w:rsidRPr="00E034AE" w:rsidRDefault="00A62E8E" w:rsidP="00D51BF8">
            <w:pPr>
              <w:rPr>
                <w:rFonts w:ascii="宋体" w:hAnsi="宋体" w:cs="宋体"/>
                <w:color w:val="000000"/>
                <w:kern w:val="0"/>
                <w:sz w:val="24"/>
                <w:szCs w:val="24"/>
              </w:rPr>
            </w:pPr>
            <w:r w:rsidRPr="00E034AE">
              <w:rPr>
                <w:rFonts w:ascii="宋体" w:hAnsi="宋体" w:cs="宋体" w:hint="eastAsia"/>
                <w:color w:val="000000"/>
                <w:kern w:val="0"/>
                <w:sz w:val="24"/>
                <w:szCs w:val="24"/>
              </w:rPr>
              <w:t>在</w:t>
            </w:r>
            <w:r w:rsidRPr="00E034AE">
              <w:rPr>
                <w:rFonts w:ascii="宋体" w:hAnsi="宋体" w:cs="宋体" w:hint="eastAsia"/>
                <w:color w:val="000000"/>
                <w:kern w:val="0"/>
                <w:sz w:val="24"/>
                <w:szCs w:val="24"/>
              </w:rPr>
              <w:t>3072x2048</w:t>
            </w:r>
            <w:r w:rsidRPr="00E034AE">
              <w:rPr>
                <w:rFonts w:ascii="宋体" w:hAnsi="宋体" w:cs="宋体" w:hint="eastAsia"/>
                <w:color w:val="000000"/>
                <w:kern w:val="0"/>
                <w:sz w:val="24"/>
                <w:szCs w:val="24"/>
              </w:rPr>
              <w:t>分辨率下，清晰度不小于</w:t>
            </w:r>
            <w:r w:rsidRPr="00E034AE">
              <w:rPr>
                <w:rFonts w:ascii="宋体" w:hAnsi="宋体" w:cs="宋体" w:hint="eastAsia"/>
                <w:color w:val="000000"/>
                <w:kern w:val="0"/>
                <w:sz w:val="24"/>
                <w:szCs w:val="24"/>
              </w:rPr>
              <w:t>2000TVL</w:t>
            </w:r>
            <w:r w:rsidRPr="00E034AE">
              <w:rPr>
                <w:rFonts w:ascii="宋体" w:hAnsi="宋体" w:cs="宋体" w:hint="eastAsia"/>
                <w:color w:val="000000"/>
                <w:kern w:val="0"/>
                <w:sz w:val="24"/>
                <w:szCs w:val="24"/>
              </w:rPr>
              <w:t>。</w:t>
            </w:r>
          </w:p>
        </w:tc>
      </w:tr>
      <w:tr w:rsidR="00A62E8E" w:rsidRPr="00E034AE" w14:paraId="471E6F49" w14:textId="77777777" w:rsidTr="006430BE">
        <w:trPr>
          <w:trHeight w:val="540"/>
        </w:trPr>
        <w:tc>
          <w:tcPr>
            <w:tcW w:w="500" w:type="pct"/>
            <w:shd w:val="clear" w:color="000000" w:fill="FFFFFF"/>
            <w:vAlign w:val="center"/>
          </w:tcPr>
          <w:p w14:paraId="3CC5BFFB" w14:textId="62634548" w:rsidR="00A62E8E" w:rsidRPr="00E034AE" w:rsidRDefault="0074368F" w:rsidP="0078268E">
            <w:pPr>
              <w:jc w:val="center"/>
              <w:rPr>
                <w:rFonts w:ascii="宋体" w:hAnsi="宋体" w:cs="宋体"/>
                <w:color w:val="000000"/>
                <w:kern w:val="0"/>
                <w:sz w:val="24"/>
                <w:szCs w:val="24"/>
              </w:rPr>
            </w:pPr>
            <w:r w:rsidRPr="00E034AE">
              <w:rPr>
                <w:rFonts w:ascii="宋体" w:hAnsi="宋体" w:cs="宋体" w:hint="eastAsia"/>
                <w:color w:val="000000"/>
                <w:kern w:val="0"/>
                <w:sz w:val="24"/>
                <w:szCs w:val="24"/>
              </w:rPr>
              <w:t>5</w:t>
            </w:r>
            <w:r w:rsidRPr="00E034AE">
              <w:rPr>
                <w:rFonts w:ascii="宋体" w:hAnsi="宋体" w:cs="宋体"/>
                <w:color w:val="000000"/>
                <w:kern w:val="0"/>
                <w:sz w:val="24"/>
                <w:szCs w:val="24"/>
              </w:rPr>
              <w:t>4</w:t>
            </w:r>
          </w:p>
        </w:tc>
        <w:tc>
          <w:tcPr>
            <w:tcW w:w="880" w:type="pct"/>
            <w:shd w:val="clear" w:color="000000" w:fill="FFFFFF"/>
            <w:vAlign w:val="center"/>
          </w:tcPr>
          <w:p w14:paraId="0962C8DE" w14:textId="75A01018" w:rsidR="00A62E8E" w:rsidRPr="00E034AE" w:rsidRDefault="00A62E8E" w:rsidP="0078268E">
            <w:pPr>
              <w:jc w:val="center"/>
              <w:rPr>
                <w:rFonts w:ascii="宋体" w:hAnsi="宋体" w:cs="宋体"/>
                <w:color w:val="000000"/>
                <w:kern w:val="0"/>
                <w:sz w:val="24"/>
                <w:szCs w:val="24"/>
              </w:rPr>
            </w:pPr>
            <w:r w:rsidRPr="00E034AE">
              <w:rPr>
                <w:rFonts w:ascii="宋体" w:hAnsi="宋体" w:cs="宋体" w:hint="eastAsia"/>
                <w:color w:val="000000"/>
                <w:kern w:val="0"/>
                <w:sz w:val="24"/>
                <w:szCs w:val="24"/>
              </w:rPr>
              <w:t>镜头要求</w:t>
            </w:r>
          </w:p>
        </w:tc>
        <w:tc>
          <w:tcPr>
            <w:tcW w:w="3619" w:type="pct"/>
            <w:shd w:val="clear" w:color="000000" w:fill="FFFFFF"/>
            <w:vAlign w:val="center"/>
          </w:tcPr>
          <w:p w14:paraId="2DC0A778" w14:textId="598B2654" w:rsidR="00A62E8E" w:rsidRPr="00E034AE" w:rsidRDefault="00A62E8E" w:rsidP="0084108F">
            <w:pPr>
              <w:rPr>
                <w:rFonts w:ascii="宋体" w:hAnsi="宋体" w:cs="宋体"/>
                <w:color w:val="000000"/>
                <w:kern w:val="0"/>
                <w:sz w:val="24"/>
                <w:szCs w:val="24"/>
              </w:rPr>
            </w:pPr>
            <w:r w:rsidRPr="00E034AE">
              <w:rPr>
                <w:rFonts w:ascii="宋体" w:hAnsi="宋体" w:cs="宋体" w:hint="eastAsia"/>
                <w:kern w:val="0"/>
                <w:sz w:val="24"/>
                <w:szCs w:val="24"/>
              </w:rPr>
              <w:t>采用鱼眼镜头，可实现</w:t>
            </w:r>
            <w:r w:rsidRPr="00E034AE">
              <w:rPr>
                <w:rFonts w:ascii="宋体" w:hAnsi="宋体" w:cs="宋体" w:hint="eastAsia"/>
                <w:kern w:val="0"/>
                <w:sz w:val="24"/>
                <w:szCs w:val="24"/>
              </w:rPr>
              <w:t>360</w:t>
            </w:r>
            <w:r w:rsidRPr="00E034AE">
              <w:rPr>
                <w:rFonts w:ascii="宋体" w:hAnsi="宋体" w:cs="宋体" w:hint="eastAsia"/>
                <w:kern w:val="0"/>
                <w:sz w:val="24"/>
                <w:szCs w:val="24"/>
              </w:rPr>
              <w:t>度全景监控。</w:t>
            </w:r>
          </w:p>
        </w:tc>
      </w:tr>
      <w:tr w:rsidR="00A62E8E" w:rsidRPr="00E034AE" w14:paraId="5BB11911" w14:textId="77777777" w:rsidTr="006430BE">
        <w:trPr>
          <w:trHeight w:val="540"/>
        </w:trPr>
        <w:tc>
          <w:tcPr>
            <w:tcW w:w="500" w:type="pct"/>
            <w:shd w:val="clear" w:color="000000" w:fill="FFFFFF"/>
            <w:vAlign w:val="center"/>
          </w:tcPr>
          <w:p w14:paraId="23F8175D" w14:textId="7749B9A1" w:rsidR="00A62E8E" w:rsidRPr="00E034AE" w:rsidRDefault="0074368F" w:rsidP="0078268E">
            <w:pPr>
              <w:jc w:val="center"/>
              <w:rPr>
                <w:rFonts w:ascii="宋体" w:hAnsi="宋体" w:cs="宋体"/>
                <w:color w:val="000000"/>
                <w:kern w:val="0"/>
                <w:sz w:val="24"/>
                <w:szCs w:val="24"/>
              </w:rPr>
            </w:pPr>
            <w:r w:rsidRPr="00E034AE">
              <w:rPr>
                <w:rFonts w:ascii="宋体" w:hAnsi="宋体" w:cs="宋体" w:hint="eastAsia"/>
                <w:color w:val="000000"/>
                <w:kern w:val="0"/>
                <w:sz w:val="24"/>
                <w:szCs w:val="24"/>
              </w:rPr>
              <w:t>5</w:t>
            </w:r>
            <w:r w:rsidRPr="00E034AE">
              <w:rPr>
                <w:rFonts w:ascii="宋体" w:hAnsi="宋体" w:cs="宋体"/>
                <w:color w:val="000000"/>
                <w:kern w:val="0"/>
                <w:sz w:val="24"/>
                <w:szCs w:val="24"/>
              </w:rPr>
              <w:t>5</w:t>
            </w:r>
          </w:p>
        </w:tc>
        <w:tc>
          <w:tcPr>
            <w:tcW w:w="880" w:type="pct"/>
            <w:shd w:val="clear" w:color="000000" w:fill="FFFFFF"/>
            <w:vAlign w:val="center"/>
          </w:tcPr>
          <w:p w14:paraId="7FA5096C" w14:textId="341B7C24" w:rsidR="00A62E8E" w:rsidRPr="00E034AE" w:rsidRDefault="00A62E8E" w:rsidP="0078268E">
            <w:pPr>
              <w:jc w:val="center"/>
              <w:rPr>
                <w:rFonts w:ascii="宋体" w:hAnsi="宋体" w:cs="宋体"/>
                <w:color w:val="000000"/>
                <w:kern w:val="0"/>
                <w:sz w:val="24"/>
                <w:szCs w:val="24"/>
              </w:rPr>
            </w:pPr>
            <w:r w:rsidRPr="00E034AE">
              <w:rPr>
                <w:rFonts w:ascii="宋体" w:hAnsi="宋体" w:cs="宋体" w:hint="eastAsia"/>
                <w:color w:val="000000"/>
                <w:kern w:val="0"/>
                <w:sz w:val="24"/>
                <w:szCs w:val="24"/>
              </w:rPr>
              <w:t>低照度</w:t>
            </w:r>
          </w:p>
        </w:tc>
        <w:tc>
          <w:tcPr>
            <w:tcW w:w="3619" w:type="pct"/>
            <w:shd w:val="clear" w:color="000000" w:fill="FFFFFF"/>
            <w:vAlign w:val="center"/>
          </w:tcPr>
          <w:p w14:paraId="79676EBD" w14:textId="37F4BAA2" w:rsidR="00A62E8E" w:rsidRPr="00E034AE" w:rsidRDefault="00A62E8E" w:rsidP="006979A9">
            <w:pPr>
              <w:rPr>
                <w:rFonts w:ascii="宋体" w:hAnsi="宋体" w:cs="宋体"/>
                <w:color w:val="0D0D0D"/>
                <w:kern w:val="0"/>
                <w:sz w:val="24"/>
                <w:szCs w:val="24"/>
              </w:rPr>
            </w:pPr>
            <w:r w:rsidRPr="00E034AE">
              <w:rPr>
                <w:rFonts w:ascii="宋体" w:hAnsi="宋体" w:cs="宋体" w:hint="eastAsia"/>
                <w:color w:val="0D0D0D"/>
                <w:kern w:val="0"/>
                <w:sz w:val="24"/>
                <w:szCs w:val="24"/>
              </w:rPr>
              <w:t>最低照度彩色：</w:t>
            </w:r>
            <w:r w:rsidRPr="00E034AE">
              <w:rPr>
                <w:rFonts w:ascii="宋体" w:hAnsi="宋体" w:cs="宋体" w:hint="eastAsia"/>
                <w:color w:val="0D0D0D"/>
                <w:kern w:val="0"/>
                <w:sz w:val="24"/>
                <w:szCs w:val="24"/>
              </w:rPr>
              <w:t>0.001 lx</w:t>
            </w:r>
            <w:r w:rsidRPr="00E034AE">
              <w:rPr>
                <w:rFonts w:ascii="宋体" w:hAnsi="宋体" w:cs="宋体" w:hint="eastAsia"/>
                <w:color w:val="0D0D0D"/>
                <w:kern w:val="0"/>
                <w:sz w:val="24"/>
                <w:szCs w:val="24"/>
              </w:rPr>
              <w:t>，黑白</w:t>
            </w:r>
            <w:r w:rsidRPr="00E034AE">
              <w:rPr>
                <w:rFonts w:ascii="宋体" w:hAnsi="宋体" w:cs="宋体" w:hint="eastAsia"/>
                <w:color w:val="0D0D0D"/>
                <w:kern w:val="0"/>
                <w:sz w:val="24"/>
                <w:szCs w:val="24"/>
              </w:rPr>
              <w:t>:0.0005 lx</w:t>
            </w:r>
            <w:r w:rsidRPr="00E034AE">
              <w:rPr>
                <w:rFonts w:ascii="宋体" w:hAnsi="宋体" w:cs="宋体" w:hint="eastAsia"/>
                <w:color w:val="0D0D0D"/>
                <w:kern w:val="0"/>
                <w:sz w:val="24"/>
                <w:szCs w:val="24"/>
              </w:rPr>
              <w:t>，最大亮度鉴别等级（灰度等级）不小于</w:t>
            </w:r>
            <w:r w:rsidRPr="00E034AE">
              <w:rPr>
                <w:rFonts w:ascii="宋体" w:hAnsi="宋体" w:cs="宋体" w:hint="eastAsia"/>
                <w:color w:val="0D0D0D"/>
                <w:kern w:val="0"/>
                <w:sz w:val="24"/>
                <w:szCs w:val="24"/>
              </w:rPr>
              <w:t>11</w:t>
            </w:r>
            <w:r w:rsidRPr="00E034AE">
              <w:rPr>
                <w:rFonts w:ascii="宋体" w:hAnsi="宋体" w:cs="宋体" w:hint="eastAsia"/>
                <w:color w:val="0D0D0D"/>
                <w:kern w:val="0"/>
                <w:sz w:val="24"/>
                <w:szCs w:val="24"/>
              </w:rPr>
              <w:t>级。</w:t>
            </w:r>
          </w:p>
        </w:tc>
      </w:tr>
      <w:tr w:rsidR="00A62E8E" w:rsidRPr="00E034AE" w14:paraId="6BA82AAF" w14:textId="77777777" w:rsidTr="006430BE">
        <w:trPr>
          <w:trHeight w:val="540"/>
        </w:trPr>
        <w:tc>
          <w:tcPr>
            <w:tcW w:w="500" w:type="pct"/>
            <w:shd w:val="clear" w:color="000000" w:fill="FFFFFF"/>
            <w:vAlign w:val="center"/>
          </w:tcPr>
          <w:p w14:paraId="2712A295" w14:textId="39D9E598" w:rsidR="00A62E8E" w:rsidRPr="00E034AE" w:rsidRDefault="0074368F" w:rsidP="0078268E">
            <w:pPr>
              <w:jc w:val="center"/>
              <w:rPr>
                <w:rFonts w:ascii="宋体" w:hAnsi="宋体" w:cs="宋体"/>
                <w:color w:val="000000"/>
                <w:kern w:val="0"/>
                <w:sz w:val="24"/>
                <w:szCs w:val="24"/>
              </w:rPr>
            </w:pPr>
            <w:r w:rsidRPr="00E034AE">
              <w:rPr>
                <w:rFonts w:ascii="宋体" w:hAnsi="宋体" w:cs="宋体" w:hint="eastAsia"/>
                <w:color w:val="000000"/>
                <w:kern w:val="0"/>
                <w:sz w:val="24"/>
                <w:szCs w:val="24"/>
              </w:rPr>
              <w:t>5</w:t>
            </w:r>
            <w:r w:rsidRPr="00E034AE">
              <w:rPr>
                <w:rFonts w:ascii="宋体" w:hAnsi="宋体" w:cs="宋体"/>
                <w:color w:val="000000"/>
                <w:kern w:val="0"/>
                <w:sz w:val="24"/>
                <w:szCs w:val="24"/>
              </w:rPr>
              <w:t>6</w:t>
            </w:r>
          </w:p>
        </w:tc>
        <w:tc>
          <w:tcPr>
            <w:tcW w:w="880" w:type="pct"/>
            <w:shd w:val="clear" w:color="000000" w:fill="FFFFFF"/>
            <w:vAlign w:val="center"/>
          </w:tcPr>
          <w:p w14:paraId="10F3F8E9" w14:textId="2D7A7F00" w:rsidR="00A62E8E" w:rsidRPr="00E034AE" w:rsidRDefault="00A62E8E" w:rsidP="0078268E">
            <w:pPr>
              <w:jc w:val="center"/>
              <w:rPr>
                <w:rFonts w:ascii="宋体" w:hAnsi="宋体" w:cs="宋体"/>
                <w:color w:val="000000"/>
                <w:kern w:val="0"/>
                <w:sz w:val="24"/>
                <w:szCs w:val="24"/>
              </w:rPr>
            </w:pPr>
            <w:r w:rsidRPr="00E034AE">
              <w:rPr>
                <w:rFonts w:ascii="宋体" w:hAnsi="宋体" w:cs="宋体" w:hint="eastAsia"/>
                <w:color w:val="000000"/>
                <w:kern w:val="0"/>
                <w:sz w:val="24"/>
                <w:szCs w:val="24"/>
              </w:rPr>
              <w:t>视场角度</w:t>
            </w:r>
          </w:p>
        </w:tc>
        <w:tc>
          <w:tcPr>
            <w:tcW w:w="3619" w:type="pct"/>
            <w:shd w:val="clear" w:color="000000" w:fill="FFFFFF"/>
            <w:vAlign w:val="center"/>
          </w:tcPr>
          <w:p w14:paraId="7AA0C0C2" w14:textId="33E39907" w:rsidR="00A62E8E" w:rsidRPr="00E034AE" w:rsidRDefault="00A62E8E" w:rsidP="006979A9">
            <w:pPr>
              <w:rPr>
                <w:rFonts w:ascii="宋体" w:hAnsi="宋体" w:cs="宋体"/>
                <w:kern w:val="0"/>
                <w:sz w:val="24"/>
                <w:szCs w:val="24"/>
              </w:rPr>
            </w:pPr>
            <w:r w:rsidRPr="00E034AE">
              <w:rPr>
                <w:rFonts w:ascii="宋体" w:hAnsi="宋体" w:cs="宋体" w:hint="eastAsia"/>
                <w:kern w:val="0"/>
                <w:sz w:val="24"/>
                <w:szCs w:val="24"/>
              </w:rPr>
              <w:t>水平视场角不小于</w:t>
            </w:r>
            <w:r w:rsidRPr="00E034AE">
              <w:rPr>
                <w:rFonts w:ascii="宋体" w:hAnsi="宋体" w:cs="宋体" w:hint="eastAsia"/>
                <w:kern w:val="0"/>
                <w:sz w:val="24"/>
                <w:szCs w:val="24"/>
              </w:rPr>
              <w:t>170</w:t>
            </w:r>
            <w:r w:rsidRPr="00E034AE">
              <w:rPr>
                <w:rFonts w:ascii="宋体" w:hAnsi="宋体" w:cs="宋体" w:hint="eastAsia"/>
                <w:kern w:val="0"/>
                <w:sz w:val="24"/>
                <w:szCs w:val="24"/>
              </w:rPr>
              <w:t>度，垂直视场角不小于</w:t>
            </w:r>
            <w:r w:rsidRPr="00E034AE">
              <w:rPr>
                <w:rFonts w:ascii="宋体" w:hAnsi="宋体" w:cs="宋体" w:hint="eastAsia"/>
                <w:kern w:val="0"/>
                <w:sz w:val="24"/>
                <w:szCs w:val="24"/>
              </w:rPr>
              <w:t>170</w:t>
            </w:r>
            <w:r w:rsidRPr="00E034AE">
              <w:rPr>
                <w:rFonts w:ascii="宋体" w:hAnsi="宋体" w:cs="宋体" w:hint="eastAsia"/>
                <w:kern w:val="0"/>
                <w:sz w:val="24"/>
                <w:szCs w:val="24"/>
              </w:rPr>
              <w:t>度。</w:t>
            </w:r>
          </w:p>
        </w:tc>
      </w:tr>
      <w:tr w:rsidR="00A62E8E" w:rsidRPr="00E034AE" w14:paraId="439E26C4" w14:textId="77777777" w:rsidTr="006430BE">
        <w:trPr>
          <w:trHeight w:val="540"/>
        </w:trPr>
        <w:tc>
          <w:tcPr>
            <w:tcW w:w="500" w:type="pct"/>
            <w:shd w:val="clear" w:color="000000" w:fill="FFFFFF"/>
            <w:vAlign w:val="center"/>
          </w:tcPr>
          <w:p w14:paraId="357A49BC" w14:textId="734BB133" w:rsidR="00A62E8E" w:rsidRPr="00E034AE" w:rsidRDefault="0074368F" w:rsidP="0078268E">
            <w:pPr>
              <w:jc w:val="center"/>
              <w:rPr>
                <w:rFonts w:ascii="宋体" w:hAnsi="宋体" w:cs="宋体"/>
                <w:color w:val="000000"/>
                <w:kern w:val="0"/>
                <w:sz w:val="24"/>
                <w:szCs w:val="24"/>
              </w:rPr>
            </w:pPr>
            <w:r w:rsidRPr="00E034AE">
              <w:rPr>
                <w:rFonts w:ascii="宋体" w:hAnsi="宋体" w:cs="宋体" w:hint="eastAsia"/>
                <w:color w:val="000000"/>
                <w:kern w:val="0"/>
                <w:sz w:val="24"/>
                <w:szCs w:val="24"/>
              </w:rPr>
              <w:t>5</w:t>
            </w:r>
            <w:r w:rsidRPr="00E034AE">
              <w:rPr>
                <w:rFonts w:ascii="宋体" w:hAnsi="宋体" w:cs="宋体"/>
                <w:color w:val="000000"/>
                <w:kern w:val="0"/>
                <w:sz w:val="24"/>
                <w:szCs w:val="24"/>
              </w:rPr>
              <w:t>7</w:t>
            </w:r>
          </w:p>
        </w:tc>
        <w:tc>
          <w:tcPr>
            <w:tcW w:w="880" w:type="pct"/>
            <w:shd w:val="clear" w:color="000000" w:fill="FFFFFF"/>
            <w:vAlign w:val="center"/>
          </w:tcPr>
          <w:p w14:paraId="2F6B77BB" w14:textId="254216B4" w:rsidR="00A62E8E" w:rsidRPr="00E034AE" w:rsidRDefault="00A62E8E" w:rsidP="0078268E">
            <w:pPr>
              <w:jc w:val="center"/>
              <w:rPr>
                <w:rFonts w:ascii="宋体" w:hAnsi="宋体" w:cs="宋体"/>
                <w:color w:val="000000"/>
                <w:kern w:val="0"/>
                <w:sz w:val="24"/>
                <w:szCs w:val="24"/>
              </w:rPr>
            </w:pPr>
            <w:r w:rsidRPr="00E034AE">
              <w:rPr>
                <w:rFonts w:ascii="宋体" w:hAnsi="宋体" w:cs="宋体" w:hint="eastAsia"/>
                <w:color w:val="000000"/>
                <w:kern w:val="0"/>
                <w:sz w:val="24"/>
                <w:szCs w:val="24"/>
              </w:rPr>
              <w:t>补光条件</w:t>
            </w:r>
          </w:p>
        </w:tc>
        <w:tc>
          <w:tcPr>
            <w:tcW w:w="3619" w:type="pct"/>
            <w:shd w:val="clear" w:color="000000" w:fill="FFFFFF"/>
            <w:vAlign w:val="center"/>
          </w:tcPr>
          <w:p w14:paraId="48DD10E2" w14:textId="286FC0D4" w:rsidR="00A62E8E" w:rsidRPr="00E034AE" w:rsidRDefault="00A62E8E" w:rsidP="006979A9">
            <w:pPr>
              <w:rPr>
                <w:rFonts w:ascii="宋体" w:hAnsi="宋体" w:cs="宋体"/>
                <w:color w:val="000000"/>
                <w:kern w:val="0"/>
                <w:sz w:val="24"/>
                <w:szCs w:val="24"/>
              </w:rPr>
            </w:pPr>
            <w:r w:rsidRPr="00E034AE">
              <w:rPr>
                <w:rFonts w:ascii="宋体" w:hAnsi="宋体" w:cs="宋体" w:hint="eastAsia"/>
                <w:color w:val="000000"/>
                <w:kern w:val="0"/>
                <w:sz w:val="24"/>
                <w:szCs w:val="24"/>
              </w:rPr>
              <w:t>支持红外补光，具有自动或手动开关功能</w:t>
            </w:r>
            <w:r w:rsidRPr="00E034AE">
              <w:rPr>
                <w:rFonts w:ascii="宋体" w:hAnsi="宋体" w:cs="宋体" w:hint="eastAsia"/>
                <w:color w:val="000000"/>
                <w:kern w:val="0"/>
                <w:sz w:val="24"/>
                <w:szCs w:val="24"/>
              </w:rPr>
              <w:t xml:space="preserve"> </w:t>
            </w:r>
            <w:r w:rsidRPr="00E034AE">
              <w:rPr>
                <w:rFonts w:ascii="宋体" w:hAnsi="宋体" w:cs="宋体" w:hint="eastAsia"/>
                <w:color w:val="000000"/>
                <w:kern w:val="0"/>
                <w:sz w:val="24"/>
                <w:szCs w:val="24"/>
              </w:rPr>
              <w:t>。</w:t>
            </w:r>
          </w:p>
        </w:tc>
      </w:tr>
      <w:tr w:rsidR="00A62E8E" w:rsidRPr="00E034AE" w14:paraId="39C4AAC1" w14:textId="77777777" w:rsidTr="006430BE">
        <w:trPr>
          <w:trHeight w:val="540"/>
        </w:trPr>
        <w:tc>
          <w:tcPr>
            <w:tcW w:w="500" w:type="pct"/>
            <w:shd w:val="clear" w:color="000000" w:fill="FFFFFF"/>
            <w:vAlign w:val="center"/>
          </w:tcPr>
          <w:p w14:paraId="6617E1D8" w14:textId="580C84B3" w:rsidR="00A62E8E" w:rsidRPr="00E034AE" w:rsidRDefault="0074368F" w:rsidP="0078268E">
            <w:pPr>
              <w:jc w:val="center"/>
              <w:rPr>
                <w:rFonts w:ascii="宋体" w:hAnsi="宋体" w:cs="宋体"/>
                <w:color w:val="000000"/>
                <w:kern w:val="0"/>
                <w:sz w:val="24"/>
                <w:szCs w:val="24"/>
              </w:rPr>
            </w:pPr>
            <w:r w:rsidRPr="00E034AE">
              <w:rPr>
                <w:rFonts w:ascii="宋体" w:hAnsi="宋体" w:cs="宋体" w:hint="eastAsia"/>
                <w:color w:val="000000"/>
                <w:kern w:val="0"/>
                <w:sz w:val="24"/>
                <w:szCs w:val="24"/>
              </w:rPr>
              <w:t>5</w:t>
            </w:r>
            <w:r w:rsidRPr="00E034AE">
              <w:rPr>
                <w:rFonts w:ascii="宋体" w:hAnsi="宋体" w:cs="宋体"/>
                <w:color w:val="000000"/>
                <w:kern w:val="0"/>
                <w:sz w:val="24"/>
                <w:szCs w:val="24"/>
              </w:rPr>
              <w:t>8</w:t>
            </w:r>
          </w:p>
        </w:tc>
        <w:tc>
          <w:tcPr>
            <w:tcW w:w="880" w:type="pct"/>
            <w:shd w:val="clear" w:color="000000" w:fill="FFFFFF"/>
            <w:vAlign w:val="center"/>
          </w:tcPr>
          <w:p w14:paraId="3D4005CB" w14:textId="48D7725F" w:rsidR="00A62E8E" w:rsidRPr="00E034AE" w:rsidRDefault="00A62E8E" w:rsidP="0078268E">
            <w:pPr>
              <w:jc w:val="center"/>
              <w:rPr>
                <w:rFonts w:ascii="宋体" w:hAnsi="宋体" w:cs="宋体"/>
                <w:color w:val="000000"/>
                <w:kern w:val="0"/>
                <w:sz w:val="24"/>
                <w:szCs w:val="24"/>
              </w:rPr>
            </w:pPr>
            <w:r w:rsidRPr="00E034AE">
              <w:rPr>
                <w:rFonts w:ascii="宋体" w:hAnsi="宋体" w:cs="宋体" w:hint="eastAsia"/>
                <w:color w:val="000000"/>
                <w:kern w:val="0"/>
                <w:sz w:val="24"/>
                <w:szCs w:val="24"/>
              </w:rPr>
              <w:t>码流技术</w:t>
            </w:r>
          </w:p>
        </w:tc>
        <w:tc>
          <w:tcPr>
            <w:tcW w:w="3619" w:type="pct"/>
            <w:shd w:val="clear" w:color="000000" w:fill="FFFFFF"/>
            <w:vAlign w:val="center"/>
          </w:tcPr>
          <w:p w14:paraId="5C2B0CEB" w14:textId="226B6ECF" w:rsidR="00A62E8E" w:rsidRPr="00E034AE" w:rsidRDefault="00A62E8E" w:rsidP="006979A9">
            <w:pPr>
              <w:rPr>
                <w:rFonts w:ascii="宋体" w:hAnsi="宋体" w:cs="宋体"/>
                <w:color w:val="000000"/>
                <w:kern w:val="0"/>
                <w:sz w:val="24"/>
                <w:szCs w:val="24"/>
              </w:rPr>
            </w:pPr>
            <w:proofErr w:type="gramStart"/>
            <w:r w:rsidRPr="00E034AE">
              <w:rPr>
                <w:rFonts w:ascii="宋体" w:hAnsi="宋体" w:cs="宋体" w:hint="eastAsia"/>
                <w:color w:val="000000"/>
                <w:kern w:val="0"/>
                <w:sz w:val="24"/>
                <w:szCs w:val="24"/>
              </w:rPr>
              <w:t>需支持双码</w:t>
            </w:r>
            <w:proofErr w:type="gramEnd"/>
            <w:r w:rsidRPr="00E034AE">
              <w:rPr>
                <w:rFonts w:ascii="宋体" w:hAnsi="宋体" w:cs="宋体" w:hint="eastAsia"/>
                <w:color w:val="000000"/>
                <w:kern w:val="0"/>
                <w:sz w:val="24"/>
                <w:szCs w:val="24"/>
              </w:rPr>
              <w:t>流技术，</w:t>
            </w:r>
            <w:proofErr w:type="gramStart"/>
            <w:r w:rsidRPr="00E034AE">
              <w:rPr>
                <w:rFonts w:ascii="宋体" w:hAnsi="宋体" w:cs="宋体" w:hint="eastAsia"/>
                <w:color w:val="000000"/>
                <w:kern w:val="0"/>
                <w:sz w:val="24"/>
                <w:szCs w:val="24"/>
              </w:rPr>
              <w:t>主码流最高</w:t>
            </w:r>
            <w:proofErr w:type="gramEnd"/>
            <w:r w:rsidRPr="00E034AE">
              <w:rPr>
                <w:rFonts w:ascii="宋体" w:hAnsi="宋体" w:cs="宋体" w:hint="eastAsia"/>
                <w:color w:val="000000"/>
                <w:kern w:val="0"/>
                <w:sz w:val="24"/>
                <w:szCs w:val="24"/>
              </w:rPr>
              <w:t>3072x2048@25fps</w:t>
            </w:r>
            <w:r w:rsidRPr="00E034AE">
              <w:rPr>
                <w:rFonts w:ascii="宋体" w:hAnsi="宋体" w:cs="宋体" w:hint="eastAsia"/>
                <w:color w:val="000000"/>
                <w:kern w:val="0"/>
                <w:sz w:val="24"/>
                <w:szCs w:val="24"/>
              </w:rPr>
              <w:t>，</w:t>
            </w:r>
            <w:proofErr w:type="gramStart"/>
            <w:r w:rsidRPr="00E034AE">
              <w:rPr>
                <w:rFonts w:ascii="宋体" w:hAnsi="宋体" w:cs="宋体" w:hint="eastAsia"/>
                <w:color w:val="000000"/>
                <w:kern w:val="0"/>
                <w:sz w:val="24"/>
                <w:szCs w:val="24"/>
              </w:rPr>
              <w:t>子码流最高</w:t>
            </w:r>
            <w:proofErr w:type="gramEnd"/>
            <w:r w:rsidRPr="00E034AE">
              <w:rPr>
                <w:rFonts w:ascii="宋体" w:hAnsi="宋体" w:cs="宋体" w:hint="eastAsia"/>
                <w:color w:val="000000"/>
                <w:kern w:val="0"/>
                <w:sz w:val="24"/>
                <w:szCs w:val="24"/>
              </w:rPr>
              <w:t>720x720@25fps</w:t>
            </w:r>
            <w:r w:rsidRPr="00E034AE">
              <w:rPr>
                <w:rFonts w:ascii="宋体" w:hAnsi="宋体" w:cs="宋体" w:hint="eastAsia"/>
                <w:color w:val="000000"/>
                <w:kern w:val="0"/>
                <w:sz w:val="24"/>
                <w:szCs w:val="24"/>
              </w:rPr>
              <w:t>。</w:t>
            </w:r>
          </w:p>
        </w:tc>
      </w:tr>
      <w:tr w:rsidR="00A62E8E" w:rsidRPr="00E034AE" w14:paraId="1A655C93" w14:textId="77777777" w:rsidTr="006430BE">
        <w:trPr>
          <w:trHeight w:val="540"/>
        </w:trPr>
        <w:tc>
          <w:tcPr>
            <w:tcW w:w="500" w:type="pct"/>
            <w:shd w:val="clear" w:color="000000" w:fill="FFFFFF"/>
            <w:vAlign w:val="center"/>
          </w:tcPr>
          <w:p w14:paraId="6136809B" w14:textId="011D31CF" w:rsidR="00A62E8E" w:rsidRPr="00E034AE" w:rsidRDefault="0074368F" w:rsidP="0078268E">
            <w:pPr>
              <w:jc w:val="center"/>
              <w:rPr>
                <w:rFonts w:ascii="宋体" w:hAnsi="宋体" w:cs="宋体"/>
                <w:color w:val="000000"/>
                <w:kern w:val="0"/>
                <w:sz w:val="24"/>
                <w:szCs w:val="24"/>
              </w:rPr>
            </w:pPr>
            <w:r w:rsidRPr="00E034AE">
              <w:rPr>
                <w:rFonts w:ascii="宋体" w:hAnsi="宋体" w:cs="宋体" w:hint="eastAsia"/>
                <w:color w:val="000000"/>
                <w:kern w:val="0"/>
                <w:sz w:val="24"/>
                <w:szCs w:val="24"/>
              </w:rPr>
              <w:t>5</w:t>
            </w:r>
            <w:r w:rsidRPr="00E034AE">
              <w:rPr>
                <w:rFonts w:ascii="宋体" w:hAnsi="宋体" w:cs="宋体"/>
                <w:color w:val="000000"/>
                <w:kern w:val="0"/>
                <w:sz w:val="24"/>
                <w:szCs w:val="24"/>
              </w:rPr>
              <w:t>9</w:t>
            </w:r>
          </w:p>
        </w:tc>
        <w:tc>
          <w:tcPr>
            <w:tcW w:w="880" w:type="pct"/>
            <w:shd w:val="clear" w:color="000000" w:fill="FFFFFF"/>
            <w:vAlign w:val="center"/>
          </w:tcPr>
          <w:p w14:paraId="02F0AF0E" w14:textId="3D9D37BD" w:rsidR="00A62E8E" w:rsidRPr="00E034AE" w:rsidRDefault="00A62E8E" w:rsidP="0078268E">
            <w:pPr>
              <w:jc w:val="center"/>
              <w:rPr>
                <w:rFonts w:ascii="宋体" w:hAnsi="宋体" w:cs="宋体"/>
                <w:color w:val="000000"/>
                <w:kern w:val="0"/>
                <w:sz w:val="24"/>
                <w:szCs w:val="24"/>
              </w:rPr>
            </w:pPr>
            <w:r w:rsidRPr="00E034AE">
              <w:rPr>
                <w:rFonts w:ascii="宋体" w:hAnsi="宋体" w:cs="宋体" w:hint="eastAsia"/>
                <w:color w:val="000000"/>
                <w:kern w:val="0"/>
                <w:sz w:val="24"/>
                <w:szCs w:val="24"/>
              </w:rPr>
              <w:t>显示模式</w:t>
            </w:r>
          </w:p>
        </w:tc>
        <w:tc>
          <w:tcPr>
            <w:tcW w:w="3619" w:type="pct"/>
            <w:shd w:val="clear" w:color="000000" w:fill="FFFFFF"/>
            <w:vAlign w:val="center"/>
          </w:tcPr>
          <w:p w14:paraId="6678500D" w14:textId="1800BE15" w:rsidR="00A62E8E" w:rsidRPr="00E034AE" w:rsidRDefault="00A62E8E" w:rsidP="006979A9">
            <w:pPr>
              <w:rPr>
                <w:rFonts w:ascii="宋体" w:hAnsi="宋体" w:cs="宋体"/>
                <w:color w:val="000000"/>
                <w:kern w:val="0"/>
                <w:sz w:val="24"/>
                <w:szCs w:val="24"/>
              </w:rPr>
            </w:pPr>
            <w:r w:rsidRPr="00E034AE">
              <w:rPr>
                <w:rFonts w:ascii="宋体" w:hAnsi="宋体" w:cs="宋体" w:hint="eastAsia"/>
                <w:color w:val="000000"/>
                <w:kern w:val="0"/>
                <w:sz w:val="24"/>
                <w:szCs w:val="24"/>
              </w:rPr>
              <w:t>支持鱼眼、</w:t>
            </w:r>
            <w:r w:rsidRPr="00E034AE">
              <w:rPr>
                <w:rFonts w:ascii="宋体" w:hAnsi="宋体" w:cs="宋体" w:hint="eastAsia"/>
                <w:color w:val="000000"/>
                <w:kern w:val="0"/>
                <w:sz w:val="24"/>
                <w:szCs w:val="24"/>
              </w:rPr>
              <w:t>120</w:t>
            </w:r>
            <w:r w:rsidRPr="00E034AE">
              <w:rPr>
                <w:rFonts w:ascii="宋体" w:hAnsi="宋体" w:cs="宋体" w:hint="eastAsia"/>
                <w:color w:val="000000"/>
                <w:kern w:val="0"/>
                <w:sz w:val="24"/>
                <w:szCs w:val="24"/>
              </w:rPr>
              <w:t>度全景、</w:t>
            </w:r>
            <w:r w:rsidRPr="00E034AE">
              <w:rPr>
                <w:rFonts w:ascii="宋体" w:hAnsi="宋体" w:cs="宋体" w:hint="eastAsia"/>
                <w:color w:val="000000"/>
                <w:kern w:val="0"/>
                <w:sz w:val="24"/>
                <w:szCs w:val="24"/>
              </w:rPr>
              <w:t>360</w:t>
            </w:r>
            <w:r w:rsidRPr="00E034AE">
              <w:rPr>
                <w:rFonts w:ascii="宋体" w:hAnsi="宋体" w:cs="宋体" w:hint="eastAsia"/>
                <w:color w:val="000000"/>
                <w:kern w:val="0"/>
                <w:sz w:val="24"/>
                <w:szCs w:val="24"/>
              </w:rPr>
              <w:t>度全景、</w:t>
            </w:r>
            <w:r w:rsidRPr="00E034AE">
              <w:rPr>
                <w:rFonts w:ascii="宋体" w:hAnsi="宋体" w:cs="宋体" w:hint="eastAsia"/>
                <w:color w:val="000000"/>
                <w:kern w:val="0"/>
                <w:sz w:val="24"/>
                <w:szCs w:val="24"/>
              </w:rPr>
              <w:t>360</w:t>
            </w:r>
            <w:r w:rsidRPr="00E034AE">
              <w:rPr>
                <w:rFonts w:ascii="宋体" w:hAnsi="宋体" w:cs="宋体" w:hint="eastAsia"/>
                <w:color w:val="000000"/>
                <w:kern w:val="0"/>
                <w:sz w:val="24"/>
                <w:szCs w:val="24"/>
              </w:rPr>
              <w:t>度全景</w:t>
            </w:r>
            <w:r w:rsidRPr="00E034AE">
              <w:rPr>
                <w:rFonts w:ascii="宋体" w:hAnsi="宋体" w:cs="宋体" w:hint="eastAsia"/>
                <w:color w:val="000000"/>
                <w:kern w:val="0"/>
                <w:sz w:val="24"/>
                <w:szCs w:val="24"/>
              </w:rPr>
              <w:t>+PTZ</w:t>
            </w:r>
            <w:r w:rsidRPr="00E034AE">
              <w:rPr>
                <w:rFonts w:ascii="宋体" w:hAnsi="宋体" w:cs="宋体" w:hint="eastAsia"/>
                <w:color w:val="000000"/>
                <w:kern w:val="0"/>
                <w:sz w:val="24"/>
                <w:szCs w:val="24"/>
              </w:rPr>
              <w:t>等多种显示模式。</w:t>
            </w:r>
          </w:p>
        </w:tc>
      </w:tr>
      <w:tr w:rsidR="00A62E8E" w:rsidRPr="00E034AE" w14:paraId="0B4FE254" w14:textId="77777777" w:rsidTr="006430BE">
        <w:trPr>
          <w:trHeight w:val="540"/>
        </w:trPr>
        <w:tc>
          <w:tcPr>
            <w:tcW w:w="500" w:type="pct"/>
            <w:shd w:val="clear" w:color="000000" w:fill="FFFFFF"/>
            <w:vAlign w:val="center"/>
          </w:tcPr>
          <w:p w14:paraId="591AC890" w14:textId="5E65C401" w:rsidR="00A62E8E" w:rsidRPr="00E034AE" w:rsidRDefault="0074368F" w:rsidP="0078268E">
            <w:pPr>
              <w:jc w:val="center"/>
              <w:rPr>
                <w:rFonts w:ascii="宋体" w:hAnsi="宋体" w:cs="宋体"/>
                <w:color w:val="000000"/>
                <w:kern w:val="0"/>
                <w:sz w:val="24"/>
                <w:szCs w:val="24"/>
              </w:rPr>
            </w:pPr>
            <w:r w:rsidRPr="00E034AE">
              <w:rPr>
                <w:rFonts w:ascii="宋体" w:hAnsi="宋体" w:cs="宋体" w:hint="eastAsia"/>
                <w:color w:val="000000"/>
                <w:kern w:val="0"/>
                <w:sz w:val="24"/>
                <w:szCs w:val="24"/>
              </w:rPr>
              <w:lastRenderedPageBreak/>
              <w:t>6</w:t>
            </w:r>
            <w:r w:rsidRPr="00E034AE">
              <w:rPr>
                <w:rFonts w:ascii="宋体" w:hAnsi="宋体" w:cs="宋体"/>
                <w:color w:val="000000"/>
                <w:kern w:val="0"/>
                <w:sz w:val="24"/>
                <w:szCs w:val="24"/>
              </w:rPr>
              <w:t>0</w:t>
            </w:r>
          </w:p>
        </w:tc>
        <w:tc>
          <w:tcPr>
            <w:tcW w:w="880" w:type="pct"/>
            <w:shd w:val="clear" w:color="000000" w:fill="FFFFFF"/>
            <w:vAlign w:val="center"/>
          </w:tcPr>
          <w:p w14:paraId="738D16D0" w14:textId="12AA58C1" w:rsidR="00A62E8E" w:rsidRPr="00E034AE" w:rsidRDefault="00A62E8E" w:rsidP="0078268E">
            <w:pPr>
              <w:jc w:val="center"/>
              <w:rPr>
                <w:rFonts w:ascii="宋体" w:hAnsi="宋体" w:cs="宋体"/>
                <w:color w:val="000000"/>
                <w:kern w:val="0"/>
                <w:sz w:val="24"/>
                <w:szCs w:val="24"/>
              </w:rPr>
            </w:pPr>
            <w:r w:rsidRPr="00E034AE">
              <w:rPr>
                <w:rFonts w:ascii="宋体" w:hAnsi="宋体" w:cs="宋体" w:hint="eastAsia"/>
                <w:color w:val="000000"/>
                <w:kern w:val="0"/>
                <w:sz w:val="24"/>
                <w:szCs w:val="24"/>
              </w:rPr>
              <w:t>智能统计</w:t>
            </w:r>
          </w:p>
        </w:tc>
        <w:tc>
          <w:tcPr>
            <w:tcW w:w="3619" w:type="pct"/>
            <w:shd w:val="clear" w:color="000000" w:fill="FFFFFF"/>
            <w:vAlign w:val="center"/>
          </w:tcPr>
          <w:p w14:paraId="06B12AAB" w14:textId="3CB9DA56" w:rsidR="00A62E8E" w:rsidRPr="00E034AE" w:rsidRDefault="00A62E8E" w:rsidP="006979A9">
            <w:pPr>
              <w:rPr>
                <w:rFonts w:ascii="宋体" w:hAnsi="宋体" w:cs="宋体"/>
                <w:color w:val="000000"/>
                <w:kern w:val="0"/>
                <w:sz w:val="24"/>
                <w:szCs w:val="24"/>
              </w:rPr>
            </w:pPr>
            <w:r w:rsidRPr="00E034AE">
              <w:rPr>
                <w:rFonts w:ascii="宋体" w:hAnsi="宋体" w:cs="宋体" w:hint="eastAsia"/>
                <w:color w:val="000000"/>
                <w:kern w:val="0"/>
                <w:sz w:val="24"/>
                <w:szCs w:val="24"/>
              </w:rPr>
              <w:t>支持人员数量统计功能，可实时统计设定监控区域内的人员数量，并实时显示在预览画面上。</w:t>
            </w:r>
          </w:p>
        </w:tc>
      </w:tr>
      <w:tr w:rsidR="00A62E8E" w:rsidRPr="00E034AE" w14:paraId="02101B7A" w14:textId="77777777" w:rsidTr="006430BE">
        <w:trPr>
          <w:trHeight w:val="540"/>
        </w:trPr>
        <w:tc>
          <w:tcPr>
            <w:tcW w:w="500" w:type="pct"/>
            <w:shd w:val="clear" w:color="000000" w:fill="FFFFFF"/>
            <w:vAlign w:val="center"/>
          </w:tcPr>
          <w:p w14:paraId="289670C7" w14:textId="36C5D414" w:rsidR="00A62E8E" w:rsidRPr="00E034AE" w:rsidRDefault="0074368F" w:rsidP="0078268E">
            <w:pPr>
              <w:jc w:val="center"/>
              <w:rPr>
                <w:rFonts w:ascii="宋体" w:hAnsi="宋体" w:cs="宋体"/>
                <w:color w:val="000000"/>
                <w:kern w:val="0"/>
                <w:sz w:val="24"/>
                <w:szCs w:val="24"/>
              </w:rPr>
            </w:pPr>
            <w:r w:rsidRPr="00E034AE">
              <w:rPr>
                <w:rFonts w:ascii="宋体" w:hAnsi="宋体" w:cs="宋体" w:hint="eastAsia"/>
                <w:color w:val="000000"/>
                <w:kern w:val="0"/>
                <w:sz w:val="24"/>
                <w:szCs w:val="24"/>
              </w:rPr>
              <w:t>6</w:t>
            </w:r>
            <w:r w:rsidRPr="00E034AE">
              <w:rPr>
                <w:rFonts w:ascii="宋体" w:hAnsi="宋体" w:cs="宋体"/>
                <w:color w:val="000000"/>
                <w:kern w:val="0"/>
                <w:sz w:val="24"/>
                <w:szCs w:val="24"/>
              </w:rPr>
              <w:t>1</w:t>
            </w:r>
          </w:p>
        </w:tc>
        <w:tc>
          <w:tcPr>
            <w:tcW w:w="880" w:type="pct"/>
            <w:shd w:val="clear" w:color="000000" w:fill="FFFFFF"/>
            <w:vAlign w:val="center"/>
          </w:tcPr>
          <w:p w14:paraId="2E71517E" w14:textId="3EFABE0F" w:rsidR="00A62E8E" w:rsidRPr="00E034AE" w:rsidRDefault="00A62E8E" w:rsidP="0078268E">
            <w:pPr>
              <w:jc w:val="center"/>
              <w:rPr>
                <w:rFonts w:ascii="宋体" w:hAnsi="宋体" w:cs="宋体"/>
                <w:color w:val="000000"/>
                <w:kern w:val="0"/>
                <w:sz w:val="24"/>
                <w:szCs w:val="24"/>
              </w:rPr>
            </w:pPr>
            <w:r w:rsidRPr="00E034AE">
              <w:rPr>
                <w:rFonts w:ascii="宋体" w:hAnsi="宋体" w:cs="宋体" w:hint="eastAsia"/>
                <w:color w:val="000000"/>
                <w:kern w:val="0"/>
                <w:sz w:val="24"/>
                <w:szCs w:val="24"/>
              </w:rPr>
              <w:t>路口配置</w:t>
            </w:r>
          </w:p>
        </w:tc>
        <w:tc>
          <w:tcPr>
            <w:tcW w:w="3619" w:type="pct"/>
            <w:shd w:val="clear" w:color="000000" w:fill="FFFFFF"/>
            <w:vAlign w:val="center"/>
          </w:tcPr>
          <w:p w14:paraId="4C502863" w14:textId="7E37921C" w:rsidR="00A62E8E" w:rsidRPr="00E034AE" w:rsidRDefault="00A62E8E" w:rsidP="006979A9">
            <w:pPr>
              <w:rPr>
                <w:rFonts w:ascii="宋体" w:hAnsi="宋体" w:cs="宋体"/>
                <w:color w:val="000000"/>
                <w:kern w:val="0"/>
                <w:sz w:val="24"/>
                <w:szCs w:val="24"/>
              </w:rPr>
            </w:pPr>
            <w:r w:rsidRPr="00E034AE">
              <w:rPr>
                <w:rFonts w:ascii="宋体" w:hAnsi="宋体" w:cs="宋体" w:hint="eastAsia"/>
                <w:color w:val="000000"/>
                <w:kern w:val="0"/>
                <w:sz w:val="24"/>
                <w:szCs w:val="24"/>
              </w:rPr>
              <w:t>支持路口分析配置功能，可配置路口的位置、区域和岔路的数量、方向。</w:t>
            </w:r>
          </w:p>
        </w:tc>
      </w:tr>
      <w:tr w:rsidR="00A62E8E" w:rsidRPr="00E034AE" w14:paraId="62BC53AA" w14:textId="77777777" w:rsidTr="006430BE">
        <w:trPr>
          <w:trHeight w:val="540"/>
        </w:trPr>
        <w:tc>
          <w:tcPr>
            <w:tcW w:w="500" w:type="pct"/>
            <w:shd w:val="clear" w:color="000000" w:fill="FFFFFF"/>
            <w:vAlign w:val="center"/>
          </w:tcPr>
          <w:p w14:paraId="789D7BB1" w14:textId="63A47267" w:rsidR="00A62E8E" w:rsidRPr="00E034AE" w:rsidRDefault="0074368F" w:rsidP="0078268E">
            <w:pPr>
              <w:jc w:val="center"/>
              <w:rPr>
                <w:rFonts w:ascii="宋体" w:hAnsi="宋体" w:cs="宋体"/>
                <w:color w:val="000000"/>
                <w:kern w:val="0"/>
                <w:sz w:val="24"/>
                <w:szCs w:val="24"/>
              </w:rPr>
            </w:pPr>
            <w:r w:rsidRPr="00E034AE">
              <w:rPr>
                <w:rFonts w:ascii="宋体" w:hAnsi="宋体" w:cs="宋体" w:hint="eastAsia"/>
                <w:color w:val="000000"/>
                <w:kern w:val="0"/>
                <w:sz w:val="24"/>
                <w:szCs w:val="24"/>
              </w:rPr>
              <w:t>6</w:t>
            </w:r>
            <w:r w:rsidRPr="00E034AE">
              <w:rPr>
                <w:rFonts w:ascii="宋体" w:hAnsi="宋体" w:cs="宋体"/>
                <w:color w:val="000000"/>
                <w:kern w:val="0"/>
                <w:sz w:val="24"/>
                <w:szCs w:val="24"/>
              </w:rPr>
              <w:t>2</w:t>
            </w:r>
          </w:p>
        </w:tc>
        <w:tc>
          <w:tcPr>
            <w:tcW w:w="880" w:type="pct"/>
            <w:shd w:val="clear" w:color="000000" w:fill="FFFFFF"/>
            <w:vAlign w:val="center"/>
          </w:tcPr>
          <w:p w14:paraId="4C9F1BE1" w14:textId="6DE27C05" w:rsidR="00A62E8E" w:rsidRPr="00E034AE" w:rsidRDefault="00A62E8E" w:rsidP="0078268E">
            <w:pPr>
              <w:jc w:val="center"/>
              <w:rPr>
                <w:rFonts w:ascii="宋体" w:hAnsi="宋体" w:cs="宋体"/>
                <w:color w:val="000000"/>
                <w:kern w:val="0"/>
                <w:sz w:val="24"/>
                <w:szCs w:val="24"/>
              </w:rPr>
            </w:pPr>
            <w:r w:rsidRPr="00E034AE">
              <w:rPr>
                <w:rFonts w:ascii="宋体" w:hAnsi="宋体" w:cs="宋体" w:hint="eastAsia"/>
                <w:color w:val="000000"/>
                <w:kern w:val="0"/>
                <w:sz w:val="24"/>
                <w:szCs w:val="24"/>
              </w:rPr>
              <w:t>预览能力</w:t>
            </w:r>
          </w:p>
        </w:tc>
        <w:tc>
          <w:tcPr>
            <w:tcW w:w="3619" w:type="pct"/>
            <w:shd w:val="clear" w:color="000000" w:fill="FFFFFF"/>
            <w:vAlign w:val="center"/>
          </w:tcPr>
          <w:p w14:paraId="0EFD53D8" w14:textId="2DDA6FE5" w:rsidR="00A62E8E" w:rsidRPr="00E034AE" w:rsidRDefault="00A62E8E" w:rsidP="006979A9">
            <w:pPr>
              <w:rPr>
                <w:rFonts w:ascii="宋体" w:hAnsi="宋体" w:cs="宋体"/>
                <w:color w:val="000000"/>
                <w:kern w:val="0"/>
                <w:sz w:val="24"/>
                <w:szCs w:val="24"/>
              </w:rPr>
            </w:pPr>
            <w:r w:rsidRPr="00E034AE">
              <w:rPr>
                <w:rFonts w:ascii="宋体" w:hAnsi="宋体" w:cs="宋体" w:hint="eastAsia"/>
                <w:color w:val="000000"/>
                <w:kern w:val="0"/>
                <w:sz w:val="24"/>
                <w:szCs w:val="24"/>
              </w:rPr>
              <w:t>支持</w:t>
            </w:r>
            <w:r w:rsidRPr="00E034AE">
              <w:rPr>
                <w:rFonts w:ascii="宋体" w:hAnsi="宋体" w:cs="宋体" w:hint="eastAsia"/>
                <w:color w:val="000000"/>
                <w:kern w:val="0"/>
                <w:sz w:val="24"/>
                <w:szCs w:val="24"/>
              </w:rPr>
              <w:t>AR</w:t>
            </w:r>
            <w:r w:rsidRPr="00E034AE">
              <w:rPr>
                <w:rFonts w:ascii="宋体" w:hAnsi="宋体" w:cs="宋体" w:hint="eastAsia"/>
                <w:color w:val="000000"/>
                <w:kern w:val="0"/>
                <w:sz w:val="24"/>
                <w:szCs w:val="24"/>
              </w:rPr>
              <w:t>半球预览功能，预览画面为</w:t>
            </w:r>
            <w:r w:rsidRPr="00E034AE">
              <w:rPr>
                <w:rFonts w:ascii="宋体" w:hAnsi="宋体" w:cs="宋体" w:hint="eastAsia"/>
                <w:color w:val="000000"/>
                <w:kern w:val="0"/>
                <w:sz w:val="24"/>
                <w:szCs w:val="24"/>
              </w:rPr>
              <w:t>3D</w:t>
            </w:r>
            <w:r w:rsidRPr="00E034AE">
              <w:rPr>
                <w:rFonts w:ascii="宋体" w:hAnsi="宋体" w:cs="宋体" w:hint="eastAsia"/>
                <w:color w:val="000000"/>
                <w:kern w:val="0"/>
                <w:sz w:val="24"/>
                <w:szCs w:val="24"/>
              </w:rPr>
              <w:t>半球状，支持任意方向的无极旋转和实时预览。</w:t>
            </w:r>
          </w:p>
        </w:tc>
      </w:tr>
      <w:tr w:rsidR="00A62E8E" w:rsidRPr="00E034AE" w14:paraId="4BF6C37C" w14:textId="77777777" w:rsidTr="006430BE">
        <w:trPr>
          <w:trHeight w:val="540"/>
        </w:trPr>
        <w:tc>
          <w:tcPr>
            <w:tcW w:w="500" w:type="pct"/>
            <w:shd w:val="clear" w:color="000000" w:fill="FFFFFF"/>
            <w:vAlign w:val="center"/>
          </w:tcPr>
          <w:p w14:paraId="69698B7A" w14:textId="3F90F56D" w:rsidR="00A62E8E" w:rsidRPr="00E034AE" w:rsidRDefault="00A62E8E" w:rsidP="0078268E">
            <w:pPr>
              <w:jc w:val="center"/>
              <w:rPr>
                <w:rFonts w:ascii="宋体" w:hAnsi="宋体" w:cs="宋体"/>
                <w:color w:val="000000"/>
                <w:kern w:val="0"/>
                <w:sz w:val="24"/>
                <w:szCs w:val="24"/>
              </w:rPr>
            </w:pPr>
            <w:r w:rsidRPr="00E034AE">
              <w:rPr>
                <w:rFonts w:ascii="宋体" w:hAnsi="宋体" w:cs="宋体" w:hint="eastAsia"/>
                <w:color w:val="000000"/>
                <w:kern w:val="0"/>
                <w:sz w:val="24"/>
                <w:szCs w:val="24"/>
              </w:rPr>
              <w:t>#</w:t>
            </w:r>
            <w:r w:rsidR="00AF7491" w:rsidRPr="00E034AE">
              <w:rPr>
                <w:rFonts w:ascii="宋体" w:hAnsi="宋体" w:cs="宋体"/>
                <w:color w:val="000000"/>
                <w:kern w:val="0"/>
                <w:sz w:val="24"/>
                <w:szCs w:val="24"/>
              </w:rPr>
              <w:t>1</w:t>
            </w:r>
            <w:r w:rsidR="00AF7491" w:rsidRPr="00E034AE">
              <w:rPr>
                <w:rFonts w:ascii="宋体" w:hAnsi="宋体" w:cs="宋体" w:hint="eastAsia"/>
                <w:color w:val="000000"/>
                <w:kern w:val="0"/>
                <w:sz w:val="24"/>
                <w:szCs w:val="24"/>
              </w:rPr>
              <w:t>6</w:t>
            </w:r>
          </w:p>
        </w:tc>
        <w:tc>
          <w:tcPr>
            <w:tcW w:w="880" w:type="pct"/>
            <w:shd w:val="clear" w:color="000000" w:fill="FFFFFF"/>
            <w:vAlign w:val="center"/>
          </w:tcPr>
          <w:p w14:paraId="1118A4D6" w14:textId="54B658FE" w:rsidR="00A62E8E" w:rsidRPr="00E034AE" w:rsidRDefault="00A62E8E" w:rsidP="0078268E">
            <w:pPr>
              <w:jc w:val="center"/>
              <w:rPr>
                <w:rFonts w:ascii="宋体" w:hAnsi="宋体" w:cs="宋体"/>
                <w:color w:val="000000"/>
                <w:kern w:val="0"/>
                <w:sz w:val="24"/>
                <w:szCs w:val="24"/>
              </w:rPr>
            </w:pPr>
            <w:r w:rsidRPr="00E034AE">
              <w:rPr>
                <w:rFonts w:ascii="宋体" w:hAnsi="宋体" w:cs="宋体" w:hint="eastAsia"/>
                <w:color w:val="000000"/>
                <w:kern w:val="0"/>
                <w:sz w:val="24"/>
                <w:szCs w:val="24"/>
              </w:rPr>
              <w:t>防护等级</w:t>
            </w:r>
          </w:p>
        </w:tc>
        <w:tc>
          <w:tcPr>
            <w:tcW w:w="3619" w:type="pct"/>
            <w:shd w:val="clear" w:color="000000" w:fill="FFFFFF"/>
            <w:vAlign w:val="center"/>
          </w:tcPr>
          <w:p w14:paraId="79784D3A" w14:textId="197E7A6C" w:rsidR="00A62E8E" w:rsidRPr="00E034AE" w:rsidRDefault="00A62E8E" w:rsidP="006979A9">
            <w:pPr>
              <w:rPr>
                <w:rFonts w:ascii="宋体" w:hAnsi="宋体" w:cs="宋体"/>
                <w:color w:val="000000"/>
                <w:kern w:val="0"/>
                <w:sz w:val="24"/>
                <w:szCs w:val="24"/>
              </w:rPr>
            </w:pPr>
            <w:r w:rsidRPr="00E034AE">
              <w:rPr>
                <w:rFonts w:ascii="宋体" w:hAnsi="宋体" w:cs="宋体" w:hint="eastAsia"/>
                <w:color w:val="000000"/>
                <w:kern w:val="0"/>
                <w:sz w:val="24"/>
                <w:szCs w:val="24"/>
              </w:rPr>
              <w:t>不低于</w:t>
            </w:r>
            <w:r w:rsidRPr="00E034AE">
              <w:rPr>
                <w:rFonts w:ascii="宋体" w:hAnsi="宋体" w:cs="宋体" w:hint="eastAsia"/>
                <w:color w:val="000000"/>
                <w:kern w:val="0"/>
                <w:sz w:val="24"/>
                <w:szCs w:val="24"/>
              </w:rPr>
              <w:t>IP67</w:t>
            </w:r>
            <w:r w:rsidRPr="00E034AE">
              <w:rPr>
                <w:rFonts w:ascii="宋体" w:hAnsi="宋体" w:cs="宋体" w:hint="eastAsia"/>
                <w:color w:val="000000"/>
                <w:kern w:val="0"/>
                <w:sz w:val="24"/>
                <w:szCs w:val="24"/>
              </w:rPr>
              <w:t>防尘防水等级。</w:t>
            </w:r>
          </w:p>
        </w:tc>
      </w:tr>
    </w:tbl>
    <w:p w14:paraId="406E9FF5" w14:textId="5E1C5CC6" w:rsidR="00161F9D" w:rsidRPr="00E034AE" w:rsidRDefault="00161F9D" w:rsidP="00161F9D">
      <w:pPr>
        <w:pStyle w:val="5f1"/>
        <w:numPr>
          <w:ilvl w:val="0"/>
          <w:numId w:val="83"/>
        </w:numPr>
        <w:rPr>
          <w:sz w:val="24"/>
        </w:rPr>
      </w:pPr>
      <w:r w:rsidRPr="00E034AE">
        <w:rPr>
          <w:rFonts w:hint="eastAsia"/>
          <w:sz w:val="24"/>
        </w:rPr>
        <w:t>硬盘录像机</w:t>
      </w:r>
    </w:p>
    <w:p w14:paraId="011FFE10" w14:textId="77777777" w:rsidR="006430BE" w:rsidRPr="00E034AE" w:rsidRDefault="006430BE" w:rsidP="006430BE">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
        <w:gridCol w:w="1595"/>
        <w:gridCol w:w="6560"/>
      </w:tblGrid>
      <w:tr w:rsidR="00A62E8E" w:rsidRPr="00E034AE" w14:paraId="1A176674" w14:textId="77777777" w:rsidTr="006430BE">
        <w:trPr>
          <w:trHeight w:val="540"/>
        </w:trPr>
        <w:tc>
          <w:tcPr>
            <w:tcW w:w="500" w:type="pct"/>
            <w:shd w:val="clear" w:color="000000" w:fill="A6A6A6"/>
            <w:vAlign w:val="center"/>
          </w:tcPr>
          <w:p w14:paraId="382EA0BD" w14:textId="77777777" w:rsidR="00A62E8E" w:rsidRPr="00E034AE" w:rsidRDefault="00A62E8E" w:rsidP="00161F9D">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重要性</w:t>
            </w:r>
          </w:p>
        </w:tc>
        <w:tc>
          <w:tcPr>
            <w:tcW w:w="880" w:type="pct"/>
            <w:shd w:val="clear" w:color="000000" w:fill="A6A6A6"/>
            <w:vAlign w:val="center"/>
          </w:tcPr>
          <w:p w14:paraId="6FD9454E" w14:textId="77777777" w:rsidR="00A62E8E" w:rsidRPr="00E034AE" w:rsidRDefault="00A62E8E" w:rsidP="00161F9D">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指标项</w:t>
            </w:r>
          </w:p>
        </w:tc>
        <w:tc>
          <w:tcPr>
            <w:tcW w:w="3619" w:type="pct"/>
            <w:shd w:val="clear" w:color="000000" w:fill="A6A6A6"/>
            <w:vAlign w:val="center"/>
          </w:tcPr>
          <w:p w14:paraId="7D44A895" w14:textId="77777777" w:rsidR="00A62E8E" w:rsidRPr="00E034AE" w:rsidRDefault="00A62E8E" w:rsidP="00161F9D">
            <w:pPr>
              <w:jc w:val="center"/>
              <w:rPr>
                <w:rFonts w:ascii="宋体" w:hAnsi="宋体" w:cs="宋体"/>
                <w:b/>
                <w:bCs/>
                <w:color w:val="000000"/>
                <w:kern w:val="0"/>
                <w:sz w:val="24"/>
                <w:szCs w:val="24"/>
              </w:rPr>
            </w:pPr>
            <w:r w:rsidRPr="00E034AE">
              <w:rPr>
                <w:rFonts w:ascii="宋体" w:hAnsi="宋体" w:cs="宋体" w:hint="eastAsia"/>
                <w:b/>
                <w:bCs/>
                <w:color w:val="000000"/>
                <w:kern w:val="0"/>
                <w:sz w:val="24"/>
                <w:szCs w:val="24"/>
              </w:rPr>
              <w:t>指标要求</w:t>
            </w:r>
          </w:p>
        </w:tc>
      </w:tr>
      <w:tr w:rsidR="00A62E8E" w:rsidRPr="00E034AE" w14:paraId="18EC1B8A" w14:textId="77777777" w:rsidTr="006430BE">
        <w:trPr>
          <w:trHeight w:val="386"/>
        </w:trPr>
        <w:tc>
          <w:tcPr>
            <w:tcW w:w="500" w:type="pct"/>
            <w:shd w:val="clear" w:color="000000" w:fill="FFFFFF"/>
            <w:vAlign w:val="center"/>
          </w:tcPr>
          <w:p w14:paraId="4B3BBAC8" w14:textId="70ECD4D3" w:rsidR="00A62E8E" w:rsidRPr="00E034AE" w:rsidRDefault="0074368F" w:rsidP="0078268E">
            <w:pPr>
              <w:jc w:val="center"/>
              <w:rPr>
                <w:rFonts w:ascii="宋体" w:hAnsi="宋体" w:cs="宋体"/>
                <w:color w:val="000000"/>
                <w:kern w:val="0"/>
                <w:sz w:val="24"/>
                <w:szCs w:val="24"/>
              </w:rPr>
            </w:pPr>
            <w:r w:rsidRPr="00E034AE">
              <w:rPr>
                <w:rFonts w:ascii="宋体" w:hAnsi="宋体" w:cs="宋体"/>
                <w:color w:val="000000"/>
                <w:kern w:val="0"/>
                <w:sz w:val="24"/>
                <w:szCs w:val="24"/>
              </w:rPr>
              <w:t>63</w:t>
            </w:r>
          </w:p>
        </w:tc>
        <w:tc>
          <w:tcPr>
            <w:tcW w:w="880" w:type="pct"/>
            <w:shd w:val="clear" w:color="000000" w:fill="FFFFFF"/>
          </w:tcPr>
          <w:p w14:paraId="4D7970DC" w14:textId="66A5D8C4" w:rsidR="00A62E8E" w:rsidRPr="00E034AE" w:rsidRDefault="00A62E8E" w:rsidP="0078268E">
            <w:pPr>
              <w:jc w:val="center"/>
              <w:rPr>
                <w:rFonts w:ascii="宋体" w:hAnsi="宋体" w:cs="宋体"/>
                <w:color w:val="000000"/>
                <w:kern w:val="0"/>
                <w:sz w:val="24"/>
                <w:szCs w:val="24"/>
              </w:rPr>
            </w:pPr>
            <w:r w:rsidRPr="00E034AE">
              <w:rPr>
                <w:rFonts w:hint="eastAsia"/>
                <w:color w:val="000000"/>
                <w:sz w:val="24"/>
                <w:szCs w:val="24"/>
              </w:rPr>
              <w:t>压缩标准</w:t>
            </w:r>
            <w:r w:rsidRPr="00E034AE">
              <w:rPr>
                <w:rFonts w:ascii="宋体" w:hAnsi="宋体" w:cs="宋体"/>
                <w:color w:val="000000"/>
                <w:kern w:val="0"/>
                <w:sz w:val="24"/>
                <w:szCs w:val="24"/>
              </w:rPr>
              <w:t xml:space="preserve"> </w:t>
            </w:r>
          </w:p>
        </w:tc>
        <w:tc>
          <w:tcPr>
            <w:tcW w:w="3619" w:type="pct"/>
            <w:shd w:val="clear" w:color="000000" w:fill="FFFFFF"/>
            <w:vAlign w:val="center"/>
          </w:tcPr>
          <w:p w14:paraId="46EB7878" w14:textId="04CD71CD" w:rsidR="00A62E8E" w:rsidRPr="00E034AE" w:rsidRDefault="00A62E8E" w:rsidP="0078268E">
            <w:pPr>
              <w:jc w:val="center"/>
              <w:rPr>
                <w:rFonts w:ascii="宋体" w:hAnsi="宋体" w:cs="宋体"/>
                <w:color w:val="000000"/>
                <w:kern w:val="0"/>
                <w:sz w:val="24"/>
                <w:szCs w:val="24"/>
              </w:rPr>
            </w:pPr>
            <w:r w:rsidRPr="00E034AE">
              <w:rPr>
                <w:rFonts w:hint="eastAsia"/>
                <w:color w:val="000000"/>
                <w:sz w:val="24"/>
                <w:szCs w:val="24"/>
              </w:rPr>
              <w:t>H.265</w:t>
            </w:r>
            <w:r w:rsidRPr="00E034AE">
              <w:rPr>
                <w:rFonts w:hint="eastAsia"/>
                <w:color w:val="000000"/>
                <w:sz w:val="24"/>
                <w:szCs w:val="24"/>
              </w:rPr>
              <w:t>压缩</w:t>
            </w:r>
          </w:p>
        </w:tc>
      </w:tr>
      <w:tr w:rsidR="00A62E8E" w:rsidRPr="00E034AE" w14:paraId="7663053C" w14:textId="77777777" w:rsidTr="006430BE">
        <w:trPr>
          <w:trHeight w:val="540"/>
        </w:trPr>
        <w:tc>
          <w:tcPr>
            <w:tcW w:w="500" w:type="pct"/>
            <w:shd w:val="clear" w:color="000000" w:fill="FFFFFF"/>
            <w:vAlign w:val="center"/>
          </w:tcPr>
          <w:p w14:paraId="6B477DC6" w14:textId="005C531B" w:rsidR="00A62E8E" w:rsidRPr="00E034AE" w:rsidRDefault="0074368F" w:rsidP="0078268E">
            <w:pPr>
              <w:jc w:val="center"/>
              <w:rPr>
                <w:rFonts w:ascii="宋体" w:hAnsi="宋体" w:cs="宋体"/>
                <w:color w:val="000000"/>
                <w:kern w:val="0"/>
                <w:sz w:val="24"/>
                <w:szCs w:val="24"/>
              </w:rPr>
            </w:pPr>
            <w:r w:rsidRPr="00E034AE">
              <w:rPr>
                <w:rFonts w:ascii="宋体" w:hAnsi="宋体" w:cs="宋体" w:hint="eastAsia"/>
                <w:color w:val="000000"/>
                <w:kern w:val="0"/>
                <w:sz w:val="24"/>
                <w:szCs w:val="24"/>
              </w:rPr>
              <w:t>6</w:t>
            </w:r>
            <w:r w:rsidRPr="00E034AE">
              <w:rPr>
                <w:rFonts w:ascii="宋体" w:hAnsi="宋体" w:cs="宋体"/>
                <w:color w:val="000000"/>
                <w:kern w:val="0"/>
                <w:sz w:val="24"/>
                <w:szCs w:val="24"/>
              </w:rPr>
              <w:t>4</w:t>
            </w:r>
          </w:p>
        </w:tc>
        <w:tc>
          <w:tcPr>
            <w:tcW w:w="880" w:type="pct"/>
            <w:shd w:val="clear" w:color="000000" w:fill="FFFFFF"/>
          </w:tcPr>
          <w:p w14:paraId="30B11762" w14:textId="19E6830E" w:rsidR="00A62E8E" w:rsidRPr="00E034AE" w:rsidRDefault="00A62E8E" w:rsidP="0078268E">
            <w:pPr>
              <w:jc w:val="center"/>
              <w:rPr>
                <w:rFonts w:ascii="宋体" w:hAnsi="宋体" w:cs="宋体"/>
                <w:color w:val="000000"/>
                <w:kern w:val="0"/>
                <w:sz w:val="24"/>
                <w:szCs w:val="24"/>
              </w:rPr>
            </w:pPr>
            <w:r w:rsidRPr="00E034AE">
              <w:rPr>
                <w:rFonts w:hint="eastAsia"/>
                <w:color w:val="000000"/>
                <w:sz w:val="24"/>
                <w:szCs w:val="24"/>
              </w:rPr>
              <w:t>视频分辨率</w:t>
            </w:r>
          </w:p>
        </w:tc>
        <w:tc>
          <w:tcPr>
            <w:tcW w:w="3619" w:type="pct"/>
            <w:shd w:val="clear" w:color="000000" w:fill="FFFFFF"/>
            <w:vAlign w:val="center"/>
          </w:tcPr>
          <w:p w14:paraId="14DAC739" w14:textId="4AB88D42" w:rsidR="00A62E8E" w:rsidRPr="00E034AE" w:rsidRDefault="00A62E8E" w:rsidP="0078268E">
            <w:pPr>
              <w:jc w:val="center"/>
              <w:rPr>
                <w:rFonts w:ascii="宋体" w:hAnsi="宋体" w:cs="宋体"/>
                <w:color w:val="000000"/>
                <w:kern w:val="0"/>
                <w:sz w:val="24"/>
                <w:szCs w:val="24"/>
              </w:rPr>
            </w:pPr>
            <w:r w:rsidRPr="00E034AE">
              <w:rPr>
                <w:rFonts w:hint="eastAsia"/>
                <w:color w:val="000000"/>
                <w:sz w:val="24"/>
                <w:szCs w:val="24"/>
              </w:rPr>
              <w:t>4K</w:t>
            </w:r>
            <w:r w:rsidRPr="00E034AE">
              <w:rPr>
                <w:rFonts w:hint="eastAsia"/>
                <w:color w:val="000000"/>
                <w:sz w:val="24"/>
                <w:szCs w:val="24"/>
              </w:rPr>
              <w:t>高清</w:t>
            </w:r>
          </w:p>
        </w:tc>
      </w:tr>
      <w:tr w:rsidR="00A62E8E" w:rsidRPr="00E034AE" w14:paraId="2E4CE0E0" w14:textId="77777777" w:rsidTr="006430BE">
        <w:trPr>
          <w:trHeight w:val="540"/>
        </w:trPr>
        <w:tc>
          <w:tcPr>
            <w:tcW w:w="500" w:type="pct"/>
            <w:shd w:val="clear" w:color="000000" w:fill="FFFFFF"/>
            <w:vAlign w:val="center"/>
          </w:tcPr>
          <w:p w14:paraId="668BD6D5" w14:textId="5550305D" w:rsidR="00A62E8E" w:rsidRPr="00E034AE" w:rsidRDefault="0074368F" w:rsidP="0078268E">
            <w:pPr>
              <w:jc w:val="center"/>
              <w:rPr>
                <w:rFonts w:ascii="宋体" w:hAnsi="宋体" w:cs="宋体"/>
                <w:color w:val="000000"/>
                <w:kern w:val="0"/>
                <w:sz w:val="24"/>
                <w:szCs w:val="24"/>
              </w:rPr>
            </w:pPr>
            <w:r w:rsidRPr="00E034AE">
              <w:rPr>
                <w:rFonts w:ascii="宋体" w:hAnsi="宋体" w:cs="宋体" w:hint="eastAsia"/>
                <w:color w:val="000000"/>
                <w:kern w:val="0"/>
                <w:sz w:val="24"/>
                <w:szCs w:val="24"/>
              </w:rPr>
              <w:t>6</w:t>
            </w:r>
            <w:r w:rsidRPr="00E034AE">
              <w:rPr>
                <w:rFonts w:ascii="宋体" w:hAnsi="宋体" w:cs="宋体"/>
                <w:color w:val="000000"/>
                <w:kern w:val="0"/>
                <w:sz w:val="24"/>
                <w:szCs w:val="24"/>
              </w:rPr>
              <w:t>5</w:t>
            </w:r>
          </w:p>
        </w:tc>
        <w:tc>
          <w:tcPr>
            <w:tcW w:w="880" w:type="pct"/>
            <w:shd w:val="clear" w:color="000000" w:fill="FFFFFF"/>
          </w:tcPr>
          <w:p w14:paraId="1DBDA89C" w14:textId="55320650" w:rsidR="00A62E8E" w:rsidRPr="00E034AE" w:rsidRDefault="00A62E8E" w:rsidP="0078268E">
            <w:pPr>
              <w:jc w:val="center"/>
              <w:rPr>
                <w:rFonts w:ascii="宋体" w:hAnsi="宋体" w:cs="宋体"/>
                <w:color w:val="000000"/>
                <w:kern w:val="0"/>
                <w:sz w:val="24"/>
                <w:szCs w:val="24"/>
              </w:rPr>
            </w:pPr>
            <w:r w:rsidRPr="00E034AE">
              <w:rPr>
                <w:rFonts w:hint="eastAsia"/>
                <w:color w:val="000000"/>
                <w:sz w:val="24"/>
                <w:szCs w:val="24"/>
              </w:rPr>
              <w:t>视频制式</w:t>
            </w:r>
          </w:p>
        </w:tc>
        <w:tc>
          <w:tcPr>
            <w:tcW w:w="3619" w:type="pct"/>
            <w:shd w:val="clear" w:color="000000" w:fill="FFFFFF"/>
            <w:vAlign w:val="center"/>
          </w:tcPr>
          <w:p w14:paraId="0FFA2C7C" w14:textId="769D5E04" w:rsidR="00A62E8E" w:rsidRPr="00E034AE" w:rsidRDefault="00A62E8E" w:rsidP="0078268E">
            <w:pPr>
              <w:jc w:val="center"/>
              <w:rPr>
                <w:rFonts w:ascii="宋体" w:hAnsi="宋体" w:cs="宋体"/>
                <w:color w:val="000000"/>
                <w:kern w:val="0"/>
                <w:sz w:val="24"/>
                <w:szCs w:val="24"/>
              </w:rPr>
            </w:pPr>
            <w:r w:rsidRPr="00E034AE">
              <w:rPr>
                <w:rFonts w:hint="eastAsia"/>
                <w:color w:val="000000"/>
                <w:sz w:val="24"/>
                <w:szCs w:val="24"/>
              </w:rPr>
              <w:t>HDMI/VGA</w:t>
            </w:r>
          </w:p>
        </w:tc>
      </w:tr>
      <w:tr w:rsidR="00A62E8E" w:rsidRPr="00E034AE" w14:paraId="1637DCBD" w14:textId="77777777" w:rsidTr="006430BE">
        <w:trPr>
          <w:trHeight w:val="540"/>
        </w:trPr>
        <w:tc>
          <w:tcPr>
            <w:tcW w:w="500" w:type="pct"/>
            <w:shd w:val="clear" w:color="000000" w:fill="FFFFFF"/>
            <w:vAlign w:val="center"/>
          </w:tcPr>
          <w:p w14:paraId="3D4E25E6" w14:textId="6B4F1E74" w:rsidR="00A62E8E" w:rsidRPr="00E034AE" w:rsidRDefault="0074368F" w:rsidP="0078268E">
            <w:pPr>
              <w:jc w:val="center"/>
              <w:rPr>
                <w:rFonts w:ascii="宋体" w:hAnsi="宋体" w:cs="宋体"/>
                <w:color w:val="000000"/>
                <w:kern w:val="0"/>
                <w:sz w:val="24"/>
                <w:szCs w:val="24"/>
              </w:rPr>
            </w:pPr>
            <w:r w:rsidRPr="00E034AE">
              <w:rPr>
                <w:rFonts w:ascii="宋体" w:hAnsi="宋体" w:cs="宋体" w:hint="eastAsia"/>
                <w:color w:val="000000"/>
                <w:kern w:val="0"/>
                <w:sz w:val="24"/>
                <w:szCs w:val="24"/>
              </w:rPr>
              <w:t>6</w:t>
            </w:r>
            <w:r w:rsidRPr="00E034AE">
              <w:rPr>
                <w:rFonts w:ascii="宋体" w:hAnsi="宋体" w:cs="宋体"/>
                <w:color w:val="000000"/>
                <w:kern w:val="0"/>
                <w:sz w:val="24"/>
                <w:szCs w:val="24"/>
              </w:rPr>
              <w:t>6</w:t>
            </w:r>
          </w:p>
        </w:tc>
        <w:tc>
          <w:tcPr>
            <w:tcW w:w="880" w:type="pct"/>
            <w:shd w:val="clear" w:color="000000" w:fill="FFFFFF"/>
          </w:tcPr>
          <w:p w14:paraId="7A10BB7F" w14:textId="6369F748" w:rsidR="00A62E8E" w:rsidRPr="00E034AE" w:rsidRDefault="00A62E8E" w:rsidP="0078268E">
            <w:pPr>
              <w:jc w:val="center"/>
              <w:rPr>
                <w:color w:val="000000"/>
                <w:sz w:val="24"/>
                <w:szCs w:val="24"/>
              </w:rPr>
            </w:pPr>
            <w:r w:rsidRPr="00E034AE">
              <w:rPr>
                <w:rFonts w:hint="eastAsia"/>
                <w:color w:val="000000"/>
                <w:sz w:val="24"/>
                <w:szCs w:val="24"/>
              </w:rPr>
              <w:t>存储量</w:t>
            </w:r>
          </w:p>
        </w:tc>
        <w:tc>
          <w:tcPr>
            <w:tcW w:w="3619" w:type="pct"/>
            <w:shd w:val="clear" w:color="000000" w:fill="FFFFFF"/>
            <w:vAlign w:val="center"/>
          </w:tcPr>
          <w:p w14:paraId="6EF5FA42" w14:textId="62E0F974" w:rsidR="00A62E8E" w:rsidRPr="00E034AE" w:rsidRDefault="00733CE8" w:rsidP="0078268E">
            <w:pPr>
              <w:jc w:val="center"/>
              <w:rPr>
                <w:color w:val="000000"/>
                <w:sz w:val="24"/>
                <w:szCs w:val="24"/>
              </w:rPr>
            </w:pPr>
            <w:r w:rsidRPr="00E034AE">
              <w:rPr>
                <w:rFonts w:hint="eastAsia"/>
                <w:color w:val="000000"/>
                <w:sz w:val="24"/>
                <w:szCs w:val="24"/>
              </w:rPr>
              <w:t>支持在</w:t>
            </w:r>
            <w:r w:rsidRPr="00E034AE">
              <w:rPr>
                <w:rFonts w:hint="eastAsia"/>
                <w:color w:val="000000"/>
                <w:sz w:val="24"/>
                <w:szCs w:val="24"/>
              </w:rPr>
              <w:t>H</w:t>
            </w:r>
            <w:r w:rsidRPr="00E034AE">
              <w:rPr>
                <w:color w:val="000000"/>
                <w:sz w:val="24"/>
                <w:szCs w:val="24"/>
              </w:rPr>
              <w:t>.265</w:t>
            </w:r>
            <w:r w:rsidRPr="00E034AE">
              <w:rPr>
                <w:rFonts w:hint="eastAsia"/>
                <w:color w:val="000000"/>
                <w:sz w:val="24"/>
                <w:szCs w:val="24"/>
              </w:rPr>
              <w:t>压缩的</w:t>
            </w:r>
            <w:r w:rsidRPr="00E034AE">
              <w:rPr>
                <w:rFonts w:hint="eastAsia"/>
                <w:color w:val="000000"/>
                <w:sz w:val="24"/>
                <w:szCs w:val="24"/>
              </w:rPr>
              <w:t>2</w:t>
            </w:r>
            <w:r w:rsidRPr="00E034AE">
              <w:rPr>
                <w:color w:val="000000"/>
                <w:sz w:val="24"/>
                <w:szCs w:val="24"/>
              </w:rPr>
              <w:t>M</w:t>
            </w:r>
            <w:r w:rsidRPr="00E034AE">
              <w:rPr>
                <w:rFonts w:hint="eastAsia"/>
                <w:color w:val="000000"/>
                <w:sz w:val="24"/>
                <w:szCs w:val="24"/>
              </w:rPr>
              <w:t>码流下不短于</w:t>
            </w:r>
            <w:r w:rsidRPr="00E034AE">
              <w:rPr>
                <w:rFonts w:hint="eastAsia"/>
                <w:color w:val="000000"/>
                <w:sz w:val="24"/>
                <w:szCs w:val="24"/>
              </w:rPr>
              <w:t>3</w:t>
            </w:r>
            <w:r w:rsidRPr="00E034AE">
              <w:rPr>
                <w:color w:val="000000"/>
                <w:sz w:val="24"/>
                <w:szCs w:val="24"/>
              </w:rPr>
              <w:t>0</w:t>
            </w:r>
            <w:r w:rsidRPr="00E034AE">
              <w:rPr>
                <w:rFonts w:hint="eastAsia"/>
                <w:color w:val="000000"/>
                <w:sz w:val="24"/>
                <w:szCs w:val="24"/>
              </w:rPr>
              <w:t>天的存储量，</w:t>
            </w:r>
          </w:p>
        </w:tc>
      </w:tr>
      <w:tr w:rsidR="00A62E8E" w:rsidRPr="00E034AE" w14:paraId="43C354B6" w14:textId="77777777" w:rsidTr="006430BE">
        <w:trPr>
          <w:trHeight w:val="540"/>
        </w:trPr>
        <w:tc>
          <w:tcPr>
            <w:tcW w:w="500" w:type="pct"/>
            <w:shd w:val="clear" w:color="000000" w:fill="FFFFFF"/>
            <w:vAlign w:val="center"/>
          </w:tcPr>
          <w:p w14:paraId="153D93A3" w14:textId="11F47C3E" w:rsidR="00A62E8E" w:rsidRPr="00E034AE" w:rsidRDefault="0074368F" w:rsidP="0078268E">
            <w:pPr>
              <w:jc w:val="center"/>
              <w:rPr>
                <w:rFonts w:ascii="宋体" w:hAnsi="宋体" w:cs="宋体"/>
                <w:color w:val="000000"/>
                <w:kern w:val="0"/>
                <w:sz w:val="24"/>
                <w:szCs w:val="24"/>
              </w:rPr>
            </w:pPr>
            <w:r w:rsidRPr="00E034AE">
              <w:rPr>
                <w:rFonts w:ascii="宋体" w:hAnsi="宋体" w:cs="宋体" w:hint="eastAsia"/>
                <w:color w:val="000000"/>
                <w:kern w:val="0"/>
                <w:sz w:val="24"/>
                <w:szCs w:val="24"/>
              </w:rPr>
              <w:t>6</w:t>
            </w:r>
            <w:r w:rsidRPr="00E034AE">
              <w:rPr>
                <w:rFonts w:ascii="宋体" w:hAnsi="宋体" w:cs="宋体"/>
                <w:color w:val="000000"/>
                <w:kern w:val="0"/>
                <w:sz w:val="24"/>
                <w:szCs w:val="24"/>
              </w:rPr>
              <w:t>7</w:t>
            </w:r>
          </w:p>
        </w:tc>
        <w:tc>
          <w:tcPr>
            <w:tcW w:w="880" w:type="pct"/>
            <w:shd w:val="clear" w:color="000000" w:fill="FFFFFF"/>
          </w:tcPr>
          <w:p w14:paraId="76557FE5" w14:textId="228AA6A0" w:rsidR="00A62E8E" w:rsidRPr="00E034AE" w:rsidRDefault="00A62E8E" w:rsidP="0078268E">
            <w:pPr>
              <w:jc w:val="center"/>
              <w:rPr>
                <w:rFonts w:ascii="宋体" w:hAnsi="宋体" w:cs="宋体"/>
                <w:color w:val="000000"/>
                <w:kern w:val="0"/>
                <w:sz w:val="24"/>
                <w:szCs w:val="24"/>
              </w:rPr>
            </w:pPr>
            <w:r w:rsidRPr="00E034AE">
              <w:rPr>
                <w:rFonts w:hint="eastAsia"/>
                <w:color w:val="000000"/>
                <w:sz w:val="24"/>
                <w:szCs w:val="24"/>
              </w:rPr>
              <w:t>录像方式</w:t>
            </w:r>
          </w:p>
        </w:tc>
        <w:tc>
          <w:tcPr>
            <w:tcW w:w="3619" w:type="pct"/>
            <w:shd w:val="clear" w:color="000000" w:fill="FFFFFF"/>
            <w:vAlign w:val="center"/>
          </w:tcPr>
          <w:p w14:paraId="4918706C" w14:textId="3692A22E" w:rsidR="00A62E8E" w:rsidRPr="00E034AE" w:rsidRDefault="00A62E8E" w:rsidP="0078268E">
            <w:pPr>
              <w:jc w:val="center"/>
              <w:rPr>
                <w:rFonts w:ascii="宋体" w:hAnsi="宋体" w:cs="宋体"/>
                <w:color w:val="000000"/>
                <w:kern w:val="0"/>
                <w:sz w:val="24"/>
                <w:szCs w:val="24"/>
              </w:rPr>
            </w:pPr>
            <w:r w:rsidRPr="00E034AE">
              <w:rPr>
                <w:rFonts w:hint="eastAsia"/>
                <w:color w:val="000000"/>
                <w:sz w:val="24"/>
                <w:szCs w:val="24"/>
              </w:rPr>
              <w:t>手动录像、定时录像、移动侦测录像、报警录像、</w:t>
            </w:r>
            <w:proofErr w:type="gramStart"/>
            <w:r w:rsidRPr="00E034AE">
              <w:rPr>
                <w:rFonts w:hint="eastAsia"/>
                <w:color w:val="000000"/>
                <w:sz w:val="24"/>
                <w:szCs w:val="24"/>
              </w:rPr>
              <w:t>动测或</w:t>
            </w:r>
            <w:proofErr w:type="gramEnd"/>
            <w:r w:rsidRPr="00E034AE">
              <w:rPr>
                <w:rFonts w:hint="eastAsia"/>
                <w:color w:val="000000"/>
                <w:sz w:val="24"/>
                <w:szCs w:val="24"/>
              </w:rPr>
              <w:t>报警录像、</w:t>
            </w:r>
            <w:proofErr w:type="gramStart"/>
            <w:r w:rsidRPr="00E034AE">
              <w:rPr>
                <w:rFonts w:hint="eastAsia"/>
                <w:color w:val="000000"/>
                <w:sz w:val="24"/>
                <w:szCs w:val="24"/>
              </w:rPr>
              <w:t>动测和</w:t>
            </w:r>
            <w:proofErr w:type="gramEnd"/>
            <w:r w:rsidRPr="00E034AE">
              <w:rPr>
                <w:rFonts w:hint="eastAsia"/>
                <w:color w:val="000000"/>
                <w:sz w:val="24"/>
                <w:szCs w:val="24"/>
              </w:rPr>
              <w:t>报警录像</w:t>
            </w:r>
          </w:p>
        </w:tc>
      </w:tr>
      <w:tr w:rsidR="00A62E8E" w:rsidRPr="00E034AE" w14:paraId="63998C71" w14:textId="77777777" w:rsidTr="006430BE">
        <w:trPr>
          <w:trHeight w:val="540"/>
        </w:trPr>
        <w:tc>
          <w:tcPr>
            <w:tcW w:w="500" w:type="pct"/>
            <w:shd w:val="clear" w:color="000000" w:fill="FFFFFF"/>
            <w:vAlign w:val="center"/>
          </w:tcPr>
          <w:p w14:paraId="7BB94122" w14:textId="091BFE39" w:rsidR="00A62E8E" w:rsidRPr="00E034AE" w:rsidRDefault="0074368F" w:rsidP="0078268E">
            <w:pPr>
              <w:jc w:val="center"/>
              <w:rPr>
                <w:rFonts w:ascii="宋体" w:hAnsi="宋体" w:cs="宋体"/>
                <w:color w:val="000000"/>
                <w:kern w:val="0"/>
                <w:sz w:val="24"/>
                <w:szCs w:val="24"/>
              </w:rPr>
            </w:pPr>
            <w:r w:rsidRPr="00E034AE">
              <w:rPr>
                <w:rFonts w:ascii="宋体" w:hAnsi="宋体" w:cs="宋体" w:hint="eastAsia"/>
                <w:color w:val="000000"/>
                <w:kern w:val="0"/>
                <w:sz w:val="24"/>
                <w:szCs w:val="24"/>
              </w:rPr>
              <w:t>6</w:t>
            </w:r>
            <w:r w:rsidRPr="00E034AE">
              <w:rPr>
                <w:rFonts w:ascii="宋体" w:hAnsi="宋体" w:cs="宋体"/>
                <w:color w:val="000000"/>
                <w:kern w:val="0"/>
                <w:sz w:val="24"/>
                <w:szCs w:val="24"/>
              </w:rPr>
              <w:t>8</w:t>
            </w:r>
          </w:p>
        </w:tc>
        <w:tc>
          <w:tcPr>
            <w:tcW w:w="880" w:type="pct"/>
            <w:shd w:val="clear" w:color="000000" w:fill="FFFFFF"/>
          </w:tcPr>
          <w:p w14:paraId="0D04B76E" w14:textId="2A3CD6D6" w:rsidR="00A62E8E" w:rsidRPr="00E034AE" w:rsidRDefault="00A62E8E" w:rsidP="0078268E">
            <w:pPr>
              <w:jc w:val="center"/>
              <w:rPr>
                <w:rFonts w:ascii="宋体" w:hAnsi="宋体" w:cs="宋体"/>
                <w:color w:val="000000"/>
                <w:kern w:val="0"/>
                <w:sz w:val="24"/>
                <w:szCs w:val="24"/>
              </w:rPr>
            </w:pPr>
            <w:r w:rsidRPr="00E034AE">
              <w:rPr>
                <w:rFonts w:hint="eastAsia"/>
                <w:color w:val="000000"/>
                <w:sz w:val="24"/>
                <w:szCs w:val="24"/>
              </w:rPr>
              <w:t>录像回放</w:t>
            </w:r>
          </w:p>
        </w:tc>
        <w:tc>
          <w:tcPr>
            <w:tcW w:w="3619" w:type="pct"/>
            <w:shd w:val="clear" w:color="000000" w:fill="FFFFFF"/>
            <w:vAlign w:val="center"/>
          </w:tcPr>
          <w:p w14:paraId="08FDB707" w14:textId="5223807F" w:rsidR="00A62E8E" w:rsidRPr="00E034AE" w:rsidRDefault="00A62E8E" w:rsidP="0078268E">
            <w:pPr>
              <w:jc w:val="center"/>
              <w:rPr>
                <w:rFonts w:ascii="宋体" w:hAnsi="宋体" w:cs="宋体"/>
                <w:color w:val="000000"/>
                <w:kern w:val="0"/>
                <w:sz w:val="24"/>
                <w:szCs w:val="24"/>
              </w:rPr>
            </w:pPr>
            <w:r w:rsidRPr="00E034AE">
              <w:rPr>
                <w:rFonts w:hint="eastAsia"/>
                <w:color w:val="000000"/>
                <w:sz w:val="24"/>
                <w:szCs w:val="24"/>
              </w:rPr>
              <w:t>即使回放，常规回放，事件回放，日志回放，标签回放，外部文件回放</w:t>
            </w:r>
          </w:p>
        </w:tc>
      </w:tr>
      <w:tr w:rsidR="00A62E8E" w:rsidRPr="00E034AE" w14:paraId="530736EE" w14:textId="77777777" w:rsidTr="006430BE">
        <w:trPr>
          <w:trHeight w:val="540"/>
        </w:trPr>
        <w:tc>
          <w:tcPr>
            <w:tcW w:w="500" w:type="pct"/>
            <w:shd w:val="clear" w:color="000000" w:fill="FFFFFF"/>
            <w:vAlign w:val="center"/>
          </w:tcPr>
          <w:p w14:paraId="51A8EBF4" w14:textId="3CA460A2" w:rsidR="00A62E8E" w:rsidRPr="00E034AE" w:rsidRDefault="0074368F" w:rsidP="0078268E">
            <w:pPr>
              <w:jc w:val="center"/>
              <w:rPr>
                <w:rFonts w:ascii="宋体" w:hAnsi="宋体" w:cs="宋体"/>
                <w:color w:val="000000"/>
                <w:kern w:val="0"/>
                <w:sz w:val="24"/>
                <w:szCs w:val="24"/>
              </w:rPr>
            </w:pPr>
            <w:r w:rsidRPr="00E034AE">
              <w:rPr>
                <w:rFonts w:ascii="宋体" w:hAnsi="宋体" w:cs="宋体" w:hint="eastAsia"/>
                <w:color w:val="000000"/>
                <w:kern w:val="0"/>
                <w:sz w:val="24"/>
                <w:szCs w:val="24"/>
              </w:rPr>
              <w:t>6</w:t>
            </w:r>
            <w:r w:rsidRPr="00E034AE">
              <w:rPr>
                <w:rFonts w:ascii="宋体" w:hAnsi="宋体" w:cs="宋体"/>
                <w:color w:val="000000"/>
                <w:kern w:val="0"/>
                <w:sz w:val="24"/>
                <w:szCs w:val="24"/>
              </w:rPr>
              <w:t>9</w:t>
            </w:r>
          </w:p>
        </w:tc>
        <w:tc>
          <w:tcPr>
            <w:tcW w:w="880" w:type="pct"/>
            <w:shd w:val="clear" w:color="000000" w:fill="FFFFFF"/>
          </w:tcPr>
          <w:p w14:paraId="5870E294" w14:textId="7A4BDB54" w:rsidR="00A62E8E" w:rsidRPr="00E034AE" w:rsidRDefault="00A62E8E" w:rsidP="0078268E">
            <w:pPr>
              <w:jc w:val="center"/>
              <w:rPr>
                <w:rFonts w:ascii="宋体" w:hAnsi="宋体" w:cs="宋体"/>
                <w:color w:val="000000"/>
                <w:kern w:val="0"/>
                <w:sz w:val="24"/>
                <w:szCs w:val="24"/>
              </w:rPr>
            </w:pPr>
            <w:r w:rsidRPr="00E034AE">
              <w:rPr>
                <w:rFonts w:hint="eastAsia"/>
                <w:color w:val="000000"/>
                <w:sz w:val="24"/>
                <w:szCs w:val="24"/>
              </w:rPr>
              <w:t>备份方式</w:t>
            </w:r>
          </w:p>
        </w:tc>
        <w:tc>
          <w:tcPr>
            <w:tcW w:w="3619" w:type="pct"/>
            <w:shd w:val="clear" w:color="000000" w:fill="FFFFFF"/>
            <w:vAlign w:val="center"/>
          </w:tcPr>
          <w:p w14:paraId="7DB13A07" w14:textId="3B8816EF" w:rsidR="00A62E8E" w:rsidRPr="00E034AE" w:rsidRDefault="00A62E8E" w:rsidP="0078268E">
            <w:pPr>
              <w:jc w:val="center"/>
              <w:rPr>
                <w:rFonts w:ascii="宋体" w:hAnsi="宋体" w:cs="宋体"/>
                <w:color w:val="000000"/>
                <w:kern w:val="0"/>
                <w:sz w:val="24"/>
                <w:szCs w:val="24"/>
              </w:rPr>
            </w:pPr>
            <w:r w:rsidRPr="00E034AE">
              <w:rPr>
                <w:rFonts w:hint="eastAsia"/>
                <w:color w:val="000000"/>
                <w:sz w:val="24"/>
                <w:szCs w:val="24"/>
              </w:rPr>
              <w:t>常规备份、事件备份、录像剪辑备份</w:t>
            </w:r>
          </w:p>
        </w:tc>
      </w:tr>
      <w:tr w:rsidR="00A62E8E" w:rsidRPr="00E034AE" w14:paraId="6C240F20" w14:textId="77777777" w:rsidTr="006430BE">
        <w:trPr>
          <w:trHeight w:val="540"/>
        </w:trPr>
        <w:tc>
          <w:tcPr>
            <w:tcW w:w="500" w:type="pct"/>
            <w:shd w:val="clear" w:color="000000" w:fill="FFFFFF"/>
            <w:vAlign w:val="center"/>
          </w:tcPr>
          <w:p w14:paraId="399B8C6A" w14:textId="2F3FC63A" w:rsidR="00A62E8E" w:rsidRPr="00E034AE" w:rsidRDefault="0074368F" w:rsidP="0078268E">
            <w:pPr>
              <w:jc w:val="center"/>
              <w:rPr>
                <w:rFonts w:ascii="宋体" w:hAnsi="宋体" w:cs="宋体"/>
                <w:color w:val="000000"/>
                <w:kern w:val="0"/>
                <w:sz w:val="24"/>
                <w:szCs w:val="24"/>
              </w:rPr>
            </w:pPr>
            <w:r w:rsidRPr="00E034AE">
              <w:rPr>
                <w:rFonts w:ascii="宋体" w:hAnsi="宋体" w:cs="宋体" w:hint="eastAsia"/>
                <w:color w:val="000000"/>
                <w:kern w:val="0"/>
                <w:sz w:val="24"/>
                <w:szCs w:val="24"/>
              </w:rPr>
              <w:t>7</w:t>
            </w:r>
            <w:r w:rsidRPr="00E034AE">
              <w:rPr>
                <w:rFonts w:ascii="宋体" w:hAnsi="宋体" w:cs="宋体"/>
                <w:color w:val="000000"/>
                <w:kern w:val="0"/>
                <w:sz w:val="24"/>
                <w:szCs w:val="24"/>
              </w:rPr>
              <w:t>0</w:t>
            </w:r>
          </w:p>
        </w:tc>
        <w:tc>
          <w:tcPr>
            <w:tcW w:w="880" w:type="pct"/>
            <w:shd w:val="clear" w:color="000000" w:fill="FFFFFF"/>
          </w:tcPr>
          <w:p w14:paraId="1F668D2F" w14:textId="16F3F141" w:rsidR="00A62E8E" w:rsidRPr="00E034AE" w:rsidRDefault="00A62E8E" w:rsidP="0078268E">
            <w:pPr>
              <w:jc w:val="center"/>
              <w:rPr>
                <w:rFonts w:ascii="宋体" w:hAnsi="宋体" w:cs="宋体"/>
                <w:color w:val="000000"/>
                <w:kern w:val="0"/>
                <w:sz w:val="24"/>
                <w:szCs w:val="24"/>
              </w:rPr>
            </w:pPr>
            <w:r w:rsidRPr="00E034AE">
              <w:rPr>
                <w:rFonts w:hint="eastAsia"/>
                <w:color w:val="000000"/>
                <w:sz w:val="24"/>
                <w:szCs w:val="24"/>
              </w:rPr>
              <w:t>视频输入</w:t>
            </w:r>
          </w:p>
        </w:tc>
        <w:tc>
          <w:tcPr>
            <w:tcW w:w="3619" w:type="pct"/>
            <w:shd w:val="clear" w:color="000000" w:fill="FFFFFF"/>
            <w:vAlign w:val="center"/>
          </w:tcPr>
          <w:p w14:paraId="3C431346" w14:textId="24277B59" w:rsidR="00A62E8E" w:rsidRPr="00E034AE" w:rsidRDefault="00A62E8E" w:rsidP="0078268E">
            <w:pPr>
              <w:jc w:val="center"/>
              <w:rPr>
                <w:rFonts w:ascii="宋体" w:hAnsi="宋体" w:cs="宋体"/>
                <w:color w:val="000000"/>
                <w:kern w:val="0"/>
                <w:sz w:val="24"/>
                <w:szCs w:val="24"/>
              </w:rPr>
            </w:pPr>
            <w:r w:rsidRPr="00E034AE">
              <w:rPr>
                <w:rFonts w:hint="eastAsia"/>
                <w:color w:val="000000"/>
                <w:sz w:val="24"/>
                <w:szCs w:val="24"/>
              </w:rPr>
              <w:t>≥</w:t>
            </w:r>
            <w:r w:rsidRPr="00E034AE">
              <w:rPr>
                <w:rFonts w:hint="eastAsia"/>
                <w:color w:val="000000"/>
                <w:sz w:val="24"/>
                <w:szCs w:val="24"/>
              </w:rPr>
              <w:t>8</w:t>
            </w:r>
            <w:r w:rsidRPr="00E034AE">
              <w:rPr>
                <w:rFonts w:hint="eastAsia"/>
                <w:color w:val="000000"/>
                <w:sz w:val="24"/>
                <w:szCs w:val="24"/>
              </w:rPr>
              <w:t>路</w:t>
            </w:r>
          </w:p>
        </w:tc>
      </w:tr>
      <w:tr w:rsidR="00A62E8E" w:rsidRPr="00E034AE" w14:paraId="2380517C" w14:textId="77777777" w:rsidTr="006430BE">
        <w:trPr>
          <w:trHeight w:val="540"/>
        </w:trPr>
        <w:tc>
          <w:tcPr>
            <w:tcW w:w="500" w:type="pct"/>
            <w:shd w:val="clear" w:color="000000" w:fill="FFFFFF"/>
            <w:vAlign w:val="center"/>
          </w:tcPr>
          <w:p w14:paraId="5D750C4B" w14:textId="1E97590B" w:rsidR="00A62E8E" w:rsidRPr="00E034AE" w:rsidRDefault="0074368F" w:rsidP="0078268E">
            <w:pPr>
              <w:jc w:val="center"/>
              <w:rPr>
                <w:rFonts w:ascii="宋体" w:hAnsi="宋体" w:cs="宋体"/>
                <w:color w:val="000000"/>
                <w:kern w:val="0"/>
                <w:sz w:val="24"/>
                <w:szCs w:val="24"/>
              </w:rPr>
            </w:pPr>
            <w:r w:rsidRPr="00E034AE">
              <w:rPr>
                <w:rFonts w:ascii="宋体" w:hAnsi="宋体" w:cs="宋体" w:hint="eastAsia"/>
                <w:color w:val="000000"/>
                <w:kern w:val="0"/>
                <w:sz w:val="24"/>
                <w:szCs w:val="24"/>
              </w:rPr>
              <w:t>7</w:t>
            </w:r>
            <w:r w:rsidRPr="00E034AE">
              <w:rPr>
                <w:rFonts w:ascii="宋体" w:hAnsi="宋体" w:cs="宋体"/>
                <w:color w:val="000000"/>
                <w:kern w:val="0"/>
                <w:sz w:val="24"/>
                <w:szCs w:val="24"/>
              </w:rPr>
              <w:t>1</w:t>
            </w:r>
          </w:p>
        </w:tc>
        <w:tc>
          <w:tcPr>
            <w:tcW w:w="880" w:type="pct"/>
            <w:shd w:val="clear" w:color="000000" w:fill="FFFFFF"/>
          </w:tcPr>
          <w:p w14:paraId="6E659314" w14:textId="62E1E874" w:rsidR="00A62E8E" w:rsidRPr="00E034AE" w:rsidRDefault="00A62E8E" w:rsidP="0078268E">
            <w:pPr>
              <w:jc w:val="center"/>
              <w:rPr>
                <w:rFonts w:ascii="宋体" w:hAnsi="宋体" w:cs="宋体"/>
                <w:color w:val="000000"/>
                <w:kern w:val="0"/>
                <w:sz w:val="24"/>
                <w:szCs w:val="24"/>
              </w:rPr>
            </w:pPr>
            <w:r w:rsidRPr="00E034AE">
              <w:rPr>
                <w:rFonts w:hint="eastAsia"/>
                <w:color w:val="000000"/>
                <w:sz w:val="24"/>
                <w:szCs w:val="24"/>
              </w:rPr>
              <w:t>视频输出</w:t>
            </w:r>
            <w:r w:rsidRPr="00E034AE">
              <w:rPr>
                <w:rFonts w:hint="eastAsia"/>
                <w:color w:val="000000"/>
                <w:sz w:val="24"/>
                <w:szCs w:val="24"/>
              </w:rPr>
              <w:t>:</w:t>
            </w:r>
          </w:p>
        </w:tc>
        <w:tc>
          <w:tcPr>
            <w:tcW w:w="3619" w:type="pct"/>
            <w:shd w:val="clear" w:color="000000" w:fill="FFFFFF"/>
            <w:vAlign w:val="center"/>
          </w:tcPr>
          <w:p w14:paraId="49C84D71" w14:textId="4420D756" w:rsidR="00A62E8E" w:rsidRPr="00E034AE" w:rsidRDefault="00A62E8E" w:rsidP="0078268E">
            <w:pPr>
              <w:jc w:val="center"/>
              <w:rPr>
                <w:rFonts w:ascii="宋体" w:hAnsi="宋体" w:cs="宋体"/>
                <w:color w:val="000000"/>
                <w:kern w:val="0"/>
                <w:sz w:val="24"/>
                <w:szCs w:val="24"/>
              </w:rPr>
            </w:pPr>
            <w:r w:rsidRPr="00E034AE">
              <w:rPr>
                <w:rFonts w:hint="eastAsia"/>
                <w:color w:val="000000"/>
                <w:sz w:val="24"/>
                <w:szCs w:val="24"/>
              </w:rPr>
              <w:t>1</w:t>
            </w:r>
            <w:r w:rsidRPr="00E034AE">
              <w:rPr>
                <w:rFonts w:hint="eastAsia"/>
                <w:color w:val="000000"/>
                <w:sz w:val="24"/>
                <w:szCs w:val="24"/>
              </w:rPr>
              <w:t>个</w:t>
            </w:r>
            <w:r w:rsidRPr="00E034AE">
              <w:rPr>
                <w:rFonts w:hint="eastAsia"/>
                <w:color w:val="000000"/>
                <w:sz w:val="24"/>
                <w:szCs w:val="24"/>
              </w:rPr>
              <w:t>HDMI</w:t>
            </w:r>
            <w:r w:rsidRPr="00E034AE">
              <w:rPr>
                <w:rFonts w:hint="eastAsia"/>
                <w:color w:val="000000"/>
                <w:sz w:val="24"/>
                <w:szCs w:val="24"/>
              </w:rPr>
              <w:t>接口，</w:t>
            </w:r>
            <w:r w:rsidRPr="00E034AE">
              <w:rPr>
                <w:rFonts w:hint="eastAsia"/>
                <w:color w:val="000000"/>
                <w:sz w:val="24"/>
                <w:szCs w:val="24"/>
              </w:rPr>
              <w:t>1</w:t>
            </w:r>
            <w:r w:rsidRPr="00E034AE">
              <w:rPr>
                <w:rFonts w:hint="eastAsia"/>
                <w:color w:val="000000"/>
                <w:sz w:val="24"/>
                <w:szCs w:val="24"/>
              </w:rPr>
              <w:t>个</w:t>
            </w:r>
            <w:r w:rsidRPr="00E034AE">
              <w:rPr>
                <w:rFonts w:hint="eastAsia"/>
                <w:color w:val="000000"/>
                <w:sz w:val="24"/>
                <w:szCs w:val="24"/>
              </w:rPr>
              <w:t>VGA</w:t>
            </w:r>
            <w:r w:rsidRPr="00E034AE">
              <w:rPr>
                <w:rFonts w:hint="eastAsia"/>
                <w:color w:val="000000"/>
                <w:sz w:val="24"/>
                <w:szCs w:val="24"/>
              </w:rPr>
              <w:t>接口</w:t>
            </w:r>
          </w:p>
        </w:tc>
      </w:tr>
      <w:tr w:rsidR="00A62E8E" w:rsidRPr="00E034AE" w14:paraId="1A9968EA" w14:textId="77777777" w:rsidTr="006430BE">
        <w:trPr>
          <w:trHeight w:val="540"/>
        </w:trPr>
        <w:tc>
          <w:tcPr>
            <w:tcW w:w="500" w:type="pct"/>
            <w:shd w:val="clear" w:color="000000" w:fill="FFFFFF"/>
            <w:vAlign w:val="center"/>
          </w:tcPr>
          <w:p w14:paraId="7736E67A" w14:textId="4BF8B07C" w:rsidR="00A62E8E" w:rsidRPr="00E034AE" w:rsidRDefault="0074368F" w:rsidP="0078268E">
            <w:pPr>
              <w:jc w:val="center"/>
              <w:rPr>
                <w:rFonts w:ascii="宋体" w:hAnsi="宋体" w:cs="宋体"/>
                <w:color w:val="000000"/>
                <w:kern w:val="0"/>
                <w:sz w:val="24"/>
                <w:szCs w:val="24"/>
              </w:rPr>
            </w:pPr>
            <w:r w:rsidRPr="00E034AE">
              <w:rPr>
                <w:rFonts w:ascii="宋体" w:hAnsi="宋体" w:cs="宋体" w:hint="eastAsia"/>
                <w:color w:val="000000"/>
                <w:kern w:val="0"/>
                <w:sz w:val="24"/>
                <w:szCs w:val="24"/>
              </w:rPr>
              <w:t>7</w:t>
            </w:r>
            <w:r w:rsidRPr="00E034AE">
              <w:rPr>
                <w:rFonts w:ascii="宋体" w:hAnsi="宋体" w:cs="宋体"/>
                <w:color w:val="000000"/>
                <w:kern w:val="0"/>
                <w:sz w:val="24"/>
                <w:szCs w:val="24"/>
              </w:rPr>
              <w:t>2</w:t>
            </w:r>
          </w:p>
        </w:tc>
        <w:tc>
          <w:tcPr>
            <w:tcW w:w="880" w:type="pct"/>
            <w:shd w:val="clear" w:color="000000" w:fill="FFFFFF"/>
          </w:tcPr>
          <w:p w14:paraId="1034CBBC" w14:textId="0576B56C" w:rsidR="00A62E8E" w:rsidRPr="00E034AE" w:rsidRDefault="00A62E8E" w:rsidP="0078268E">
            <w:pPr>
              <w:jc w:val="center"/>
              <w:rPr>
                <w:rFonts w:ascii="宋体" w:hAnsi="宋体" w:cs="宋体"/>
                <w:color w:val="000000"/>
                <w:kern w:val="0"/>
                <w:sz w:val="24"/>
                <w:szCs w:val="24"/>
              </w:rPr>
            </w:pPr>
            <w:r w:rsidRPr="00E034AE">
              <w:rPr>
                <w:rFonts w:hint="eastAsia"/>
                <w:color w:val="000000"/>
                <w:sz w:val="24"/>
                <w:szCs w:val="24"/>
              </w:rPr>
              <w:t>音频输出</w:t>
            </w:r>
            <w:r w:rsidRPr="00E034AE">
              <w:rPr>
                <w:rFonts w:ascii="宋体" w:hAnsi="宋体" w:cs="宋体" w:hint="eastAsia"/>
                <w:color w:val="000000"/>
                <w:kern w:val="0"/>
                <w:sz w:val="24"/>
                <w:szCs w:val="24"/>
              </w:rPr>
              <w:t xml:space="preserve"> </w:t>
            </w:r>
          </w:p>
        </w:tc>
        <w:tc>
          <w:tcPr>
            <w:tcW w:w="3619" w:type="pct"/>
            <w:shd w:val="clear" w:color="000000" w:fill="FFFFFF"/>
            <w:vAlign w:val="center"/>
          </w:tcPr>
          <w:p w14:paraId="5478B70C" w14:textId="7C8F3E58" w:rsidR="00A62E8E" w:rsidRPr="00E034AE" w:rsidRDefault="00A62E8E" w:rsidP="0078268E">
            <w:pPr>
              <w:jc w:val="center"/>
              <w:rPr>
                <w:rFonts w:ascii="宋体" w:hAnsi="宋体" w:cs="宋体"/>
                <w:color w:val="000000"/>
                <w:kern w:val="0"/>
                <w:sz w:val="24"/>
                <w:szCs w:val="24"/>
              </w:rPr>
            </w:pPr>
            <w:r w:rsidRPr="00E034AE">
              <w:rPr>
                <w:rFonts w:hint="eastAsia"/>
                <w:color w:val="000000"/>
                <w:sz w:val="24"/>
                <w:szCs w:val="24"/>
              </w:rPr>
              <w:t>1</w:t>
            </w:r>
            <w:r w:rsidRPr="00E034AE">
              <w:rPr>
                <w:rFonts w:hint="eastAsia"/>
                <w:color w:val="000000"/>
                <w:sz w:val="24"/>
                <w:szCs w:val="24"/>
              </w:rPr>
              <w:t>个</w:t>
            </w:r>
            <w:r w:rsidRPr="00E034AE">
              <w:rPr>
                <w:rFonts w:hint="eastAsia"/>
                <w:color w:val="000000"/>
                <w:sz w:val="24"/>
                <w:szCs w:val="24"/>
              </w:rPr>
              <w:t>RCA</w:t>
            </w:r>
            <w:r w:rsidRPr="00E034AE">
              <w:rPr>
                <w:rFonts w:hint="eastAsia"/>
                <w:color w:val="000000"/>
                <w:sz w:val="24"/>
                <w:szCs w:val="24"/>
              </w:rPr>
              <w:t>接口（线性电平，阻抗</w:t>
            </w:r>
            <w:r w:rsidRPr="00E034AE">
              <w:rPr>
                <w:rFonts w:hint="eastAsia"/>
                <w:color w:val="000000"/>
                <w:sz w:val="24"/>
                <w:szCs w:val="24"/>
              </w:rPr>
              <w:t>1k</w:t>
            </w:r>
            <w:r w:rsidRPr="00E034AE">
              <w:rPr>
                <w:rFonts w:hint="eastAsia"/>
                <w:color w:val="000000"/>
                <w:sz w:val="24"/>
                <w:szCs w:val="24"/>
              </w:rPr>
              <w:t>Ω）</w:t>
            </w:r>
          </w:p>
        </w:tc>
      </w:tr>
      <w:tr w:rsidR="00A62E8E" w:rsidRPr="00E034AE" w14:paraId="292294B2" w14:textId="77777777" w:rsidTr="006430BE">
        <w:trPr>
          <w:trHeight w:val="540"/>
        </w:trPr>
        <w:tc>
          <w:tcPr>
            <w:tcW w:w="500" w:type="pct"/>
            <w:shd w:val="clear" w:color="000000" w:fill="FFFFFF"/>
            <w:vAlign w:val="center"/>
          </w:tcPr>
          <w:p w14:paraId="5EF1BC21" w14:textId="5FB2314C" w:rsidR="00A62E8E" w:rsidRPr="00E034AE" w:rsidRDefault="0074368F" w:rsidP="0078268E">
            <w:pPr>
              <w:jc w:val="center"/>
              <w:rPr>
                <w:rFonts w:ascii="宋体" w:hAnsi="宋体" w:cs="宋体"/>
                <w:color w:val="000000"/>
                <w:kern w:val="0"/>
                <w:sz w:val="24"/>
                <w:szCs w:val="24"/>
              </w:rPr>
            </w:pPr>
            <w:r w:rsidRPr="00E034AE">
              <w:rPr>
                <w:rFonts w:ascii="宋体" w:hAnsi="宋体" w:cs="宋体" w:hint="eastAsia"/>
                <w:color w:val="000000"/>
                <w:kern w:val="0"/>
                <w:sz w:val="24"/>
                <w:szCs w:val="24"/>
              </w:rPr>
              <w:t>7</w:t>
            </w:r>
            <w:r w:rsidRPr="00E034AE">
              <w:rPr>
                <w:rFonts w:ascii="宋体" w:hAnsi="宋体" w:cs="宋体"/>
                <w:color w:val="000000"/>
                <w:kern w:val="0"/>
                <w:sz w:val="24"/>
                <w:szCs w:val="24"/>
              </w:rPr>
              <w:t>3</w:t>
            </w:r>
          </w:p>
        </w:tc>
        <w:tc>
          <w:tcPr>
            <w:tcW w:w="880" w:type="pct"/>
            <w:shd w:val="clear" w:color="000000" w:fill="FFFFFF"/>
          </w:tcPr>
          <w:p w14:paraId="7ACB2A55" w14:textId="0424FBAF" w:rsidR="00A62E8E" w:rsidRPr="00E034AE" w:rsidRDefault="00A62E8E" w:rsidP="0078268E">
            <w:pPr>
              <w:jc w:val="center"/>
              <w:rPr>
                <w:rFonts w:ascii="宋体" w:hAnsi="宋体" w:cs="宋体"/>
                <w:color w:val="000000"/>
                <w:kern w:val="0"/>
                <w:sz w:val="24"/>
                <w:szCs w:val="24"/>
              </w:rPr>
            </w:pPr>
            <w:r w:rsidRPr="00E034AE">
              <w:rPr>
                <w:rFonts w:hint="eastAsia"/>
                <w:color w:val="000000"/>
                <w:sz w:val="24"/>
                <w:szCs w:val="24"/>
              </w:rPr>
              <w:t>其它接口</w:t>
            </w:r>
            <w:r w:rsidRPr="00E034AE">
              <w:rPr>
                <w:rFonts w:hint="eastAsia"/>
                <w:color w:val="000000"/>
                <w:sz w:val="24"/>
                <w:szCs w:val="24"/>
              </w:rPr>
              <w:t>:</w:t>
            </w:r>
          </w:p>
        </w:tc>
        <w:tc>
          <w:tcPr>
            <w:tcW w:w="3619" w:type="pct"/>
            <w:shd w:val="clear" w:color="000000" w:fill="FFFFFF"/>
            <w:vAlign w:val="center"/>
          </w:tcPr>
          <w:p w14:paraId="5F23F1BE" w14:textId="66DE6DB0" w:rsidR="00A62E8E" w:rsidRPr="00E034AE" w:rsidRDefault="00A62E8E" w:rsidP="0078268E">
            <w:pPr>
              <w:jc w:val="center"/>
              <w:rPr>
                <w:rFonts w:ascii="宋体" w:hAnsi="宋体" w:cs="宋体"/>
                <w:color w:val="000000"/>
                <w:kern w:val="0"/>
                <w:sz w:val="24"/>
                <w:szCs w:val="24"/>
              </w:rPr>
            </w:pPr>
            <w:r w:rsidRPr="00E034AE">
              <w:rPr>
                <w:rFonts w:hint="eastAsia"/>
                <w:color w:val="000000"/>
                <w:sz w:val="24"/>
                <w:szCs w:val="24"/>
              </w:rPr>
              <w:t>1</w:t>
            </w:r>
            <w:r w:rsidRPr="00E034AE">
              <w:rPr>
                <w:rFonts w:hint="eastAsia"/>
                <w:color w:val="000000"/>
                <w:sz w:val="24"/>
                <w:szCs w:val="24"/>
              </w:rPr>
              <w:t>个</w:t>
            </w:r>
            <w:r w:rsidRPr="00E034AE">
              <w:rPr>
                <w:rFonts w:hint="eastAsia"/>
                <w:color w:val="000000"/>
                <w:sz w:val="24"/>
                <w:szCs w:val="24"/>
              </w:rPr>
              <w:t>RJ45</w:t>
            </w:r>
            <w:r w:rsidRPr="00E034AE">
              <w:rPr>
                <w:rFonts w:hint="eastAsia"/>
                <w:color w:val="000000"/>
                <w:sz w:val="24"/>
                <w:szCs w:val="24"/>
              </w:rPr>
              <w:t>接口，</w:t>
            </w:r>
            <w:r w:rsidRPr="00E034AE">
              <w:rPr>
                <w:rFonts w:hint="eastAsia"/>
                <w:color w:val="000000"/>
                <w:sz w:val="24"/>
                <w:szCs w:val="24"/>
              </w:rPr>
              <w:t>1</w:t>
            </w:r>
            <w:r w:rsidRPr="00E034AE">
              <w:rPr>
                <w:rFonts w:hint="eastAsia"/>
                <w:color w:val="000000"/>
                <w:sz w:val="24"/>
                <w:szCs w:val="24"/>
              </w:rPr>
              <w:t>个</w:t>
            </w:r>
            <w:r w:rsidRPr="00E034AE">
              <w:rPr>
                <w:rFonts w:hint="eastAsia"/>
                <w:color w:val="000000"/>
                <w:sz w:val="24"/>
                <w:szCs w:val="24"/>
              </w:rPr>
              <w:t>USB2.0</w:t>
            </w:r>
            <w:r w:rsidRPr="00E034AE">
              <w:rPr>
                <w:rFonts w:hint="eastAsia"/>
                <w:color w:val="000000"/>
                <w:sz w:val="24"/>
                <w:szCs w:val="24"/>
              </w:rPr>
              <w:t>，</w:t>
            </w:r>
            <w:r w:rsidRPr="00E034AE">
              <w:rPr>
                <w:rFonts w:hint="eastAsia"/>
                <w:color w:val="000000"/>
                <w:sz w:val="24"/>
                <w:szCs w:val="24"/>
              </w:rPr>
              <w:t>1</w:t>
            </w:r>
            <w:r w:rsidRPr="00E034AE">
              <w:rPr>
                <w:rFonts w:hint="eastAsia"/>
                <w:color w:val="000000"/>
                <w:sz w:val="24"/>
                <w:szCs w:val="24"/>
              </w:rPr>
              <w:t>个</w:t>
            </w:r>
            <w:r w:rsidRPr="00E034AE">
              <w:rPr>
                <w:rFonts w:hint="eastAsia"/>
                <w:color w:val="000000"/>
                <w:sz w:val="24"/>
                <w:szCs w:val="24"/>
              </w:rPr>
              <w:t>USB3.0</w:t>
            </w:r>
            <w:r w:rsidRPr="00E034AE">
              <w:rPr>
                <w:rFonts w:hint="eastAsia"/>
                <w:color w:val="000000"/>
                <w:sz w:val="24"/>
                <w:szCs w:val="24"/>
              </w:rPr>
              <w:t>，</w:t>
            </w:r>
            <w:r w:rsidRPr="00E034AE">
              <w:rPr>
                <w:rFonts w:hint="eastAsia"/>
                <w:color w:val="000000"/>
                <w:sz w:val="24"/>
                <w:szCs w:val="24"/>
              </w:rPr>
              <w:t>2</w:t>
            </w:r>
            <w:r w:rsidRPr="00E034AE">
              <w:rPr>
                <w:rFonts w:hint="eastAsia"/>
                <w:color w:val="000000"/>
                <w:sz w:val="24"/>
                <w:szCs w:val="24"/>
              </w:rPr>
              <w:t>个</w:t>
            </w:r>
            <w:r w:rsidRPr="00E034AE">
              <w:rPr>
                <w:rFonts w:hint="eastAsia"/>
                <w:color w:val="000000"/>
                <w:sz w:val="24"/>
                <w:szCs w:val="24"/>
              </w:rPr>
              <w:t>SATA</w:t>
            </w:r>
            <w:r w:rsidRPr="00E034AE">
              <w:rPr>
                <w:rFonts w:hint="eastAsia"/>
                <w:color w:val="000000"/>
                <w:sz w:val="24"/>
                <w:szCs w:val="24"/>
              </w:rPr>
              <w:t>接口</w:t>
            </w:r>
          </w:p>
        </w:tc>
      </w:tr>
      <w:tr w:rsidR="00A62E8E" w:rsidRPr="00E034AE" w14:paraId="66E9D2A5" w14:textId="77777777" w:rsidTr="006430BE">
        <w:trPr>
          <w:trHeight w:val="540"/>
        </w:trPr>
        <w:tc>
          <w:tcPr>
            <w:tcW w:w="500" w:type="pct"/>
            <w:shd w:val="clear" w:color="000000" w:fill="FFFFFF"/>
            <w:vAlign w:val="center"/>
          </w:tcPr>
          <w:p w14:paraId="7272D270" w14:textId="521A09D9" w:rsidR="00A62E8E" w:rsidRPr="00E034AE" w:rsidRDefault="0074368F" w:rsidP="0078268E">
            <w:pPr>
              <w:jc w:val="center"/>
              <w:rPr>
                <w:rFonts w:ascii="宋体" w:hAnsi="宋体" w:cs="宋体"/>
                <w:color w:val="000000"/>
                <w:kern w:val="0"/>
                <w:sz w:val="24"/>
                <w:szCs w:val="24"/>
              </w:rPr>
            </w:pPr>
            <w:r w:rsidRPr="00E034AE">
              <w:rPr>
                <w:rFonts w:ascii="宋体" w:hAnsi="宋体" w:cs="宋体" w:hint="eastAsia"/>
                <w:color w:val="000000"/>
                <w:kern w:val="0"/>
                <w:sz w:val="24"/>
                <w:szCs w:val="24"/>
              </w:rPr>
              <w:t>7</w:t>
            </w:r>
            <w:r w:rsidRPr="00E034AE">
              <w:rPr>
                <w:rFonts w:ascii="宋体" w:hAnsi="宋体" w:cs="宋体"/>
                <w:color w:val="000000"/>
                <w:kern w:val="0"/>
                <w:sz w:val="24"/>
                <w:szCs w:val="24"/>
              </w:rPr>
              <w:t>4</w:t>
            </w:r>
          </w:p>
        </w:tc>
        <w:tc>
          <w:tcPr>
            <w:tcW w:w="880" w:type="pct"/>
            <w:shd w:val="clear" w:color="000000" w:fill="FFFFFF"/>
          </w:tcPr>
          <w:p w14:paraId="3A0002EE" w14:textId="70C933D0" w:rsidR="00A62E8E" w:rsidRPr="00E034AE" w:rsidRDefault="00A62E8E" w:rsidP="0078268E">
            <w:pPr>
              <w:jc w:val="center"/>
              <w:rPr>
                <w:rFonts w:ascii="宋体" w:hAnsi="宋体" w:cs="宋体"/>
                <w:color w:val="000000"/>
                <w:kern w:val="0"/>
                <w:sz w:val="24"/>
                <w:szCs w:val="24"/>
              </w:rPr>
            </w:pPr>
            <w:r w:rsidRPr="00E034AE">
              <w:rPr>
                <w:rFonts w:hint="eastAsia"/>
                <w:color w:val="000000"/>
                <w:sz w:val="24"/>
                <w:szCs w:val="24"/>
              </w:rPr>
              <w:t>抓</w:t>
            </w:r>
            <w:proofErr w:type="gramStart"/>
            <w:r w:rsidRPr="00E034AE">
              <w:rPr>
                <w:rFonts w:hint="eastAsia"/>
                <w:color w:val="000000"/>
                <w:sz w:val="24"/>
                <w:szCs w:val="24"/>
              </w:rPr>
              <w:t>图功能</w:t>
            </w:r>
            <w:proofErr w:type="gramEnd"/>
            <w:r w:rsidRPr="00E034AE">
              <w:rPr>
                <w:rFonts w:hint="eastAsia"/>
                <w:color w:val="000000"/>
                <w:sz w:val="24"/>
                <w:szCs w:val="24"/>
              </w:rPr>
              <w:t>:</w:t>
            </w:r>
          </w:p>
        </w:tc>
        <w:tc>
          <w:tcPr>
            <w:tcW w:w="3619" w:type="pct"/>
            <w:shd w:val="clear" w:color="000000" w:fill="FFFFFF"/>
            <w:vAlign w:val="center"/>
          </w:tcPr>
          <w:p w14:paraId="2D7D4233" w14:textId="5A41AC08" w:rsidR="00A62E8E" w:rsidRPr="00E034AE" w:rsidRDefault="00A62E8E" w:rsidP="0078268E">
            <w:pPr>
              <w:jc w:val="center"/>
              <w:rPr>
                <w:rFonts w:ascii="宋体" w:hAnsi="宋体" w:cs="宋体"/>
                <w:color w:val="000000"/>
                <w:kern w:val="0"/>
                <w:sz w:val="24"/>
                <w:szCs w:val="24"/>
              </w:rPr>
            </w:pPr>
            <w:r w:rsidRPr="00E034AE">
              <w:rPr>
                <w:rFonts w:hint="eastAsia"/>
                <w:color w:val="000000"/>
                <w:sz w:val="24"/>
                <w:szCs w:val="24"/>
              </w:rPr>
              <w:t>手动</w:t>
            </w:r>
          </w:p>
        </w:tc>
      </w:tr>
    </w:tbl>
    <w:p w14:paraId="7DE9B01C" w14:textId="3C162981" w:rsidR="009D4780" w:rsidRDefault="009D4780" w:rsidP="00AF7491">
      <w:pPr>
        <w:pStyle w:val="21"/>
        <w:numPr>
          <w:ilvl w:val="0"/>
          <w:numId w:val="0"/>
        </w:numPr>
        <w:ind w:left="420"/>
      </w:pPr>
      <w:r>
        <w:rPr>
          <w:rFonts w:hint="eastAsia"/>
        </w:rPr>
        <w:lastRenderedPageBreak/>
        <w:t>集成与实施要求</w:t>
      </w:r>
    </w:p>
    <w:tbl>
      <w:tblPr>
        <w:tblW w:w="48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792"/>
        <w:gridCol w:w="6946"/>
        <w:gridCol w:w="23"/>
      </w:tblGrid>
      <w:tr w:rsidR="002F430A" w:rsidRPr="00E034AE" w14:paraId="7C37BC74" w14:textId="77777777" w:rsidTr="00671515">
        <w:trPr>
          <w:tblHeader/>
          <w:jc w:val="center"/>
        </w:trPr>
        <w:tc>
          <w:tcPr>
            <w:tcW w:w="550" w:type="pct"/>
            <w:tcBorders>
              <w:top w:val="single" w:sz="4" w:space="0" w:color="auto"/>
              <w:left w:val="single" w:sz="4" w:space="0" w:color="auto"/>
              <w:bottom w:val="single" w:sz="4" w:space="0" w:color="auto"/>
              <w:right w:val="single" w:sz="4" w:space="0" w:color="auto"/>
            </w:tcBorders>
            <w:vAlign w:val="center"/>
          </w:tcPr>
          <w:p w14:paraId="18C9BBA3" w14:textId="33E94F63" w:rsidR="002F430A" w:rsidRPr="00E034AE" w:rsidRDefault="002F430A" w:rsidP="009D4780">
            <w:pPr>
              <w:rPr>
                <w:b/>
                <w:sz w:val="24"/>
                <w:szCs w:val="24"/>
              </w:rPr>
            </w:pPr>
            <w:r w:rsidRPr="00E034AE">
              <w:rPr>
                <w:rFonts w:hint="eastAsia"/>
                <w:b/>
                <w:sz w:val="24"/>
                <w:szCs w:val="24"/>
              </w:rPr>
              <w:t>重要性</w:t>
            </w:r>
          </w:p>
        </w:tc>
        <w:tc>
          <w:tcPr>
            <w:tcW w:w="454" w:type="pct"/>
            <w:tcBorders>
              <w:top w:val="single" w:sz="4" w:space="0" w:color="auto"/>
              <w:left w:val="nil"/>
              <w:bottom w:val="single" w:sz="4" w:space="0" w:color="auto"/>
              <w:right w:val="single" w:sz="4" w:space="0" w:color="auto"/>
            </w:tcBorders>
            <w:vAlign w:val="center"/>
          </w:tcPr>
          <w:p w14:paraId="0E302E31" w14:textId="77777777" w:rsidR="002F430A" w:rsidRPr="00E034AE" w:rsidRDefault="002F430A" w:rsidP="009D4780">
            <w:pPr>
              <w:rPr>
                <w:b/>
                <w:sz w:val="24"/>
                <w:szCs w:val="24"/>
              </w:rPr>
            </w:pPr>
            <w:r w:rsidRPr="00E034AE">
              <w:rPr>
                <w:rFonts w:hint="eastAsia"/>
                <w:b/>
                <w:sz w:val="24"/>
                <w:szCs w:val="24"/>
              </w:rPr>
              <w:t>内容</w:t>
            </w:r>
          </w:p>
        </w:tc>
        <w:tc>
          <w:tcPr>
            <w:tcW w:w="3995" w:type="pct"/>
            <w:gridSpan w:val="2"/>
            <w:tcBorders>
              <w:top w:val="single" w:sz="4" w:space="0" w:color="auto"/>
              <w:left w:val="nil"/>
              <w:bottom w:val="single" w:sz="4" w:space="0" w:color="auto"/>
              <w:right w:val="single" w:sz="4" w:space="0" w:color="auto"/>
            </w:tcBorders>
            <w:vAlign w:val="center"/>
          </w:tcPr>
          <w:p w14:paraId="7127E558" w14:textId="7EDE997C" w:rsidR="002F430A" w:rsidRPr="00E034AE" w:rsidRDefault="002F430A" w:rsidP="002F430A">
            <w:pPr>
              <w:jc w:val="center"/>
              <w:rPr>
                <w:b/>
                <w:sz w:val="24"/>
                <w:szCs w:val="24"/>
              </w:rPr>
            </w:pPr>
            <w:r w:rsidRPr="00E034AE">
              <w:rPr>
                <w:rFonts w:hint="eastAsia"/>
                <w:b/>
                <w:sz w:val="24"/>
                <w:szCs w:val="24"/>
              </w:rPr>
              <w:t>实施标准</w:t>
            </w:r>
          </w:p>
        </w:tc>
      </w:tr>
      <w:tr w:rsidR="002F430A" w:rsidRPr="00E034AE" w14:paraId="477DACF3" w14:textId="77777777" w:rsidTr="00671515">
        <w:trPr>
          <w:jc w:val="center"/>
        </w:trPr>
        <w:tc>
          <w:tcPr>
            <w:tcW w:w="550" w:type="pct"/>
            <w:tcBorders>
              <w:top w:val="single" w:sz="4" w:space="0" w:color="auto"/>
              <w:left w:val="single" w:sz="4" w:space="0" w:color="auto"/>
              <w:bottom w:val="single" w:sz="4" w:space="0" w:color="auto"/>
              <w:right w:val="single" w:sz="4" w:space="0" w:color="auto"/>
            </w:tcBorders>
            <w:vAlign w:val="center"/>
          </w:tcPr>
          <w:p w14:paraId="0696DF56" w14:textId="5CC9E86F" w:rsidR="002F430A" w:rsidRPr="00E034AE" w:rsidRDefault="00671515" w:rsidP="00781B1D">
            <w:pPr>
              <w:jc w:val="center"/>
              <w:rPr>
                <w:sz w:val="24"/>
                <w:szCs w:val="24"/>
              </w:rPr>
            </w:pPr>
            <w:r w:rsidRPr="00E034AE">
              <w:rPr>
                <w:rFonts w:hint="eastAsia"/>
                <w:sz w:val="24"/>
                <w:szCs w:val="24"/>
              </w:rPr>
              <w:t>1</w:t>
            </w:r>
          </w:p>
        </w:tc>
        <w:tc>
          <w:tcPr>
            <w:tcW w:w="454" w:type="pct"/>
            <w:tcBorders>
              <w:top w:val="single" w:sz="4" w:space="0" w:color="auto"/>
              <w:left w:val="nil"/>
              <w:bottom w:val="single" w:sz="4" w:space="0" w:color="auto"/>
              <w:right w:val="single" w:sz="4" w:space="0" w:color="auto"/>
            </w:tcBorders>
            <w:vAlign w:val="center"/>
          </w:tcPr>
          <w:p w14:paraId="1A98F282" w14:textId="77777777" w:rsidR="002F430A" w:rsidRPr="00E034AE" w:rsidRDefault="002F430A" w:rsidP="009D4780">
            <w:pPr>
              <w:rPr>
                <w:sz w:val="24"/>
                <w:szCs w:val="24"/>
              </w:rPr>
            </w:pPr>
            <w:r w:rsidRPr="00E034AE">
              <w:rPr>
                <w:rFonts w:hint="eastAsia"/>
                <w:sz w:val="24"/>
                <w:szCs w:val="24"/>
              </w:rPr>
              <w:t>集成</w:t>
            </w:r>
          </w:p>
          <w:p w14:paraId="65029D3D" w14:textId="789C3446" w:rsidR="002F430A" w:rsidRPr="00E034AE" w:rsidRDefault="002F430A" w:rsidP="009D4780">
            <w:pPr>
              <w:rPr>
                <w:sz w:val="24"/>
                <w:szCs w:val="24"/>
              </w:rPr>
            </w:pPr>
            <w:r w:rsidRPr="00E034AE">
              <w:rPr>
                <w:rFonts w:hint="eastAsia"/>
                <w:sz w:val="24"/>
                <w:szCs w:val="24"/>
              </w:rPr>
              <w:t>要求</w:t>
            </w:r>
          </w:p>
        </w:tc>
        <w:tc>
          <w:tcPr>
            <w:tcW w:w="3995" w:type="pct"/>
            <w:gridSpan w:val="2"/>
            <w:tcBorders>
              <w:top w:val="single" w:sz="4" w:space="0" w:color="auto"/>
              <w:left w:val="nil"/>
              <w:bottom w:val="single" w:sz="4" w:space="0" w:color="auto"/>
              <w:right w:val="single" w:sz="4" w:space="0" w:color="auto"/>
            </w:tcBorders>
            <w:vAlign w:val="center"/>
          </w:tcPr>
          <w:p w14:paraId="17918735" w14:textId="77777777" w:rsidR="002F430A" w:rsidRPr="00E034AE" w:rsidRDefault="002F430A" w:rsidP="009D4780">
            <w:pPr>
              <w:rPr>
                <w:sz w:val="24"/>
                <w:szCs w:val="24"/>
              </w:rPr>
            </w:pPr>
            <w:r w:rsidRPr="00E034AE">
              <w:rPr>
                <w:rFonts w:hint="eastAsia"/>
                <w:sz w:val="24"/>
                <w:szCs w:val="24"/>
              </w:rPr>
              <w:t>根据现场情况需中标方提供如下集成服务：</w:t>
            </w:r>
            <w:r w:rsidRPr="00E034AE">
              <w:rPr>
                <w:rFonts w:hint="eastAsia"/>
                <w:sz w:val="24"/>
                <w:szCs w:val="24"/>
              </w:rPr>
              <w:br/>
              <w:t>1.</w:t>
            </w:r>
            <w:r w:rsidRPr="00E034AE">
              <w:rPr>
                <w:rFonts w:hint="eastAsia"/>
                <w:sz w:val="24"/>
                <w:szCs w:val="24"/>
              </w:rPr>
              <w:t>提供科学、先进、可行的集成方案，系统架构合理，关键信号交换和传输通道具备冗余备份能力；</w:t>
            </w:r>
            <w:r w:rsidRPr="00E034AE">
              <w:rPr>
                <w:rFonts w:hint="eastAsia"/>
                <w:sz w:val="24"/>
                <w:szCs w:val="24"/>
              </w:rPr>
              <w:t xml:space="preserve"> </w:t>
            </w:r>
            <w:r w:rsidRPr="00E034AE">
              <w:rPr>
                <w:rFonts w:hint="eastAsia"/>
                <w:sz w:val="24"/>
                <w:szCs w:val="24"/>
              </w:rPr>
              <w:br/>
              <w:t>2.</w:t>
            </w:r>
            <w:r w:rsidRPr="00E034AE">
              <w:rPr>
                <w:rFonts w:hint="eastAsia"/>
                <w:sz w:val="24"/>
                <w:szCs w:val="24"/>
              </w:rPr>
              <w:t>显示控制系统机柜内设备及配套设备的安装、调试；</w:t>
            </w:r>
          </w:p>
          <w:p w14:paraId="44FCB5B9" w14:textId="1E64A9DF" w:rsidR="002F430A" w:rsidRPr="00E034AE" w:rsidRDefault="002F430A" w:rsidP="00441084">
            <w:pPr>
              <w:rPr>
                <w:sz w:val="24"/>
                <w:szCs w:val="24"/>
              </w:rPr>
            </w:pPr>
            <w:r w:rsidRPr="00E034AE">
              <w:rPr>
                <w:rFonts w:hint="eastAsia"/>
                <w:sz w:val="24"/>
                <w:szCs w:val="24"/>
              </w:rPr>
              <w:t>3.</w:t>
            </w:r>
            <w:r w:rsidRPr="00E034AE">
              <w:rPr>
                <w:rFonts w:hint="eastAsia"/>
                <w:sz w:val="24"/>
                <w:szCs w:val="24"/>
              </w:rPr>
              <w:t>需进行大屏幕的结构搭建和装修包边，及显示系统配套的综合布线：包括网线、光纤、强、弱电线缆等；</w:t>
            </w:r>
            <w:r w:rsidRPr="00E034AE">
              <w:rPr>
                <w:rFonts w:hint="eastAsia"/>
                <w:sz w:val="24"/>
                <w:szCs w:val="24"/>
              </w:rPr>
              <w:br/>
              <w:t>4.</w:t>
            </w:r>
            <w:r w:rsidRPr="00E034AE">
              <w:rPr>
                <w:rFonts w:hint="eastAsia"/>
                <w:sz w:val="24"/>
                <w:szCs w:val="24"/>
              </w:rPr>
              <w:t>组织完成拼接处理器的安装调试；</w:t>
            </w:r>
            <w:r w:rsidRPr="00E034AE">
              <w:rPr>
                <w:rFonts w:hint="eastAsia"/>
                <w:sz w:val="24"/>
                <w:szCs w:val="24"/>
              </w:rPr>
              <w:br/>
              <w:t xml:space="preserve">5. </w:t>
            </w:r>
            <w:r w:rsidRPr="00E034AE">
              <w:rPr>
                <w:rFonts w:hint="eastAsia"/>
                <w:sz w:val="24"/>
                <w:szCs w:val="24"/>
              </w:rPr>
              <w:t>中标方要制定详细的工程实施计划，明确工程实施组织机构、人员配置、工程进度计划、施工期间应急预案和措施。因改造系统的特殊性，施工过程中如遇紧急工作或会议要求，须在规定时间内对原系统进行快速恢复；</w:t>
            </w:r>
            <w:r w:rsidRPr="00E034AE">
              <w:rPr>
                <w:rFonts w:hint="eastAsia"/>
                <w:sz w:val="24"/>
                <w:szCs w:val="24"/>
              </w:rPr>
              <w:br/>
              <w:t xml:space="preserve">6. </w:t>
            </w:r>
            <w:r w:rsidRPr="00E034AE">
              <w:rPr>
                <w:rFonts w:hint="eastAsia"/>
                <w:sz w:val="24"/>
                <w:szCs w:val="24"/>
              </w:rPr>
              <w:t>中标方</w:t>
            </w:r>
            <w:proofErr w:type="gramStart"/>
            <w:r w:rsidRPr="00E034AE">
              <w:rPr>
                <w:rFonts w:hint="eastAsia"/>
                <w:sz w:val="24"/>
                <w:szCs w:val="24"/>
              </w:rPr>
              <w:t>须组织</w:t>
            </w:r>
            <w:proofErr w:type="gramEnd"/>
            <w:r w:rsidRPr="00E034AE">
              <w:rPr>
                <w:rFonts w:hint="eastAsia"/>
                <w:sz w:val="24"/>
                <w:szCs w:val="24"/>
              </w:rPr>
              <w:t>精干力量进行工程实施，尽可能的将对用户工作的影响降至最低；</w:t>
            </w:r>
            <w:r w:rsidRPr="00E034AE">
              <w:rPr>
                <w:rFonts w:hint="eastAsia"/>
                <w:sz w:val="24"/>
                <w:szCs w:val="24"/>
              </w:rPr>
              <w:br/>
              <w:t>7.</w:t>
            </w:r>
            <w:r w:rsidRPr="00E034AE">
              <w:rPr>
                <w:rFonts w:hint="eastAsia"/>
                <w:sz w:val="24"/>
                <w:szCs w:val="24"/>
              </w:rPr>
              <w:t>在施工进度安排时，须将合理规划实施时间，避免施工影响办公区正常工作，同时涉及较大噪音的施工要尽量安排在非工作时间或甲方指定时间；</w:t>
            </w:r>
            <w:r w:rsidRPr="00E034AE">
              <w:rPr>
                <w:rFonts w:hint="eastAsia"/>
                <w:sz w:val="24"/>
                <w:szCs w:val="24"/>
              </w:rPr>
              <w:br/>
              <w:t>8.</w:t>
            </w:r>
            <w:r w:rsidRPr="00E034AE">
              <w:rPr>
                <w:rFonts w:hint="eastAsia"/>
                <w:sz w:val="24"/>
                <w:szCs w:val="24"/>
              </w:rPr>
              <w:t>如安装施工对原有装饰装修造成损坏，须使用同类材质进行原样修复</w:t>
            </w:r>
            <w:r w:rsidR="00441084">
              <w:rPr>
                <w:rFonts w:hint="eastAsia"/>
                <w:sz w:val="24"/>
                <w:szCs w:val="24"/>
              </w:rPr>
              <w:t>。</w:t>
            </w:r>
          </w:p>
        </w:tc>
      </w:tr>
      <w:tr w:rsidR="002F430A" w:rsidRPr="00E034AE" w14:paraId="0F2903E3" w14:textId="77777777" w:rsidTr="00671515">
        <w:trPr>
          <w:trHeight w:val="70"/>
          <w:jc w:val="center"/>
        </w:trPr>
        <w:tc>
          <w:tcPr>
            <w:tcW w:w="550" w:type="pct"/>
            <w:tcBorders>
              <w:top w:val="single" w:sz="4" w:space="0" w:color="auto"/>
              <w:left w:val="single" w:sz="4" w:space="0" w:color="auto"/>
              <w:bottom w:val="single" w:sz="4" w:space="0" w:color="auto"/>
              <w:right w:val="single" w:sz="4" w:space="0" w:color="auto"/>
            </w:tcBorders>
            <w:vAlign w:val="center"/>
          </w:tcPr>
          <w:p w14:paraId="6D94ABC7" w14:textId="5BE8AF63" w:rsidR="002F430A" w:rsidRPr="00E034AE" w:rsidRDefault="00671515" w:rsidP="00781B1D">
            <w:pPr>
              <w:jc w:val="center"/>
              <w:rPr>
                <w:sz w:val="24"/>
                <w:szCs w:val="24"/>
              </w:rPr>
            </w:pPr>
            <w:r w:rsidRPr="00E034AE">
              <w:rPr>
                <w:rFonts w:hint="eastAsia"/>
                <w:sz w:val="24"/>
                <w:szCs w:val="24"/>
              </w:rPr>
              <w:t>2</w:t>
            </w:r>
          </w:p>
        </w:tc>
        <w:tc>
          <w:tcPr>
            <w:tcW w:w="454" w:type="pct"/>
            <w:tcBorders>
              <w:top w:val="single" w:sz="4" w:space="0" w:color="auto"/>
              <w:left w:val="nil"/>
              <w:bottom w:val="single" w:sz="4" w:space="0" w:color="auto"/>
              <w:right w:val="single" w:sz="4" w:space="0" w:color="auto"/>
            </w:tcBorders>
            <w:vAlign w:val="center"/>
          </w:tcPr>
          <w:p w14:paraId="7B8EF2B1" w14:textId="77777777" w:rsidR="002F430A" w:rsidRPr="00E034AE" w:rsidRDefault="002F430A" w:rsidP="000A6F9D">
            <w:pPr>
              <w:rPr>
                <w:sz w:val="24"/>
                <w:szCs w:val="24"/>
              </w:rPr>
            </w:pPr>
            <w:r w:rsidRPr="00E034AE">
              <w:rPr>
                <w:rFonts w:hint="eastAsia"/>
                <w:sz w:val="24"/>
                <w:szCs w:val="24"/>
              </w:rPr>
              <w:t>项目实施过程控制</w:t>
            </w:r>
          </w:p>
        </w:tc>
        <w:tc>
          <w:tcPr>
            <w:tcW w:w="3995" w:type="pct"/>
            <w:gridSpan w:val="2"/>
            <w:tcBorders>
              <w:top w:val="single" w:sz="4" w:space="0" w:color="auto"/>
              <w:left w:val="nil"/>
              <w:bottom w:val="single" w:sz="4" w:space="0" w:color="auto"/>
              <w:right w:val="single" w:sz="4" w:space="0" w:color="auto"/>
            </w:tcBorders>
            <w:vAlign w:val="center"/>
          </w:tcPr>
          <w:p w14:paraId="6E856AC8" w14:textId="77777777" w:rsidR="002F430A" w:rsidRPr="00E034AE" w:rsidRDefault="002F430A" w:rsidP="000A6F9D">
            <w:pPr>
              <w:rPr>
                <w:sz w:val="24"/>
                <w:szCs w:val="24"/>
              </w:rPr>
            </w:pPr>
            <w:r w:rsidRPr="00E034AE">
              <w:rPr>
                <w:rFonts w:hint="eastAsia"/>
                <w:sz w:val="24"/>
                <w:szCs w:val="24"/>
              </w:rPr>
              <w:t>1.</w:t>
            </w:r>
            <w:r w:rsidRPr="00E034AE">
              <w:rPr>
                <w:rFonts w:hint="eastAsia"/>
                <w:sz w:val="24"/>
                <w:szCs w:val="24"/>
              </w:rPr>
              <w:t>显示屏钢结构施工工艺过程控制；</w:t>
            </w:r>
          </w:p>
          <w:p w14:paraId="0F5E7817" w14:textId="77777777" w:rsidR="002F430A" w:rsidRPr="00E034AE" w:rsidRDefault="002F430A" w:rsidP="000A6F9D">
            <w:pPr>
              <w:rPr>
                <w:sz w:val="24"/>
                <w:szCs w:val="24"/>
              </w:rPr>
            </w:pPr>
            <w:r w:rsidRPr="00E034AE">
              <w:rPr>
                <w:rFonts w:hint="eastAsia"/>
                <w:sz w:val="24"/>
                <w:szCs w:val="24"/>
              </w:rPr>
              <w:t>2.</w:t>
            </w:r>
            <w:r w:rsidRPr="00E034AE">
              <w:rPr>
                <w:rFonts w:hint="eastAsia"/>
                <w:sz w:val="24"/>
                <w:szCs w:val="24"/>
              </w:rPr>
              <w:t>显示屏外装饰施工工艺过程控制；</w:t>
            </w:r>
          </w:p>
          <w:p w14:paraId="3631C088" w14:textId="77777777" w:rsidR="002F430A" w:rsidRPr="00E034AE" w:rsidRDefault="002F430A" w:rsidP="000A6F9D">
            <w:pPr>
              <w:rPr>
                <w:sz w:val="24"/>
                <w:szCs w:val="24"/>
              </w:rPr>
            </w:pPr>
            <w:r w:rsidRPr="00E034AE">
              <w:rPr>
                <w:rFonts w:hint="eastAsia"/>
                <w:sz w:val="24"/>
                <w:szCs w:val="24"/>
              </w:rPr>
              <w:t>3.</w:t>
            </w:r>
            <w:r w:rsidRPr="00E034AE">
              <w:rPr>
                <w:rFonts w:hint="eastAsia"/>
                <w:sz w:val="24"/>
                <w:szCs w:val="24"/>
              </w:rPr>
              <w:t>强弱电设备安装支架施工工艺及要求；</w:t>
            </w:r>
          </w:p>
          <w:p w14:paraId="2DB3E165" w14:textId="77777777" w:rsidR="002F430A" w:rsidRPr="00E034AE" w:rsidRDefault="002F430A" w:rsidP="000A6F9D">
            <w:pPr>
              <w:rPr>
                <w:sz w:val="24"/>
                <w:szCs w:val="24"/>
              </w:rPr>
            </w:pPr>
            <w:r w:rsidRPr="00E034AE">
              <w:rPr>
                <w:rFonts w:hint="eastAsia"/>
                <w:sz w:val="24"/>
                <w:szCs w:val="24"/>
              </w:rPr>
              <w:t>4.</w:t>
            </w:r>
            <w:r w:rsidRPr="00E034AE">
              <w:rPr>
                <w:rFonts w:hint="eastAsia"/>
                <w:sz w:val="24"/>
                <w:szCs w:val="24"/>
              </w:rPr>
              <w:t>显示屏单元箱体安装施工工艺；</w:t>
            </w:r>
          </w:p>
          <w:p w14:paraId="68DABE2C" w14:textId="77777777" w:rsidR="002F430A" w:rsidRPr="00E034AE" w:rsidRDefault="002F430A" w:rsidP="000A6F9D">
            <w:pPr>
              <w:rPr>
                <w:sz w:val="24"/>
                <w:szCs w:val="24"/>
              </w:rPr>
            </w:pPr>
            <w:r w:rsidRPr="00E034AE">
              <w:rPr>
                <w:rFonts w:hint="eastAsia"/>
                <w:sz w:val="24"/>
                <w:szCs w:val="24"/>
              </w:rPr>
              <w:t>5.</w:t>
            </w:r>
            <w:r w:rsidRPr="00E034AE">
              <w:rPr>
                <w:rFonts w:hint="eastAsia"/>
                <w:sz w:val="24"/>
                <w:szCs w:val="24"/>
              </w:rPr>
              <w:t>强弱电缆（线）施工工艺及要求；</w:t>
            </w:r>
          </w:p>
          <w:p w14:paraId="2ABEA010" w14:textId="77777777" w:rsidR="002F430A" w:rsidRPr="00E034AE" w:rsidRDefault="002F430A" w:rsidP="000A6F9D">
            <w:pPr>
              <w:rPr>
                <w:sz w:val="24"/>
                <w:szCs w:val="24"/>
              </w:rPr>
            </w:pPr>
            <w:r w:rsidRPr="00E034AE">
              <w:rPr>
                <w:rFonts w:hint="eastAsia"/>
                <w:sz w:val="24"/>
                <w:szCs w:val="24"/>
              </w:rPr>
              <w:t>6.</w:t>
            </w:r>
            <w:r w:rsidRPr="00E034AE">
              <w:rPr>
                <w:rFonts w:hint="eastAsia"/>
                <w:sz w:val="24"/>
                <w:szCs w:val="24"/>
              </w:rPr>
              <w:t>调试方案；</w:t>
            </w:r>
          </w:p>
          <w:p w14:paraId="6E0F45E0" w14:textId="77777777" w:rsidR="002F430A" w:rsidRPr="00E034AE" w:rsidRDefault="002F430A" w:rsidP="000A6F9D">
            <w:pPr>
              <w:rPr>
                <w:sz w:val="24"/>
                <w:szCs w:val="24"/>
              </w:rPr>
            </w:pPr>
            <w:r w:rsidRPr="00E034AE">
              <w:rPr>
                <w:rFonts w:hint="eastAsia"/>
                <w:sz w:val="24"/>
                <w:szCs w:val="24"/>
              </w:rPr>
              <w:t>7.</w:t>
            </w:r>
            <w:r w:rsidRPr="00E034AE">
              <w:rPr>
                <w:rFonts w:hint="eastAsia"/>
                <w:sz w:val="24"/>
                <w:szCs w:val="24"/>
              </w:rPr>
              <w:t>确保工程质量的技术组织措施；</w:t>
            </w:r>
          </w:p>
          <w:p w14:paraId="5AF887D4" w14:textId="77777777" w:rsidR="002F430A" w:rsidRPr="00E034AE" w:rsidRDefault="002F430A" w:rsidP="000A6F9D">
            <w:pPr>
              <w:rPr>
                <w:sz w:val="24"/>
                <w:szCs w:val="24"/>
              </w:rPr>
            </w:pPr>
            <w:r w:rsidRPr="00E034AE">
              <w:rPr>
                <w:rFonts w:hint="eastAsia"/>
                <w:sz w:val="24"/>
                <w:szCs w:val="24"/>
              </w:rPr>
              <w:t>8.</w:t>
            </w:r>
            <w:r w:rsidRPr="00E034AE">
              <w:rPr>
                <w:rFonts w:hint="eastAsia"/>
                <w:sz w:val="24"/>
                <w:szCs w:val="24"/>
              </w:rPr>
              <w:t>质量控制和质量保证措施；</w:t>
            </w:r>
          </w:p>
          <w:p w14:paraId="0B7FA7C3" w14:textId="77777777" w:rsidR="002F430A" w:rsidRPr="00E034AE" w:rsidRDefault="002F430A" w:rsidP="000A6F9D">
            <w:pPr>
              <w:rPr>
                <w:sz w:val="24"/>
                <w:szCs w:val="24"/>
              </w:rPr>
            </w:pPr>
            <w:r w:rsidRPr="00E034AE">
              <w:rPr>
                <w:rFonts w:hint="eastAsia"/>
                <w:sz w:val="24"/>
                <w:szCs w:val="24"/>
              </w:rPr>
              <w:t>9.</w:t>
            </w:r>
            <w:r w:rsidRPr="00E034AE">
              <w:rPr>
                <w:rFonts w:hint="eastAsia"/>
                <w:sz w:val="24"/>
                <w:szCs w:val="24"/>
              </w:rPr>
              <w:t>安全生产目标及承诺，确保安全生产的技术组织措施</w:t>
            </w:r>
          </w:p>
          <w:p w14:paraId="3B538BDA" w14:textId="77777777" w:rsidR="002F430A" w:rsidRPr="00E034AE" w:rsidRDefault="002F430A" w:rsidP="000A6F9D">
            <w:pPr>
              <w:rPr>
                <w:sz w:val="24"/>
                <w:szCs w:val="24"/>
              </w:rPr>
            </w:pPr>
            <w:r w:rsidRPr="00E034AE">
              <w:rPr>
                <w:rFonts w:hint="eastAsia"/>
                <w:sz w:val="24"/>
                <w:szCs w:val="24"/>
              </w:rPr>
              <w:t>1</w:t>
            </w:r>
            <w:r w:rsidRPr="00E034AE">
              <w:rPr>
                <w:sz w:val="24"/>
                <w:szCs w:val="24"/>
              </w:rPr>
              <w:t>0</w:t>
            </w:r>
            <w:r w:rsidRPr="00E034AE">
              <w:rPr>
                <w:rFonts w:hint="eastAsia"/>
                <w:sz w:val="24"/>
                <w:szCs w:val="24"/>
              </w:rPr>
              <w:t>.</w:t>
            </w:r>
            <w:r w:rsidRPr="00E034AE">
              <w:rPr>
                <w:rFonts w:hint="eastAsia"/>
                <w:sz w:val="24"/>
                <w:szCs w:val="24"/>
              </w:rPr>
              <w:t>确保工期的技术组织措施。</w:t>
            </w:r>
          </w:p>
        </w:tc>
      </w:tr>
      <w:tr w:rsidR="002F430A" w:rsidRPr="00E034AE" w14:paraId="0A591FB5" w14:textId="77777777" w:rsidTr="00671515">
        <w:trPr>
          <w:trHeight w:val="70"/>
          <w:jc w:val="center"/>
        </w:trPr>
        <w:tc>
          <w:tcPr>
            <w:tcW w:w="550" w:type="pct"/>
            <w:tcBorders>
              <w:top w:val="single" w:sz="4" w:space="0" w:color="auto"/>
              <w:left w:val="single" w:sz="4" w:space="0" w:color="auto"/>
              <w:bottom w:val="single" w:sz="4" w:space="0" w:color="auto"/>
              <w:right w:val="single" w:sz="4" w:space="0" w:color="auto"/>
            </w:tcBorders>
            <w:vAlign w:val="center"/>
          </w:tcPr>
          <w:p w14:paraId="712E8208" w14:textId="16603042" w:rsidR="002F430A" w:rsidRPr="00E034AE" w:rsidRDefault="00671515" w:rsidP="00781B1D">
            <w:pPr>
              <w:jc w:val="center"/>
              <w:rPr>
                <w:sz w:val="24"/>
                <w:szCs w:val="24"/>
              </w:rPr>
            </w:pPr>
            <w:r w:rsidRPr="00E034AE">
              <w:rPr>
                <w:rFonts w:hint="eastAsia"/>
                <w:sz w:val="24"/>
                <w:szCs w:val="24"/>
              </w:rPr>
              <w:lastRenderedPageBreak/>
              <w:t>3</w:t>
            </w:r>
          </w:p>
        </w:tc>
        <w:tc>
          <w:tcPr>
            <w:tcW w:w="454" w:type="pct"/>
            <w:tcBorders>
              <w:top w:val="single" w:sz="4" w:space="0" w:color="auto"/>
              <w:left w:val="nil"/>
              <w:bottom w:val="single" w:sz="4" w:space="0" w:color="auto"/>
              <w:right w:val="single" w:sz="4" w:space="0" w:color="auto"/>
            </w:tcBorders>
            <w:vAlign w:val="center"/>
          </w:tcPr>
          <w:p w14:paraId="203F6192" w14:textId="77777777" w:rsidR="002F430A" w:rsidRPr="00E034AE" w:rsidRDefault="002F430A" w:rsidP="000A6F9D">
            <w:pPr>
              <w:rPr>
                <w:sz w:val="24"/>
                <w:szCs w:val="24"/>
              </w:rPr>
            </w:pPr>
            <w:r w:rsidRPr="00E034AE">
              <w:rPr>
                <w:rFonts w:hint="eastAsia"/>
                <w:sz w:val="24"/>
                <w:szCs w:val="24"/>
              </w:rPr>
              <w:t>项目实施过程文档管理</w:t>
            </w:r>
          </w:p>
        </w:tc>
        <w:tc>
          <w:tcPr>
            <w:tcW w:w="3995" w:type="pct"/>
            <w:gridSpan w:val="2"/>
            <w:tcBorders>
              <w:top w:val="single" w:sz="4" w:space="0" w:color="auto"/>
              <w:left w:val="nil"/>
              <w:bottom w:val="single" w:sz="4" w:space="0" w:color="auto"/>
              <w:right w:val="single" w:sz="4" w:space="0" w:color="auto"/>
            </w:tcBorders>
            <w:vAlign w:val="center"/>
          </w:tcPr>
          <w:p w14:paraId="18BA1092" w14:textId="77777777" w:rsidR="002F430A" w:rsidRPr="00E034AE" w:rsidRDefault="002F430A" w:rsidP="000A6F9D">
            <w:pPr>
              <w:rPr>
                <w:sz w:val="24"/>
                <w:szCs w:val="24"/>
              </w:rPr>
            </w:pPr>
            <w:r w:rsidRPr="00E034AE">
              <w:rPr>
                <w:rFonts w:hint="eastAsia"/>
                <w:sz w:val="24"/>
                <w:szCs w:val="24"/>
              </w:rPr>
              <w:t>项目实施部门需保证工程档案资料按国家档案管理规定归档。制定工程档案具体管理内容和要求，对工程档案的管理实现过程控制。确保工程档案资料齐全、完整、准确、系统，能进行正常追溯和查阅。</w:t>
            </w:r>
          </w:p>
          <w:p w14:paraId="351A67D0" w14:textId="77777777" w:rsidR="002F430A" w:rsidRPr="00E034AE" w:rsidRDefault="002F430A" w:rsidP="000A6F9D">
            <w:pPr>
              <w:rPr>
                <w:sz w:val="24"/>
                <w:szCs w:val="24"/>
              </w:rPr>
            </w:pPr>
            <w:r w:rsidRPr="00E034AE">
              <w:rPr>
                <w:rFonts w:hint="eastAsia"/>
                <w:sz w:val="24"/>
                <w:szCs w:val="24"/>
              </w:rPr>
              <w:t>工程开工前，项目部技术负责人需对工程档案资料管理进行策划，在征求建设</w:t>
            </w:r>
            <w:proofErr w:type="gramStart"/>
            <w:r w:rsidRPr="00E034AE">
              <w:rPr>
                <w:rFonts w:hint="eastAsia"/>
                <w:sz w:val="24"/>
                <w:szCs w:val="24"/>
              </w:rPr>
              <w:t>方意见</w:t>
            </w:r>
            <w:proofErr w:type="gramEnd"/>
            <w:r w:rsidRPr="00E034AE">
              <w:rPr>
                <w:rFonts w:hint="eastAsia"/>
                <w:sz w:val="24"/>
                <w:szCs w:val="24"/>
              </w:rPr>
              <w:t>后，编制工程档案工作计划，明确具体责任人，对工程施工中何时收集何种资料（包括工程照片、音像资料）进行明确规定，并负责实施执行。随时提供追溯查阅，满足建设</w:t>
            </w:r>
            <w:proofErr w:type="gramStart"/>
            <w:r w:rsidRPr="00E034AE">
              <w:rPr>
                <w:rFonts w:hint="eastAsia"/>
                <w:sz w:val="24"/>
                <w:szCs w:val="24"/>
              </w:rPr>
              <w:t>方各种</w:t>
            </w:r>
            <w:proofErr w:type="gramEnd"/>
            <w:r w:rsidRPr="00E034AE">
              <w:rPr>
                <w:rFonts w:hint="eastAsia"/>
                <w:sz w:val="24"/>
                <w:szCs w:val="24"/>
              </w:rPr>
              <w:t>类型的监督检查。开展内部质量审核和项目阶段性检查，保证工程档案工作计划和管理要求得到有效实施。</w:t>
            </w:r>
          </w:p>
          <w:p w14:paraId="510D67EF" w14:textId="77777777" w:rsidR="002F430A" w:rsidRPr="00E034AE" w:rsidRDefault="002F430A" w:rsidP="000A6F9D">
            <w:pPr>
              <w:rPr>
                <w:sz w:val="24"/>
                <w:szCs w:val="24"/>
              </w:rPr>
            </w:pPr>
            <w:r w:rsidRPr="00E034AE">
              <w:rPr>
                <w:rFonts w:hint="eastAsia"/>
                <w:sz w:val="24"/>
                <w:szCs w:val="24"/>
              </w:rPr>
              <w:t>施工过程中发生的文字记录、技术文件、验评资料、试验报告、工程总结等建设方所需要的资料，一律采用</w:t>
            </w:r>
            <w:r w:rsidRPr="00E034AE">
              <w:rPr>
                <w:rFonts w:hint="eastAsia"/>
                <w:sz w:val="24"/>
                <w:szCs w:val="24"/>
              </w:rPr>
              <w:t>A4</w:t>
            </w:r>
            <w:r w:rsidRPr="00E034AE">
              <w:rPr>
                <w:rFonts w:hint="eastAsia"/>
                <w:sz w:val="24"/>
                <w:szCs w:val="24"/>
              </w:rPr>
              <w:t>（</w:t>
            </w:r>
            <w:r w:rsidRPr="00E034AE">
              <w:rPr>
                <w:rFonts w:hint="eastAsia"/>
                <w:sz w:val="24"/>
                <w:szCs w:val="24"/>
              </w:rPr>
              <w:t>210</w:t>
            </w:r>
            <w:r w:rsidRPr="00E034AE">
              <w:rPr>
                <w:rFonts w:hint="eastAsia"/>
                <w:sz w:val="24"/>
                <w:szCs w:val="24"/>
              </w:rPr>
              <w:t>×</w:t>
            </w:r>
            <w:r w:rsidRPr="00E034AE">
              <w:rPr>
                <w:rFonts w:hint="eastAsia"/>
                <w:sz w:val="24"/>
                <w:szCs w:val="24"/>
              </w:rPr>
              <w:t>297</w:t>
            </w:r>
            <w:r w:rsidRPr="00E034AE">
              <w:rPr>
                <w:rFonts w:hint="eastAsia"/>
                <w:sz w:val="24"/>
                <w:szCs w:val="24"/>
              </w:rPr>
              <w:t>）规格的复印纸，在竣工后半月内移交给建设方。</w:t>
            </w:r>
          </w:p>
        </w:tc>
      </w:tr>
      <w:tr w:rsidR="002F430A" w:rsidRPr="00E034AE" w14:paraId="16A8189B" w14:textId="77777777" w:rsidTr="00671515">
        <w:trPr>
          <w:trHeight w:val="70"/>
          <w:jc w:val="center"/>
        </w:trPr>
        <w:tc>
          <w:tcPr>
            <w:tcW w:w="550" w:type="pct"/>
            <w:tcBorders>
              <w:top w:val="single" w:sz="4" w:space="0" w:color="auto"/>
              <w:left w:val="single" w:sz="4" w:space="0" w:color="auto"/>
              <w:bottom w:val="single" w:sz="4" w:space="0" w:color="auto"/>
              <w:right w:val="single" w:sz="4" w:space="0" w:color="auto"/>
            </w:tcBorders>
            <w:vAlign w:val="center"/>
          </w:tcPr>
          <w:p w14:paraId="2FF46636" w14:textId="32BE12C9" w:rsidR="002F430A" w:rsidRPr="00E034AE" w:rsidRDefault="00671515" w:rsidP="00781B1D">
            <w:pPr>
              <w:jc w:val="center"/>
              <w:rPr>
                <w:sz w:val="24"/>
                <w:szCs w:val="24"/>
              </w:rPr>
            </w:pPr>
            <w:r w:rsidRPr="00E034AE">
              <w:rPr>
                <w:rFonts w:hint="eastAsia"/>
                <w:sz w:val="24"/>
                <w:szCs w:val="24"/>
              </w:rPr>
              <w:t>4</w:t>
            </w:r>
          </w:p>
        </w:tc>
        <w:tc>
          <w:tcPr>
            <w:tcW w:w="454" w:type="pct"/>
            <w:tcBorders>
              <w:top w:val="single" w:sz="4" w:space="0" w:color="auto"/>
              <w:left w:val="nil"/>
              <w:bottom w:val="single" w:sz="4" w:space="0" w:color="auto"/>
              <w:right w:val="single" w:sz="4" w:space="0" w:color="auto"/>
            </w:tcBorders>
            <w:vAlign w:val="center"/>
          </w:tcPr>
          <w:p w14:paraId="4E01FAA9" w14:textId="77777777" w:rsidR="002F430A" w:rsidRPr="00E034AE" w:rsidRDefault="002F430A" w:rsidP="000A6F9D">
            <w:pPr>
              <w:rPr>
                <w:sz w:val="24"/>
                <w:szCs w:val="24"/>
              </w:rPr>
            </w:pPr>
            <w:r w:rsidRPr="00E034AE">
              <w:rPr>
                <w:rFonts w:hint="eastAsia"/>
                <w:sz w:val="24"/>
                <w:szCs w:val="24"/>
              </w:rPr>
              <w:t>项目实施组织架构</w:t>
            </w:r>
          </w:p>
        </w:tc>
        <w:tc>
          <w:tcPr>
            <w:tcW w:w="3995" w:type="pct"/>
            <w:gridSpan w:val="2"/>
            <w:tcBorders>
              <w:top w:val="single" w:sz="4" w:space="0" w:color="auto"/>
              <w:left w:val="nil"/>
              <w:bottom w:val="single" w:sz="4" w:space="0" w:color="auto"/>
              <w:right w:val="single" w:sz="4" w:space="0" w:color="auto"/>
            </w:tcBorders>
            <w:vAlign w:val="center"/>
          </w:tcPr>
          <w:p w14:paraId="5EB007BC" w14:textId="77777777" w:rsidR="002F430A" w:rsidRPr="00E034AE" w:rsidRDefault="002F430A" w:rsidP="000A6F9D">
            <w:pPr>
              <w:rPr>
                <w:sz w:val="24"/>
                <w:szCs w:val="24"/>
              </w:rPr>
            </w:pPr>
            <w:r w:rsidRPr="00E034AE">
              <w:rPr>
                <w:rFonts w:hint="eastAsia"/>
                <w:sz w:val="24"/>
                <w:szCs w:val="24"/>
              </w:rPr>
              <w:t>项目实施组织应由项目管理人员、技术负责人、项目调试工程师、优秀的施工安装团队组成。</w:t>
            </w:r>
          </w:p>
          <w:p w14:paraId="222593E9" w14:textId="77777777" w:rsidR="002F430A" w:rsidRPr="00E034AE" w:rsidRDefault="002F430A" w:rsidP="000A6F9D">
            <w:pPr>
              <w:rPr>
                <w:sz w:val="24"/>
                <w:szCs w:val="24"/>
              </w:rPr>
            </w:pPr>
            <w:r w:rsidRPr="00E034AE">
              <w:rPr>
                <w:rFonts w:hint="eastAsia"/>
                <w:sz w:val="24"/>
                <w:szCs w:val="24"/>
              </w:rPr>
              <w:t>项目管理人员实行负责制，负责项目的整体协调推进与日常管理。技术负责人负责整个项目的技术工作。项目调试工程师负责设备整机调试及测试工作。项目施工人员需具备多年从事显示屏安装经验，并能够熟练掌握施工流程。</w:t>
            </w:r>
          </w:p>
        </w:tc>
      </w:tr>
      <w:tr w:rsidR="002F430A" w:rsidRPr="00E034AE" w14:paraId="4E6C5089" w14:textId="77777777" w:rsidTr="00671515">
        <w:trPr>
          <w:trHeight w:val="70"/>
          <w:jc w:val="center"/>
        </w:trPr>
        <w:tc>
          <w:tcPr>
            <w:tcW w:w="550" w:type="pct"/>
            <w:tcBorders>
              <w:top w:val="single" w:sz="4" w:space="0" w:color="auto"/>
              <w:left w:val="single" w:sz="4" w:space="0" w:color="auto"/>
              <w:bottom w:val="single" w:sz="4" w:space="0" w:color="auto"/>
              <w:right w:val="single" w:sz="4" w:space="0" w:color="auto"/>
            </w:tcBorders>
            <w:vAlign w:val="center"/>
          </w:tcPr>
          <w:p w14:paraId="015699AB" w14:textId="731D3AB9" w:rsidR="002F430A" w:rsidRPr="00E034AE" w:rsidRDefault="00671515" w:rsidP="00781B1D">
            <w:pPr>
              <w:jc w:val="center"/>
              <w:rPr>
                <w:sz w:val="24"/>
                <w:szCs w:val="24"/>
              </w:rPr>
            </w:pPr>
            <w:r w:rsidRPr="00E034AE">
              <w:rPr>
                <w:rFonts w:hint="eastAsia"/>
                <w:sz w:val="24"/>
                <w:szCs w:val="24"/>
              </w:rPr>
              <w:t>5</w:t>
            </w:r>
          </w:p>
        </w:tc>
        <w:tc>
          <w:tcPr>
            <w:tcW w:w="454" w:type="pct"/>
            <w:tcBorders>
              <w:top w:val="single" w:sz="4" w:space="0" w:color="auto"/>
              <w:left w:val="nil"/>
              <w:bottom w:val="single" w:sz="4" w:space="0" w:color="auto"/>
              <w:right w:val="single" w:sz="4" w:space="0" w:color="auto"/>
            </w:tcBorders>
            <w:vAlign w:val="center"/>
          </w:tcPr>
          <w:p w14:paraId="7251E4D9" w14:textId="15BAAE98" w:rsidR="002F430A" w:rsidRPr="00E034AE" w:rsidRDefault="002F430A" w:rsidP="000A6F9D">
            <w:pPr>
              <w:rPr>
                <w:sz w:val="24"/>
                <w:szCs w:val="24"/>
              </w:rPr>
            </w:pPr>
            <w:r w:rsidRPr="00E034AE">
              <w:rPr>
                <w:rFonts w:hint="eastAsia"/>
                <w:sz w:val="24"/>
                <w:szCs w:val="24"/>
              </w:rPr>
              <w:t>结构要求</w:t>
            </w:r>
          </w:p>
        </w:tc>
        <w:tc>
          <w:tcPr>
            <w:tcW w:w="3995" w:type="pct"/>
            <w:gridSpan w:val="2"/>
            <w:tcBorders>
              <w:top w:val="single" w:sz="4" w:space="0" w:color="auto"/>
              <w:left w:val="nil"/>
              <w:bottom w:val="single" w:sz="4" w:space="0" w:color="auto"/>
              <w:right w:val="single" w:sz="4" w:space="0" w:color="auto"/>
            </w:tcBorders>
            <w:vAlign w:val="center"/>
          </w:tcPr>
          <w:p w14:paraId="0E437F03" w14:textId="541C6F25" w:rsidR="002F430A" w:rsidRPr="00E034AE" w:rsidRDefault="002F430A" w:rsidP="008F00BB">
            <w:pPr>
              <w:rPr>
                <w:sz w:val="24"/>
                <w:szCs w:val="24"/>
              </w:rPr>
            </w:pPr>
            <w:r w:rsidRPr="00E034AE">
              <w:rPr>
                <w:rFonts w:hint="eastAsia"/>
                <w:sz w:val="24"/>
                <w:szCs w:val="24"/>
              </w:rPr>
              <w:t>屏幕整体结构（除底座外）需在工厂组装完成，现场除底座施工外不得动火。</w:t>
            </w:r>
          </w:p>
        </w:tc>
      </w:tr>
      <w:tr w:rsidR="002F430A" w:rsidRPr="00E034AE" w14:paraId="6B7B10B0" w14:textId="77777777" w:rsidTr="00671515">
        <w:trPr>
          <w:trHeight w:val="70"/>
          <w:jc w:val="center"/>
        </w:trPr>
        <w:tc>
          <w:tcPr>
            <w:tcW w:w="550" w:type="pct"/>
            <w:tcBorders>
              <w:top w:val="single" w:sz="4" w:space="0" w:color="auto"/>
              <w:left w:val="single" w:sz="4" w:space="0" w:color="auto"/>
              <w:bottom w:val="single" w:sz="4" w:space="0" w:color="auto"/>
              <w:right w:val="single" w:sz="4" w:space="0" w:color="auto"/>
            </w:tcBorders>
            <w:vAlign w:val="center"/>
          </w:tcPr>
          <w:p w14:paraId="5513E521" w14:textId="3F535634" w:rsidR="002F430A" w:rsidRPr="00E034AE" w:rsidRDefault="00671515" w:rsidP="00781B1D">
            <w:pPr>
              <w:jc w:val="center"/>
              <w:rPr>
                <w:sz w:val="24"/>
                <w:szCs w:val="24"/>
              </w:rPr>
            </w:pPr>
            <w:r w:rsidRPr="00E034AE">
              <w:rPr>
                <w:rFonts w:hint="eastAsia"/>
                <w:sz w:val="24"/>
                <w:szCs w:val="24"/>
              </w:rPr>
              <w:t>6</w:t>
            </w:r>
          </w:p>
        </w:tc>
        <w:tc>
          <w:tcPr>
            <w:tcW w:w="454" w:type="pct"/>
            <w:tcBorders>
              <w:top w:val="single" w:sz="4" w:space="0" w:color="auto"/>
              <w:left w:val="nil"/>
              <w:bottom w:val="single" w:sz="4" w:space="0" w:color="auto"/>
              <w:right w:val="single" w:sz="4" w:space="0" w:color="auto"/>
            </w:tcBorders>
            <w:vAlign w:val="center"/>
          </w:tcPr>
          <w:p w14:paraId="7749FE53" w14:textId="77777777" w:rsidR="002F430A" w:rsidRPr="00E034AE" w:rsidRDefault="002F430A" w:rsidP="000A6F9D">
            <w:pPr>
              <w:rPr>
                <w:sz w:val="24"/>
                <w:szCs w:val="24"/>
              </w:rPr>
            </w:pPr>
            <w:r w:rsidRPr="00E034AE">
              <w:rPr>
                <w:rFonts w:hint="eastAsia"/>
                <w:sz w:val="24"/>
                <w:szCs w:val="24"/>
              </w:rPr>
              <w:t>项目实施进度安排</w:t>
            </w:r>
          </w:p>
        </w:tc>
        <w:tc>
          <w:tcPr>
            <w:tcW w:w="3995" w:type="pct"/>
            <w:gridSpan w:val="2"/>
            <w:tcBorders>
              <w:top w:val="single" w:sz="4" w:space="0" w:color="auto"/>
              <w:left w:val="nil"/>
              <w:bottom w:val="single" w:sz="4" w:space="0" w:color="auto"/>
              <w:right w:val="single" w:sz="4" w:space="0" w:color="auto"/>
            </w:tcBorders>
            <w:vAlign w:val="center"/>
          </w:tcPr>
          <w:p w14:paraId="0240D94B" w14:textId="77777777" w:rsidR="002F430A" w:rsidRPr="00E034AE" w:rsidRDefault="002F430A" w:rsidP="000A6F9D">
            <w:pPr>
              <w:rPr>
                <w:sz w:val="24"/>
                <w:szCs w:val="24"/>
              </w:rPr>
            </w:pPr>
            <w:r w:rsidRPr="00E034AE">
              <w:rPr>
                <w:rFonts w:hint="eastAsia"/>
                <w:sz w:val="24"/>
                <w:szCs w:val="24"/>
              </w:rPr>
              <w:t>实施进度计划</w:t>
            </w:r>
            <w:r w:rsidRPr="00E034AE">
              <w:rPr>
                <w:rFonts w:hint="eastAsia"/>
                <w:sz w:val="24"/>
                <w:szCs w:val="24"/>
              </w:rPr>
              <w:t>:</w:t>
            </w:r>
            <w:r w:rsidRPr="00E034AE">
              <w:rPr>
                <w:rFonts w:hint="eastAsia"/>
                <w:sz w:val="24"/>
                <w:szCs w:val="24"/>
              </w:rPr>
              <w:t>项目实施方应成立高效、精干的项目管理机构，配置最优秀的技术、施工人员。制定科学高效的进度计划表，严格执行，科学调度。定期对进度计划进行盘点，发现施工中计划与实际不相符时，分析原因，及时调整计划，确保整体工程如期完成。</w:t>
            </w:r>
          </w:p>
          <w:p w14:paraId="0CDCCF9E" w14:textId="7D7AAAE9" w:rsidR="002F430A" w:rsidRPr="00E034AE" w:rsidRDefault="002F430A" w:rsidP="000A6F9D">
            <w:pPr>
              <w:rPr>
                <w:sz w:val="24"/>
                <w:szCs w:val="24"/>
              </w:rPr>
            </w:pPr>
            <w:r w:rsidRPr="00E034AE">
              <w:rPr>
                <w:rFonts w:hint="eastAsia"/>
                <w:sz w:val="24"/>
                <w:szCs w:val="24"/>
              </w:rPr>
              <w:t>施工现场人员必须要按进度计划完成当日工作，如果计划有变或其它因素影响进度，可增加施工人员或二班、三班作业。</w:t>
            </w:r>
          </w:p>
          <w:p w14:paraId="65FB9D8F" w14:textId="5F9957F9" w:rsidR="002F430A" w:rsidRPr="00E034AE" w:rsidRDefault="00A45C3A" w:rsidP="000A6F9D">
            <w:pPr>
              <w:rPr>
                <w:sz w:val="24"/>
                <w:szCs w:val="24"/>
              </w:rPr>
            </w:pPr>
            <w:r>
              <w:rPr>
                <w:rFonts w:hint="eastAsia"/>
                <w:sz w:val="24"/>
                <w:szCs w:val="24"/>
              </w:rPr>
              <w:t>提供</w:t>
            </w:r>
            <w:r w:rsidR="002F430A" w:rsidRPr="00E034AE">
              <w:rPr>
                <w:rFonts w:hint="eastAsia"/>
                <w:sz w:val="24"/>
                <w:szCs w:val="24"/>
              </w:rPr>
              <w:t>具体安装工期及过程提供详细的进度表。</w:t>
            </w:r>
          </w:p>
          <w:p w14:paraId="0E158AD0" w14:textId="2E10ADEE" w:rsidR="002F430A" w:rsidRPr="00E034AE" w:rsidRDefault="002F430A" w:rsidP="000A6F9D">
            <w:pPr>
              <w:rPr>
                <w:sz w:val="24"/>
                <w:szCs w:val="24"/>
              </w:rPr>
            </w:pPr>
            <w:r w:rsidRPr="00E034AE">
              <w:rPr>
                <w:rFonts w:hint="eastAsia"/>
                <w:sz w:val="24"/>
                <w:szCs w:val="24"/>
              </w:rPr>
              <w:t>做好相应的防范措施，确保施工安全和质量，杜绝事故及返工现象。</w:t>
            </w:r>
          </w:p>
        </w:tc>
      </w:tr>
      <w:tr w:rsidR="002F430A" w:rsidRPr="00E034AE" w14:paraId="1E231ED6" w14:textId="77777777" w:rsidTr="00671515">
        <w:trPr>
          <w:trHeight w:val="70"/>
          <w:jc w:val="center"/>
        </w:trPr>
        <w:tc>
          <w:tcPr>
            <w:tcW w:w="550" w:type="pct"/>
            <w:tcBorders>
              <w:top w:val="single" w:sz="4" w:space="0" w:color="auto"/>
              <w:left w:val="single" w:sz="4" w:space="0" w:color="auto"/>
              <w:bottom w:val="single" w:sz="4" w:space="0" w:color="auto"/>
              <w:right w:val="single" w:sz="4" w:space="0" w:color="auto"/>
            </w:tcBorders>
            <w:vAlign w:val="center"/>
          </w:tcPr>
          <w:p w14:paraId="6B3C174C" w14:textId="7B1EDF0E" w:rsidR="002F430A" w:rsidRPr="00E034AE" w:rsidRDefault="002F430A" w:rsidP="00671515">
            <w:pPr>
              <w:jc w:val="center"/>
              <w:rPr>
                <w:sz w:val="24"/>
                <w:szCs w:val="24"/>
              </w:rPr>
            </w:pPr>
            <w:r w:rsidRPr="00E034AE">
              <w:rPr>
                <w:rFonts w:hint="eastAsia"/>
                <w:sz w:val="24"/>
                <w:szCs w:val="24"/>
              </w:rPr>
              <w:lastRenderedPageBreak/>
              <w:t>7</w:t>
            </w:r>
          </w:p>
        </w:tc>
        <w:tc>
          <w:tcPr>
            <w:tcW w:w="454" w:type="pct"/>
            <w:tcBorders>
              <w:top w:val="single" w:sz="4" w:space="0" w:color="auto"/>
              <w:left w:val="nil"/>
              <w:bottom w:val="single" w:sz="4" w:space="0" w:color="auto"/>
              <w:right w:val="single" w:sz="4" w:space="0" w:color="auto"/>
            </w:tcBorders>
            <w:vAlign w:val="center"/>
          </w:tcPr>
          <w:p w14:paraId="7B56C1A8" w14:textId="77777777" w:rsidR="002F430A" w:rsidRPr="00E034AE" w:rsidRDefault="002F430A" w:rsidP="000A6F9D">
            <w:pPr>
              <w:rPr>
                <w:sz w:val="24"/>
                <w:szCs w:val="24"/>
              </w:rPr>
            </w:pPr>
            <w:r w:rsidRPr="00E034AE">
              <w:rPr>
                <w:rFonts w:hint="eastAsia"/>
                <w:sz w:val="24"/>
                <w:szCs w:val="24"/>
              </w:rPr>
              <w:t>项目安装过程安排</w:t>
            </w:r>
          </w:p>
        </w:tc>
        <w:tc>
          <w:tcPr>
            <w:tcW w:w="3995" w:type="pct"/>
            <w:gridSpan w:val="2"/>
            <w:tcBorders>
              <w:top w:val="single" w:sz="4" w:space="0" w:color="auto"/>
              <w:left w:val="nil"/>
              <w:bottom w:val="single" w:sz="4" w:space="0" w:color="auto"/>
              <w:right w:val="single" w:sz="4" w:space="0" w:color="auto"/>
            </w:tcBorders>
            <w:vAlign w:val="center"/>
          </w:tcPr>
          <w:p w14:paraId="037685FB" w14:textId="77777777" w:rsidR="002F430A" w:rsidRPr="00E034AE" w:rsidRDefault="002F430A" w:rsidP="000A6F9D">
            <w:pPr>
              <w:rPr>
                <w:sz w:val="24"/>
                <w:szCs w:val="24"/>
              </w:rPr>
            </w:pPr>
            <w:r w:rsidRPr="00E034AE">
              <w:rPr>
                <w:rFonts w:hint="eastAsia"/>
                <w:sz w:val="24"/>
                <w:szCs w:val="24"/>
              </w:rPr>
              <w:t>1.</w:t>
            </w:r>
            <w:r w:rsidRPr="00E034AE">
              <w:rPr>
                <w:rFonts w:hint="eastAsia"/>
                <w:sz w:val="24"/>
                <w:szCs w:val="24"/>
              </w:rPr>
              <w:t>施工准备阶段的质量控制；</w:t>
            </w:r>
          </w:p>
          <w:p w14:paraId="74FEA720" w14:textId="77777777" w:rsidR="002F430A" w:rsidRPr="00E034AE" w:rsidRDefault="002F430A" w:rsidP="000A6F9D">
            <w:pPr>
              <w:rPr>
                <w:sz w:val="24"/>
                <w:szCs w:val="24"/>
              </w:rPr>
            </w:pPr>
            <w:r w:rsidRPr="00E034AE">
              <w:rPr>
                <w:rFonts w:hint="eastAsia"/>
                <w:sz w:val="24"/>
                <w:szCs w:val="24"/>
              </w:rPr>
              <w:t>2.</w:t>
            </w:r>
            <w:r w:rsidRPr="00E034AE">
              <w:rPr>
                <w:rFonts w:hint="eastAsia"/>
                <w:sz w:val="24"/>
                <w:szCs w:val="24"/>
              </w:rPr>
              <w:t>施工过程中的质量控制；</w:t>
            </w:r>
          </w:p>
          <w:p w14:paraId="685E78A0" w14:textId="77777777" w:rsidR="002F430A" w:rsidRPr="00E034AE" w:rsidRDefault="002F430A" w:rsidP="000A6F9D">
            <w:pPr>
              <w:rPr>
                <w:sz w:val="24"/>
                <w:szCs w:val="24"/>
              </w:rPr>
            </w:pPr>
            <w:r w:rsidRPr="00E034AE">
              <w:rPr>
                <w:rFonts w:hint="eastAsia"/>
                <w:sz w:val="24"/>
                <w:szCs w:val="24"/>
              </w:rPr>
              <w:t>3.</w:t>
            </w:r>
            <w:r w:rsidRPr="00E034AE">
              <w:rPr>
                <w:rFonts w:hint="eastAsia"/>
                <w:sz w:val="24"/>
                <w:szCs w:val="24"/>
              </w:rPr>
              <w:t>施工技术文件、资料、信息管理；</w:t>
            </w:r>
          </w:p>
          <w:p w14:paraId="0B4671AA" w14:textId="77777777" w:rsidR="002F430A" w:rsidRPr="00E034AE" w:rsidRDefault="002F430A" w:rsidP="000A6F9D">
            <w:pPr>
              <w:rPr>
                <w:sz w:val="24"/>
                <w:szCs w:val="24"/>
              </w:rPr>
            </w:pPr>
            <w:r w:rsidRPr="00E034AE">
              <w:rPr>
                <w:rFonts w:hint="eastAsia"/>
                <w:sz w:val="24"/>
                <w:szCs w:val="24"/>
              </w:rPr>
              <w:t>4.</w:t>
            </w:r>
            <w:r w:rsidRPr="00E034AE">
              <w:rPr>
                <w:rFonts w:hint="eastAsia"/>
                <w:sz w:val="24"/>
                <w:szCs w:val="24"/>
              </w:rPr>
              <w:t>施工质量过程检查；</w:t>
            </w:r>
          </w:p>
          <w:p w14:paraId="28832A93" w14:textId="77777777" w:rsidR="002F430A" w:rsidRPr="00E034AE" w:rsidRDefault="002F430A" w:rsidP="000A6F9D">
            <w:pPr>
              <w:rPr>
                <w:sz w:val="24"/>
                <w:szCs w:val="24"/>
              </w:rPr>
            </w:pPr>
            <w:r w:rsidRPr="00E034AE">
              <w:rPr>
                <w:rFonts w:hint="eastAsia"/>
                <w:sz w:val="24"/>
                <w:szCs w:val="24"/>
              </w:rPr>
              <w:t>5.</w:t>
            </w:r>
            <w:r w:rsidRPr="00E034AE">
              <w:rPr>
                <w:rFonts w:hint="eastAsia"/>
                <w:sz w:val="24"/>
                <w:szCs w:val="24"/>
              </w:rPr>
              <w:t>工艺质量控制；</w:t>
            </w:r>
          </w:p>
          <w:p w14:paraId="4B051C7F" w14:textId="77777777" w:rsidR="002F430A" w:rsidRPr="00E034AE" w:rsidRDefault="002F430A" w:rsidP="000A6F9D">
            <w:pPr>
              <w:rPr>
                <w:sz w:val="24"/>
                <w:szCs w:val="24"/>
              </w:rPr>
            </w:pPr>
            <w:r w:rsidRPr="00E034AE">
              <w:rPr>
                <w:rFonts w:hint="eastAsia"/>
                <w:sz w:val="24"/>
                <w:szCs w:val="24"/>
              </w:rPr>
              <w:t>6.</w:t>
            </w:r>
            <w:r w:rsidRPr="00E034AE">
              <w:rPr>
                <w:rFonts w:hint="eastAsia"/>
                <w:sz w:val="24"/>
                <w:szCs w:val="24"/>
              </w:rPr>
              <w:t>不合格品的处置和质量事故处理。</w:t>
            </w:r>
          </w:p>
        </w:tc>
      </w:tr>
      <w:tr w:rsidR="002F430A" w:rsidRPr="00E034AE" w14:paraId="4BE63C14" w14:textId="77777777" w:rsidTr="00671515">
        <w:trPr>
          <w:gridAfter w:val="1"/>
          <w:wAfter w:w="13" w:type="pct"/>
          <w:trHeight w:val="70"/>
          <w:jc w:val="center"/>
        </w:trPr>
        <w:tc>
          <w:tcPr>
            <w:tcW w:w="550" w:type="pct"/>
            <w:tcBorders>
              <w:top w:val="single" w:sz="4" w:space="0" w:color="auto"/>
              <w:left w:val="single" w:sz="4" w:space="0" w:color="auto"/>
              <w:bottom w:val="single" w:sz="4" w:space="0" w:color="auto"/>
              <w:right w:val="single" w:sz="4" w:space="0" w:color="auto"/>
            </w:tcBorders>
            <w:vAlign w:val="center"/>
          </w:tcPr>
          <w:p w14:paraId="77446A82" w14:textId="0A95AA98" w:rsidR="002F430A" w:rsidRPr="00E034AE" w:rsidRDefault="00671515" w:rsidP="00781B1D">
            <w:pPr>
              <w:jc w:val="center"/>
              <w:rPr>
                <w:sz w:val="24"/>
                <w:szCs w:val="24"/>
              </w:rPr>
            </w:pPr>
            <w:r w:rsidRPr="00E034AE">
              <w:rPr>
                <w:rFonts w:hint="eastAsia"/>
                <w:sz w:val="24"/>
                <w:szCs w:val="24"/>
              </w:rPr>
              <w:t>8</w:t>
            </w:r>
          </w:p>
        </w:tc>
        <w:tc>
          <w:tcPr>
            <w:tcW w:w="454" w:type="pct"/>
            <w:tcBorders>
              <w:top w:val="single" w:sz="4" w:space="0" w:color="auto"/>
              <w:left w:val="nil"/>
              <w:bottom w:val="single" w:sz="4" w:space="0" w:color="auto"/>
              <w:right w:val="single" w:sz="4" w:space="0" w:color="auto"/>
            </w:tcBorders>
            <w:vAlign w:val="center"/>
          </w:tcPr>
          <w:p w14:paraId="16B6E874" w14:textId="77777777" w:rsidR="002F430A" w:rsidRPr="00E034AE" w:rsidRDefault="002F430A" w:rsidP="000A6F9D">
            <w:pPr>
              <w:rPr>
                <w:sz w:val="24"/>
                <w:szCs w:val="24"/>
              </w:rPr>
            </w:pPr>
            <w:r w:rsidRPr="00E034AE">
              <w:rPr>
                <w:rFonts w:hint="eastAsia"/>
                <w:sz w:val="24"/>
                <w:szCs w:val="24"/>
              </w:rPr>
              <w:t>项目验收安排</w:t>
            </w:r>
          </w:p>
        </w:tc>
        <w:tc>
          <w:tcPr>
            <w:tcW w:w="3983" w:type="pct"/>
            <w:tcBorders>
              <w:top w:val="single" w:sz="4" w:space="0" w:color="auto"/>
              <w:left w:val="nil"/>
              <w:bottom w:val="single" w:sz="4" w:space="0" w:color="auto"/>
              <w:right w:val="single" w:sz="4" w:space="0" w:color="auto"/>
            </w:tcBorders>
            <w:vAlign w:val="center"/>
          </w:tcPr>
          <w:p w14:paraId="62ACCCB9" w14:textId="77777777" w:rsidR="002F430A" w:rsidRPr="00E034AE" w:rsidRDefault="002F430A" w:rsidP="000A6F9D">
            <w:pPr>
              <w:rPr>
                <w:sz w:val="24"/>
                <w:szCs w:val="24"/>
              </w:rPr>
            </w:pPr>
            <w:r w:rsidRPr="00E034AE">
              <w:rPr>
                <w:rFonts w:hint="eastAsia"/>
                <w:sz w:val="24"/>
                <w:szCs w:val="24"/>
              </w:rPr>
              <w:t>货到验收与安装调试验收</w:t>
            </w:r>
            <w:r w:rsidRPr="00E034AE">
              <w:rPr>
                <w:rFonts w:hint="eastAsia"/>
                <w:sz w:val="24"/>
                <w:szCs w:val="24"/>
              </w:rPr>
              <w:t>:</w:t>
            </w:r>
            <w:r w:rsidRPr="00E034AE">
              <w:rPr>
                <w:rFonts w:hint="eastAsia"/>
                <w:sz w:val="24"/>
                <w:szCs w:val="24"/>
              </w:rPr>
              <w:t>项目实施方需提前准备验收材料并经过自检后向项目验收组提交验收申请，项目验收组对项目审查验收，具体检查内容包括并不限于：</w:t>
            </w:r>
          </w:p>
          <w:p w14:paraId="1A36CFDF" w14:textId="77777777" w:rsidR="002F430A" w:rsidRPr="00E034AE" w:rsidRDefault="002F430A" w:rsidP="000A6F9D">
            <w:pPr>
              <w:rPr>
                <w:sz w:val="24"/>
                <w:szCs w:val="24"/>
              </w:rPr>
            </w:pPr>
            <w:r w:rsidRPr="00E034AE">
              <w:rPr>
                <w:rFonts w:hint="eastAsia"/>
                <w:sz w:val="24"/>
                <w:szCs w:val="24"/>
              </w:rPr>
              <w:t>（</w:t>
            </w:r>
            <w:r w:rsidRPr="00E034AE">
              <w:rPr>
                <w:rFonts w:hint="eastAsia"/>
                <w:sz w:val="24"/>
                <w:szCs w:val="24"/>
              </w:rPr>
              <w:t>1</w:t>
            </w:r>
            <w:r w:rsidRPr="00E034AE">
              <w:rPr>
                <w:rFonts w:hint="eastAsia"/>
                <w:sz w:val="24"/>
                <w:szCs w:val="24"/>
              </w:rPr>
              <w:t>）资料检查：技术记录、试验报告、材料质保书等有关质检、技术资料。</w:t>
            </w:r>
          </w:p>
          <w:p w14:paraId="43D14F64" w14:textId="77777777" w:rsidR="002F430A" w:rsidRPr="00E034AE" w:rsidRDefault="002F430A" w:rsidP="000A6F9D">
            <w:pPr>
              <w:rPr>
                <w:sz w:val="24"/>
                <w:szCs w:val="24"/>
              </w:rPr>
            </w:pPr>
            <w:r w:rsidRPr="00E034AE">
              <w:rPr>
                <w:rFonts w:hint="eastAsia"/>
                <w:sz w:val="24"/>
                <w:szCs w:val="24"/>
              </w:rPr>
              <w:t>（</w:t>
            </w:r>
            <w:r w:rsidRPr="00E034AE">
              <w:rPr>
                <w:rFonts w:hint="eastAsia"/>
                <w:sz w:val="24"/>
                <w:szCs w:val="24"/>
              </w:rPr>
              <w:t>2</w:t>
            </w:r>
            <w:r w:rsidRPr="00E034AE">
              <w:rPr>
                <w:rFonts w:hint="eastAsia"/>
                <w:sz w:val="24"/>
                <w:szCs w:val="24"/>
              </w:rPr>
              <w:t>）现场检查：应做到</w:t>
            </w:r>
            <w:proofErr w:type="gramStart"/>
            <w:r w:rsidRPr="00E034AE">
              <w:rPr>
                <w:rFonts w:hint="eastAsia"/>
                <w:sz w:val="24"/>
                <w:szCs w:val="24"/>
              </w:rPr>
              <w:t>工完料尽</w:t>
            </w:r>
            <w:proofErr w:type="gramEnd"/>
            <w:r w:rsidRPr="00E034AE">
              <w:rPr>
                <w:rFonts w:hint="eastAsia"/>
                <w:sz w:val="24"/>
                <w:szCs w:val="24"/>
              </w:rPr>
              <w:t>场地清，不得留有建筑垃圾。</w:t>
            </w:r>
          </w:p>
          <w:p w14:paraId="4FDF7DB4" w14:textId="77777777" w:rsidR="002F430A" w:rsidRPr="00E034AE" w:rsidRDefault="002F430A" w:rsidP="000A6F9D">
            <w:pPr>
              <w:rPr>
                <w:sz w:val="24"/>
                <w:szCs w:val="24"/>
              </w:rPr>
            </w:pPr>
            <w:r w:rsidRPr="00E034AE">
              <w:rPr>
                <w:rFonts w:hint="eastAsia"/>
                <w:sz w:val="24"/>
                <w:szCs w:val="24"/>
              </w:rPr>
              <w:t>在交接检查过程中发现存在不符合项目验收标准的问题，由项目实施方负责制定整改方案。整改完成后通知验收组重新验收。</w:t>
            </w:r>
          </w:p>
        </w:tc>
      </w:tr>
    </w:tbl>
    <w:p w14:paraId="31F999B4" w14:textId="0D8BB8C3" w:rsidR="009D4780" w:rsidRDefault="009D4780" w:rsidP="00C359CA">
      <w:pPr>
        <w:pStyle w:val="21"/>
        <w:numPr>
          <w:ilvl w:val="0"/>
          <w:numId w:val="0"/>
        </w:numPr>
        <w:ind w:left="420"/>
      </w:pPr>
      <w:r>
        <w:rPr>
          <w:rFonts w:hint="eastAsia"/>
        </w:rPr>
        <w:t>培训要求</w:t>
      </w:r>
    </w:p>
    <w:tbl>
      <w:tblPr>
        <w:tblW w:w="46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
        <w:gridCol w:w="851"/>
        <w:gridCol w:w="6685"/>
      </w:tblGrid>
      <w:tr w:rsidR="002F430A" w:rsidRPr="00E034AE" w14:paraId="7E130C60" w14:textId="77777777" w:rsidTr="002F430A">
        <w:trPr>
          <w:tblHeader/>
          <w:jc w:val="center"/>
        </w:trPr>
        <w:tc>
          <w:tcPr>
            <w:tcW w:w="565" w:type="pct"/>
            <w:tcBorders>
              <w:top w:val="single" w:sz="4" w:space="0" w:color="auto"/>
              <w:left w:val="single" w:sz="4" w:space="0" w:color="auto"/>
              <w:bottom w:val="single" w:sz="4" w:space="0" w:color="auto"/>
              <w:right w:val="single" w:sz="4" w:space="0" w:color="auto"/>
            </w:tcBorders>
            <w:vAlign w:val="center"/>
          </w:tcPr>
          <w:p w14:paraId="7D5291F4" w14:textId="03E3E844" w:rsidR="002F430A" w:rsidRPr="00E034AE" w:rsidRDefault="002F430A" w:rsidP="002F430A">
            <w:pPr>
              <w:jc w:val="center"/>
              <w:rPr>
                <w:b/>
                <w:sz w:val="24"/>
                <w:szCs w:val="24"/>
              </w:rPr>
            </w:pPr>
            <w:r w:rsidRPr="00E034AE">
              <w:rPr>
                <w:rFonts w:hint="eastAsia"/>
                <w:b/>
                <w:sz w:val="24"/>
                <w:szCs w:val="24"/>
              </w:rPr>
              <w:t>重要性</w:t>
            </w:r>
          </w:p>
        </w:tc>
        <w:tc>
          <w:tcPr>
            <w:tcW w:w="501" w:type="pct"/>
            <w:tcBorders>
              <w:top w:val="single" w:sz="4" w:space="0" w:color="auto"/>
              <w:left w:val="nil"/>
              <w:bottom w:val="single" w:sz="4" w:space="0" w:color="auto"/>
              <w:right w:val="single" w:sz="4" w:space="0" w:color="auto"/>
            </w:tcBorders>
            <w:vAlign w:val="center"/>
          </w:tcPr>
          <w:p w14:paraId="63B6421D" w14:textId="77777777" w:rsidR="002F430A" w:rsidRPr="00E034AE" w:rsidRDefault="002F430A" w:rsidP="00D64545">
            <w:pPr>
              <w:rPr>
                <w:b/>
                <w:sz w:val="24"/>
                <w:szCs w:val="24"/>
              </w:rPr>
            </w:pPr>
            <w:r w:rsidRPr="00E034AE">
              <w:rPr>
                <w:rFonts w:hint="eastAsia"/>
                <w:b/>
                <w:sz w:val="24"/>
                <w:szCs w:val="24"/>
              </w:rPr>
              <w:t>内容</w:t>
            </w:r>
          </w:p>
        </w:tc>
        <w:tc>
          <w:tcPr>
            <w:tcW w:w="3934" w:type="pct"/>
            <w:tcBorders>
              <w:top w:val="single" w:sz="4" w:space="0" w:color="auto"/>
              <w:left w:val="nil"/>
              <w:bottom w:val="single" w:sz="4" w:space="0" w:color="auto"/>
              <w:right w:val="single" w:sz="4" w:space="0" w:color="auto"/>
            </w:tcBorders>
            <w:vAlign w:val="center"/>
          </w:tcPr>
          <w:p w14:paraId="1569273D" w14:textId="207A9274" w:rsidR="002F430A" w:rsidRPr="00E034AE" w:rsidRDefault="002F430A" w:rsidP="00D64545">
            <w:pPr>
              <w:rPr>
                <w:b/>
                <w:sz w:val="24"/>
                <w:szCs w:val="24"/>
              </w:rPr>
            </w:pPr>
            <w:r w:rsidRPr="00E034AE">
              <w:rPr>
                <w:rFonts w:hint="eastAsia"/>
                <w:b/>
                <w:sz w:val="24"/>
                <w:szCs w:val="24"/>
              </w:rPr>
              <w:t>培训要求标准</w:t>
            </w:r>
          </w:p>
        </w:tc>
      </w:tr>
      <w:tr w:rsidR="002F430A" w:rsidRPr="00E034AE" w14:paraId="347DC69E" w14:textId="77777777" w:rsidTr="002F430A">
        <w:trPr>
          <w:jc w:val="center"/>
        </w:trPr>
        <w:tc>
          <w:tcPr>
            <w:tcW w:w="565" w:type="pct"/>
            <w:tcBorders>
              <w:top w:val="single" w:sz="4" w:space="0" w:color="auto"/>
              <w:left w:val="single" w:sz="4" w:space="0" w:color="auto"/>
              <w:bottom w:val="single" w:sz="4" w:space="0" w:color="auto"/>
              <w:right w:val="single" w:sz="4" w:space="0" w:color="auto"/>
            </w:tcBorders>
            <w:vAlign w:val="center"/>
          </w:tcPr>
          <w:p w14:paraId="3BCEA813" w14:textId="7821D72C" w:rsidR="002F430A" w:rsidRPr="00E034AE" w:rsidRDefault="00671515" w:rsidP="002F430A">
            <w:pPr>
              <w:jc w:val="center"/>
              <w:rPr>
                <w:sz w:val="24"/>
                <w:szCs w:val="24"/>
              </w:rPr>
            </w:pPr>
            <w:r w:rsidRPr="00E034AE">
              <w:rPr>
                <w:rFonts w:hint="eastAsia"/>
                <w:sz w:val="24"/>
                <w:szCs w:val="24"/>
              </w:rPr>
              <w:t>1</w:t>
            </w:r>
          </w:p>
        </w:tc>
        <w:tc>
          <w:tcPr>
            <w:tcW w:w="501" w:type="pct"/>
            <w:tcBorders>
              <w:top w:val="single" w:sz="4" w:space="0" w:color="auto"/>
              <w:left w:val="nil"/>
              <w:bottom w:val="single" w:sz="4" w:space="0" w:color="auto"/>
              <w:right w:val="single" w:sz="4" w:space="0" w:color="auto"/>
            </w:tcBorders>
            <w:vAlign w:val="center"/>
          </w:tcPr>
          <w:p w14:paraId="0212BBA5" w14:textId="053C1375" w:rsidR="002F430A" w:rsidRPr="00E034AE" w:rsidRDefault="002F430A" w:rsidP="00AB3424">
            <w:pPr>
              <w:rPr>
                <w:sz w:val="24"/>
                <w:szCs w:val="24"/>
              </w:rPr>
            </w:pPr>
            <w:r w:rsidRPr="00E034AE">
              <w:rPr>
                <w:rFonts w:ascii="宋体" w:hAnsi="宋体" w:cs="宋体" w:hint="eastAsia"/>
                <w:color w:val="000000"/>
                <w:kern w:val="0"/>
                <w:sz w:val="24"/>
                <w:szCs w:val="24"/>
              </w:rPr>
              <w:t>培训</w:t>
            </w:r>
          </w:p>
        </w:tc>
        <w:tc>
          <w:tcPr>
            <w:tcW w:w="3934" w:type="pct"/>
            <w:tcBorders>
              <w:top w:val="single" w:sz="4" w:space="0" w:color="auto"/>
              <w:left w:val="nil"/>
              <w:bottom w:val="single" w:sz="4" w:space="0" w:color="auto"/>
              <w:right w:val="single" w:sz="4" w:space="0" w:color="auto"/>
            </w:tcBorders>
            <w:vAlign w:val="center"/>
          </w:tcPr>
          <w:p w14:paraId="7C9D2ABE" w14:textId="40E75268" w:rsidR="002F430A" w:rsidRPr="00E034AE" w:rsidRDefault="00A45C3A" w:rsidP="00AB3424">
            <w:pPr>
              <w:rPr>
                <w:sz w:val="24"/>
                <w:szCs w:val="24"/>
              </w:rPr>
            </w:pPr>
            <w:r w:rsidRPr="00A45C3A">
              <w:rPr>
                <w:rFonts w:hint="eastAsia"/>
                <w:sz w:val="24"/>
                <w:szCs w:val="24"/>
              </w:rPr>
              <w:t>按甲方要求时间，提供不少于</w:t>
            </w:r>
            <w:r w:rsidRPr="00A45C3A">
              <w:rPr>
                <w:rFonts w:hint="eastAsia"/>
                <w:sz w:val="24"/>
                <w:szCs w:val="24"/>
              </w:rPr>
              <w:t>3</w:t>
            </w:r>
            <w:r w:rsidRPr="00A45C3A">
              <w:rPr>
                <w:rFonts w:hint="eastAsia"/>
                <w:sz w:val="24"/>
                <w:szCs w:val="24"/>
              </w:rPr>
              <w:t>天不少于</w:t>
            </w:r>
            <w:r w:rsidRPr="00A45C3A">
              <w:rPr>
                <w:rFonts w:hint="eastAsia"/>
                <w:sz w:val="24"/>
                <w:szCs w:val="24"/>
              </w:rPr>
              <w:t>10</w:t>
            </w:r>
            <w:r w:rsidRPr="00A45C3A">
              <w:rPr>
                <w:rFonts w:hint="eastAsia"/>
                <w:sz w:val="24"/>
                <w:szCs w:val="24"/>
              </w:rPr>
              <w:t>人次的主要设备厂商认证的工程师安装配置等实操培训课程，场地、交通等与培训相关的费用均由投标人承担</w:t>
            </w:r>
            <w:r w:rsidR="002F430A" w:rsidRPr="00A45C3A">
              <w:rPr>
                <w:rFonts w:hint="eastAsia"/>
                <w:sz w:val="24"/>
                <w:szCs w:val="24"/>
              </w:rPr>
              <w:t>。</w:t>
            </w:r>
            <w:bookmarkStart w:id="3" w:name="_GoBack"/>
            <w:bookmarkEnd w:id="3"/>
          </w:p>
        </w:tc>
      </w:tr>
      <w:tr w:rsidR="002F430A" w:rsidRPr="00E034AE" w14:paraId="3A1E8EC1" w14:textId="77777777" w:rsidTr="002F430A">
        <w:trPr>
          <w:trHeight w:val="70"/>
          <w:jc w:val="center"/>
        </w:trPr>
        <w:tc>
          <w:tcPr>
            <w:tcW w:w="565" w:type="pct"/>
            <w:tcBorders>
              <w:top w:val="single" w:sz="4" w:space="0" w:color="auto"/>
              <w:left w:val="single" w:sz="4" w:space="0" w:color="auto"/>
              <w:bottom w:val="single" w:sz="4" w:space="0" w:color="auto"/>
              <w:right w:val="single" w:sz="4" w:space="0" w:color="auto"/>
            </w:tcBorders>
            <w:vAlign w:val="center"/>
          </w:tcPr>
          <w:p w14:paraId="453DB5CD" w14:textId="10DE2C76" w:rsidR="002F430A" w:rsidRPr="00E034AE" w:rsidRDefault="00671515" w:rsidP="002F430A">
            <w:pPr>
              <w:jc w:val="center"/>
              <w:rPr>
                <w:sz w:val="24"/>
                <w:szCs w:val="24"/>
              </w:rPr>
            </w:pPr>
            <w:r w:rsidRPr="00E034AE">
              <w:rPr>
                <w:rFonts w:hint="eastAsia"/>
                <w:sz w:val="24"/>
                <w:szCs w:val="24"/>
              </w:rPr>
              <w:t>2</w:t>
            </w:r>
          </w:p>
        </w:tc>
        <w:tc>
          <w:tcPr>
            <w:tcW w:w="501" w:type="pct"/>
            <w:tcBorders>
              <w:top w:val="single" w:sz="4" w:space="0" w:color="auto"/>
              <w:left w:val="nil"/>
              <w:bottom w:val="single" w:sz="4" w:space="0" w:color="auto"/>
              <w:right w:val="single" w:sz="4" w:space="0" w:color="auto"/>
            </w:tcBorders>
            <w:vAlign w:val="center"/>
          </w:tcPr>
          <w:p w14:paraId="6B745D80" w14:textId="77777777" w:rsidR="002F430A" w:rsidRPr="00E034AE" w:rsidRDefault="002F430A" w:rsidP="00AB3424">
            <w:pPr>
              <w:rPr>
                <w:sz w:val="24"/>
                <w:szCs w:val="24"/>
              </w:rPr>
            </w:pPr>
            <w:r w:rsidRPr="00E034AE">
              <w:rPr>
                <w:rFonts w:hint="eastAsia"/>
                <w:sz w:val="24"/>
                <w:szCs w:val="24"/>
              </w:rPr>
              <w:t>项目培训安排</w:t>
            </w:r>
          </w:p>
        </w:tc>
        <w:tc>
          <w:tcPr>
            <w:tcW w:w="3934" w:type="pct"/>
            <w:tcBorders>
              <w:top w:val="single" w:sz="4" w:space="0" w:color="auto"/>
              <w:left w:val="nil"/>
              <w:bottom w:val="single" w:sz="4" w:space="0" w:color="auto"/>
              <w:right w:val="single" w:sz="4" w:space="0" w:color="auto"/>
            </w:tcBorders>
            <w:vAlign w:val="center"/>
          </w:tcPr>
          <w:p w14:paraId="63C447F7" w14:textId="77777777" w:rsidR="002F430A" w:rsidRPr="00E034AE" w:rsidRDefault="002F430A" w:rsidP="00AB3424">
            <w:pPr>
              <w:rPr>
                <w:sz w:val="24"/>
                <w:szCs w:val="24"/>
              </w:rPr>
            </w:pPr>
            <w:r w:rsidRPr="00E034AE">
              <w:rPr>
                <w:rFonts w:hint="eastAsia"/>
                <w:sz w:val="24"/>
                <w:szCs w:val="24"/>
              </w:rPr>
              <w:t>培训建设方人员掌握各种应急预案的启用、相关步骤、操作等技术。培训的主要内容包含但不限于：</w:t>
            </w:r>
          </w:p>
          <w:p w14:paraId="7C09B77A" w14:textId="77777777" w:rsidR="002F430A" w:rsidRPr="00E034AE" w:rsidRDefault="002F430A" w:rsidP="00AB3424">
            <w:pPr>
              <w:rPr>
                <w:sz w:val="24"/>
                <w:szCs w:val="24"/>
              </w:rPr>
            </w:pPr>
            <w:r w:rsidRPr="00E034AE">
              <w:rPr>
                <w:rFonts w:hint="eastAsia"/>
                <w:sz w:val="24"/>
                <w:szCs w:val="24"/>
              </w:rPr>
              <w:t>（</w:t>
            </w:r>
            <w:r w:rsidRPr="00E034AE">
              <w:rPr>
                <w:rFonts w:hint="eastAsia"/>
                <w:sz w:val="24"/>
                <w:szCs w:val="24"/>
              </w:rPr>
              <w:t>1</w:t>
            </w:r>
            <w:r w:rsidRPr="00E034AE">
              <w:rPr>
                <w:rFonts w:hint="eastAsia"/>
                <w:sz w:val="24"/>
                <w:szCs w:val="24"/>
              </w:rPr>
              <w:t>）</w:t>
            </w:r>
            <w:r w:rsidRPr="00E034AE">
              <w:rPr>
                <w:rFonts w:hint="eastAsia"/>
                <w:sz w:val="24"/>
                <w:szCs w:val="24"/>
              </w:rPr>
              <w:t>LED</w:t>
            </w:r>
            <w:r w:rsidRPr="00E034AE">
              <w:rPr>
                <w:rFonts w:hint="eastAsia"/>
                <w:sz w:val="24"/>
                <w:szCs w:val="24"/>
              </w:rPr>
              <w:t>显示系统基础知识；</w:t>
            </w:r>
          </w:p>
          <w:p w14:paraId="1BD0C0FA" w14:textId="77777777" w:rsidR="002F430A" w:rsidRPr="00E034AE" w:rsidRDefault="002F430A" w:rsidP="00AB3424">
            <w:pPr>
              <w:rPr>
                <w:sz w:val="24"/>
                <w:szCs w:val="24"/>
              </w:rPr>
            </w:pPr>
            <w:r w:rsidRPr="00E034AE">
              <w:rPr>
                <w:rFonts w:hint="eastAsia"/>
                <w:sz w:val="24"/>
                <w:szCs w:val="24"/>
              </w:rPr>
              <w:t>（</w:t>
            </w:r>
            <w:r w:rsidRPr="00E034AE">
              <w:rPr>
                <w:rFonts w:hint="eastAsia"/>
                <w:sz w:val="24"/>
                <w:szCs w:val="24"/>
              </w:rPr>
              <w:t>2</w:t>
            </w:r>
            <w:r w:rsidRPr="00E034AE">
              <w:rPr>
                <w:rFonts w:hint="eastAsia"/>
                <w:sz w:val="24"/>
                <w:szCs w:val="24"/>
              </w:rPr>
              <w:t>）</w:t>
            </w:r>
            <w:r w:rsidRPr="00E034AE">
              <w:rPr>
                <w:rFonts w:hint="eastAsia"/>
                <w:sz w:val="24"/>
                <w:szCs w:val="24"/>
              </w:rPr>
              <w:t>LED</w:t>
            </w:r>
            <w:r w:rsidRPr="00E034AE">
              <w:rPr>
                <w:rFonts w:hint="eastAsia"/>
                <w:sz w:val="24"/>
                <w:szCs w:val="24"/>
              </w:rPr>
              <w:t>显示单元的工作原理；</w:t>
            </w:r>
          </w:p>
          <w:p w14:paraId="328801D3" w14:textId="77777777" w:rsidR="002F430A" w:rsidRPr="00E034AE" w:rsidRDefault="002F430A" w:rsidP="00AB3424">
            <w:pPr>
              <w:rPr>
                <w:sz w:val="24"/>
                <w:szCs w:val="24"/>
              </w:rPr>
            </w:pPr>
            <w:r w:rsidRPr="00E034AE">
              <w:rPr>
                <w:rFonts w:hint="eastAsia"/>
                <w:sz w:val="24"/>
                <w:szCs w:val="24"/>
              </w:rPr>
              <w:t>（</w:t>
            </w:r>
            <w:r w:rsidRPr="00E034AE">
              <w:rPr>
                <w:rFonts w:hint="eastAsia"/>
                <w:sz w:val="24"/>
                <w:szCs w:val="24"/>
              </w:rPr>
              <w:t>3</w:t>
            </w:r>
            <w:r w:rsidRPr="00E034AE">
              <w:rPr>
                <w:rFonts w:hint="eastAsia"/>
                <w:sz w:val="24"/>
                <w:szCs w:val="24"/>
              </w:rPr>
              <w:t>）控制软件的操作程序和管理；</w:t>
            </w:r>
          </w:p>
          <w:p w14:paraId="26BACEAD" w14:textId="77777777" w:rsidR="002F430A" w:rsidRPr="00E034AE" w:rsidRDefault="002F430A" w:rsidP="00AB3424">
            <w:pPr>
              <w:rPr>
                <w:sz w:val="24"/>
                <w:szCs w:val="24"/>
              </w:rPr>
            </w:pPr>
            <w:r w:rsidRPr="00E034AE">
              <w:rPr>
                <w:rFonts w:hint="eastAsia"/>
                <w:sz w:val="24"/>
                <w:szCs w:val="24"/>
              </w:rPr>
              <w:t>（</w:t>
            </w:r>
            <w:r w:rsidRPr="00E034AE">
              <w:rPr>
                <w:rFonts w:hint="eastAsia"/>
                <w:sz w:val="24"/>
                <w:szCs w:val="24"/>
              </w:rPr>
              <w:t>4</w:t>
            </w:r>
            <w:r w:rsidRPr="00E034AE">
              <w:rPr>
                <w:rFonts w:hint="eastAsia"/>
                <w:sz w:val="24"/>
                <w:szCs w:val="24"/>
              </w:rPr>
              <w:t>）常见故障的排除和解决；</w:t>
            </w:r>
          </w:p>
          <w:p w14:paraId="67978036" w14:textId="77777777" w:rsidR="002F430A" w:rsidRPr="00E034AE" w:rsidRDefault="002F430A" w:rsidP="00AB3424">
            <w:pPr>
              <w:rPr>
                <w:sz w:val="24"/>
                <w:szCs w:val="24"/>
              </w:rPr>
            </w:pPr>
            <w:r w:rsidRPr="00E034AE">
              <w:rPr>
                <w:rFonts w:hint="eastAsia"/>
                <w:sz w:val="24"/>
                <w:szCs w:val="24"/>
              </w:rPr>
              <w:t>（</w:t>
            </w:r>
            <w:r w:rsidRPr="00E034AE">
              <w:rPr>
                <w:rFonts w:hint="eastAsia"/>
                <w:sz w:val="24"/>
                <w:szCs w:val="24"/>
              </w:rPr>
              <w:t>5</w:t>
            </w:r>
            <w:r w:rsidRPr="00E034AE">
              <w:rPr>
                <w:rFonts w:hint="eastAsia"/>
                <w:sz w:val="24"/>
                <w:szCs w:val="24"/>
              </w:rPr>
              <w:t>）系统的日常维护与安全注意事项。</w:t>
            </w:r>
          </w:p>
        </w:tc>
      </w:tr>
      <w:tr w:rsidR="002F430A" w:rsidRPr="00E034AE" w14:paraId="1BE33189" w14:textId="77777777" w:rsidTr="002F430A">
        <w:trPr>
          <w:trHeight w:val="70"/>
          <w:jc w:val="center"/>
        </w:trPr>
        <w:tc>
          <w:tcPr>
            <w:tcW w:w="565" w:type="pct"/>
            <w:tcBorders>
              <w:top w:val="single" w:sz="4" w:space="0" w:color="auto"/>
              <w:left w:val="single" w:sz="4" w:space="0" w:color="auto"/>
              <w:bottom w:val="single" w:sz="4" w:space="0" w:color="auto"/>
              <w:right w:val="single" w:sz="4" w:space="0" w:color="auto"/>
            </w:tcBorders>
            <w:vAlign w:val="center"/>
          </w:tcPr>
          <w:p w14:paraId="2D494F4E" w14:textId="11A1BBE0" w:rsidR="002F430A" w:rsidRPr="00E034AE" w:rsidRDefault="00671515" w:rsidP="002F430A">
            <w:pPr>
              <w:jc w:val="center"/>
              <w:rPr>
                <w:sz w:val="24"/>
                <w:szCs w:val="24"/>
              </w:rPr>
            </w:pPr>
            <w:r w:rsidRPr="00E034AE">
              <w:rPr>
                <w:rFonts w:hint="eastAsia"/>
                <w:sz w:val="24"/>
                <w:szCs w:val="24"/>
              </w:rPr>
              <w:t>3</w:t>
            </w:r>
          </w:p>
        </w:tc>
        <w:tc>
          <w:tcPr>
            <w:tcW w:w="501" w:type="pct"/>
            <w:tcBorders>
              <w:top w:val="single" w:sz="4" w:space="0" w:color="auto"/>
              <w:left w:val="nil"/>
              <w:bottom w:val="single" w:sz="4" w:space="0" w:color="auto"/>
              <w:right w:val="single" w:sz="4" w:space="0" w:color="auto"/>
            </w:tcBorders>
            <w:vAlign w:val="center"/>
          </w:tcPr>
          <w:p w14:paraId="70742FFC" w14:textId="1995D102" w:rsidR="002F430A" w:rsidRPr="00E034AE" w:rsidRDefault="002F430A" w:rsidP="00AB3424">
            <w:pPr>
              <w:rPr>
                <w:sz w:val="24"/>
                <w:szCs w:val="24"/>
              </w:rPr>
            </w:pPr>
            <w:r w:rsidRPr="00E034AE">
              <w:rPr>
                <w:rFonts w:hint="eastAsia"/>
                <w:sz w:val="24"/>
                <w:szCs w:val="24"/>
              </w:rPr>
              <w:t>工厂培训</w:t>
            </w:r>
          </w:p>
        </w:tc>
        <w:tc>
          <w:tcPr>
            <w:tcW w:w="3934" w:type="pct"/>
            <w:tcBorders>
              <w:top w:val="single" w:sz="4" w:space="0" w:color="auto"/>
              <w:left w:val="nil"/>
              <w:bottom w:val="single" w:sz="4" w:space="0" w:color="auto"/>
              <w:right w:val="single" w:sz="4" w:space="0" w:color="auto"/>
            </w:tcBorders>
            <w:vAlign w:val="center"/>
          </w:tcPr>
          <w:p w14:paraId="276D019A" w14:textId="6226EDC2" w:rsidR="002F430A" w:rsidRPr="00E034AE" w:rsidRDefault="002F430A" w:rsidP="00AB3424">
            <w:pPr>
              <w:rPr>
                <w:sz w:val="24"/>
                <w:szCs w:val="24"/>
              </w:rPr>
            </w:pPr>
            <w:r w:rsidRPr="00E034AE">
              <w:rPr>
                <w:rFonts w:hint="eastAsia"/>
                <w:sz w:val="24"/>
                <w:szCs w:val="24"/>
              </w:rPr>
              <w:t>中标方提供产品出厂前厂验，并在工厂内提供产品技术培训。</w:t>
            </w:r>
          </w:p>
        </w:tc>
      </w:tr>
    </w:tbl>
    <w:p w14:paraId="245E3DE2" w14:textId="6C2952D4" w:rsidR="009D4780" w:rsidRPr="00161F9D" w:rsidRDefault="009D4780" w:rsidP="002F430A">
      <w:pPr>
        <w:pStyle w:val="21"/>
        <w:numPr>
          <w:ilvl w:val="0"/>
          <w:numId w:val="0"/>
        </w:numPr>
        <w:ind w:left="420"/>
      </w:pPr>
      <w:r>
        <w:rPr>
          <w:rFonts w:hint="eastAsia"/>
        </w:rPr>
        <w:lastRenderedPageBreak/>
        <w:t>售后</w:t>
      </w:r>
      <w:r w:rsidR="008C4D93">
        <w:rPr>
          <w:rFonts w:hint="eastAsia"/>
        </w:rPr>
        <w:t>及</w:t>
      </w:r>
      <w:r>
        <w:rPr>
          <w:rFonts w:hint="eastAsia"/>
        </w:rPr>
        <w:t>服务要求</w:t>
      </w:r>
    </w:p>
    <w:tbl>
      <w:tblPr>
        <w:tblW w:w="46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6"/>
        <w:gridCol w:w="850"/>
        <w:gridCol w:w="6978"/>
      </w:tblGrid>
      <w:tr w:rsidR="002F430A" w:rsidRPr="00E034AE" w14:paraId="0F9024DD" w14:textId="77777777" w:rsidTr="002F430A">
        <w:trPr>
          <w:tblHeader/>
          <w:jc w:val="center"/>
        </w:trPr>
        <w:tc>
          <w:tcPr>
            <w:tcW w:w="403" w:type="pct"/>
            <w:tcBorders>
              <w:top w:val="single" w:sz="4" w:space="0" w:color="auto"/>
              <w:left w:val="single" w:sz="4" w:space="0" w:color="auto"/>
              <w:bottom w:val="single" w:sz="4" w:space="0" w:color="auto"/>
              <w:right w:val="single" w:sz="4" w:space="0" w:color="auto"/>
            </w:tcBorders>
            <w:vAlign w:val="center"/>
          </w:tcPr>
          <w:bookmarkEnd w:id="1"/>
          <w:p w14:paraId="26ED4E8F" w14:textId="77777777" w:rsidR="002F430A" w:rsidRPr="00E034AE" w:rsidRDefault="002F430A" w:rsidP="00D64545">
            <w:pPr>
              <w:rPr>
                <w:b/>
                <w:sz w:val="24"/>
                <w:szCs w:val="24"/>
              </w:rPr>
            </w:pPr>
            <w:r w:rsidRPr="00E034AE">
              <w:rPr>
                <w:rFonts w:hint="eastAsia"/>
                <w:b/>
                <w:sz w:val="24"/>
                <w:szCs w:val="24"/>
              </w:rPr>
              <w:t>序号</w:t>
            </w:r>
          </w:p>
        </w:tc>
        <w:tc>
          <w:tcPr>
            <w:tcW w:w="499" w:type="pct"/>
            <w:tcBorders>
              <w:top w:val="single" w:sz="4" w:space="0" w:color="auto"/>
              <w:left w:val="nil"/>
              <w:bottom w:val="single" w:sz="4" w:space="0" w:color="auto"/>
              <w:right w:val="single" w:sz="4" w:space="0" w:color="auto"/>
            </w:tcBorders>
            <w:vAlign w:val="center"/>
          </w:tcPr>
          <w:p w14:paraId="78EB9984" w14:textId="77777777" w:rsidR="002F430A" w:rsidRPr="00E034AE" w:rsidRDefault="002F430A" w:rsidP="00D64545">
            <w:pPr>
              <w:rPr>
                <w:b/>
                <w:sz w:val="24"/>
                <w:szCs w:val="24"/>
              </w:rPr>
            </w:pPr>
            <w:r w:rsidRPr="00E034AE">
              <w:rPr>
                <w:rFonts w:hint="eastAsia"/>
                <w:b/>
                <w:sz w:val="24"/>
                <w:szCs w:val="24"/>
              </w:rPr>
              <w:t>内容</w:t>
            </w:r>
          </w:p>
        </w:tc>
        <w:tc>
          <w:tcPr>
            <w:tcW w:w="4098" w:type="pct"/>
            <w:tcBorders>
              <w:top w:val="single" w:sz="4" w:space="0" w:color="auto"/>
              <w:left w:val="nil"/>
              <w:bottom w:val="single" w:sz="4" w:space="0" w:color="auto"/>
              <w:right w:val="single" w:sz="4" w:space="0" w:color="auto"/>
            </w:tcBorders>
            <w:vAlign w:val="center"/>
          </w:tcPr>
          <w:p w14:paraId="5859FEC8" w14:textId="77777777" w:rsidR="002F430A" w:rsidRPr="00E034AE" w:rsidRDefault="002F430A" w:rsidP="00D64545">
            <w:pPr>
              <w:rPr>
                <w:b/>
                <w:sz w:val="24"/>
                <w:szCs w:val="24"/>
              </w:rPr>
            </w:pPr>
            <w:r w:rsidRPr="00E034AE">
              <w:rPr>
                <w:rFonts w:hint="eastAsia"/>
                <w:b/>
                <w:sz w:val="24"/>
                <w:szCs w:val="24"/>
              </w:rPr>
              <w:t>服务要求标准</w:t>
            </w:r>
          </w:p>
        </w:tc>
      </w:tr>
      <w:tr w:rsidR="002F430A" w:rsidRPr="00E034AE" w14:paraId="1D1BBD9A" w14:textId="77777777" w:rsidTr="002F430A">
        <w:trPr>
          <w:jc w:val="center"/>
        </w:trPr>
        <w:tc>
          <w:tcPr>
            <w:tcW w:w="403" w:type="pct"/>
            <w:tcBorders>
              <w:top w:val="single" w:sz="4" w:space="0" w:color="auto"/>
              <w:left w:val="single" w:sz="4" w:space="0" w:color="auto"/>
              <w:bottom w:val="single" w:sz="4" w:space="0" w:color="auto"/>
              <w:right w:val="single" w:sz="4" w:space="0" w:color="auto"/>
            </w:tcBorders>
            <w:vAlign w:val="center"/>
          </w:tcPr>
          <w:p w14:paraId="27E2E7F0" w14:textId="1E5855C6" w:rsidR="002F430A" w:rsidRPr="00E034AE" w:rsidRDefault="00671515" w:rsidP="002F430A">
            <w:pPr>
              <w:jc w:val="center"/>
              <w:rPr>
                <w:sz w:val="24"/>
                <w:szCs w:val="24"/>
              </w:rPr>
            </w:pPr>
            <w:r w:rsidRPr="00E034AE">
              <w:rPr>
                <w:rFonts w:ascii="宋体" w:hAnsi="宋体" w:cs="宋体" w:hint="eastAsia"/>
                <w:color w:val="000000"/>
                <w:kern w:val="0"/>
                <w:sz w:val="24"/>
                <w:szCs w:val="24"/>
              </w:rPr>
              <w:t>1</w:t>
            </w:r>
          </w:p>
        </w:tc>
        <w:tc>
          <w:tcPr>
            <w:tcW w:w="499" w:type="pct"/>
            <w:tcBorders>
              <w:top w:val="single" w:sz="4" w:space="0" w:color="auto"/>
              <w:left w:val="nil"/>
              <w:bottom w:val="single" w:sz="4" w:space="0" w:color="auto"/>
              <w:right w:val="single" w:sz="4" w:space="0" w:color="auto"/>
            </w:tcBorders>
            <w:vAlign w:val="center"/>
          </w:tcPr>
          <w:p w14:paraId="46E897C3" w14:textId="05B538D6" w:rsidR="002F430A" w:rsidRPr="00E034AE" w:rsidRDefault="002F430A" w:rsidP="008C4D93">
            <w:pPr>
              <w:rPr>
                <w:sz w:val="24"/>
                <w:szCs w:val="24"/>
              </w:rPr>
            </w:pPr>
            <w:r w:rsidRPr="00E034AE">
              <w:rPr>
                <w:rFonts w:ascii="宋体" w:hAnsi="宋体" w:cs="宋体" w:hint="eastAsia"/>
                <w:kern w:val="0"/>
                <w:sz w:val="24"/>
                <w:szCs w:val="24"/>
              </w:rPr>
              <w:t>原厂售后服务承诺函</w:t>
            </w:r>
          </w:p>
        </w:tc>
        <w:tc>
          <w:tcPr>
            <w:tcW w:w="4098" w:type="pct"/>
            <w:tcBorders>
              <w:top w:val="single" w:sz="4" w:space="0" w:color="auto"/>
              <w:left w:val="nil"/>
              <w:bottom w:val="single" w:sz="4" w:space="0" w:color="auto"/>
              <w:right w:val="single" w:sz="4" w:space="0" w:color="auto"/>
            </w:tcBorders>
            <w:vAlign w:val="center"/>
          </w:tcPr>
          <w:p w14:paraId="447A264A" w14:textId="2E8DCFA1" w:rsidR="002F430A" w:rsidRPr="00E034AE" w:rsidRDefault="002F430A" w:rsidP="008C4D93">
            <w:pPr>
              <w:rPr>
                <w:sz w:val="24"/>
                <w:szCs w:val="24"/>
              </w:rPr>
            </w:pPr>
            <w:r w:rsidRPr="00E034AE">
              <w:rPr>
                <w:rFonts w:ascii="宋体" w:hAnsi="宋体" w:cs="宋体" w:hint="eastAsia"/>
                <w:kern w:val="0"/>
                <w:sz w:val="24"/>
                <w:szCs w:val="24"/>
              </w:rPr>
              <w:t>最终验收完成后开始五年的质保期。质保期期间，系统出现任何问题，中标方负责免费及时处理；更换的设备质保期从修复之日顺延一年。</w:t>
            </w:r>
            <w:r w:rsidRPr="00E034AE">
              <w:rPr>
                <w:rFonts w:ascii="宋体" w:hAnsi="宋体" w:cs="宋体" w:hint="eastAsia"/>
                <w:kern w:val="0"/>
                <w:sz w:val="24"/>
                <w:szCs w:val="24"/>
              </w:rPr>
              <w:t>LED</w:t>
            </w:r>
            <w:r w:rsidRPr="00E034AE">
              <w:rPr>
                <w:rFonts w:ascii="宋体" w:hAnsi="宋体" w:cs="宋体" w:hint="eastAsia"/>
                <w:kern w:val="0"/>
                <w:sz w:val="24"/>
                <w:szCs w:val="24"/>
              </w:rPr>
              <w:t>显示屏必须提供原厂质保承诺。控制系统与信息发布硬件为同一厂家，提供原厂售后服务承诺函。</w:t>
            </w:r>
          </w:p>
        </w:tc>
      </w:tr>
      <w:tr w:rsidR="002F430A" w:rsidRPr="00E034AE" w14:paraId="53E3E8B3" w14:textId="77777777" w:rsidTr="002F430A">
        <w:trPr>
          <w:trHeight w:val="70"/>
          <w:jc w:val="center"/>
        </w:trPr>
        <w:tc>
          <w:tcPr>
            <w:tcW w:w="403" w:type="pct"/>
            <w:tcBorders>
              <w:top w:val="single" w:sz="4" w:space="0" w:color="auto"/>
              <w:left w:val="single" w:sz="4" w:space="0" w:color="auto"/>
              <w:bottom w:val="single" w:sz="4" w:space="0" w:color="auto"/>
              <w:right w:val="single" w:sz="4" w:space="0" w:color="auto"/>
            </w:tcBorders>
            <w:vAlign w:val="center"/>
          </w:tcPr>
          <w:p w14:paraId="4C4572D1" w14:textId="20B1C5C7" w:rsidR="002F430A" w:rsidRPr="00E034AE" w:rsidRDefault="001D2BCF" w:rsidP="002F430A">
            <w:pPr>
              <w:jc w:val="center"/>
              <w:rPr>
                <w:sz w:val="24"/>
                <w:szCs w:val="24"/>
              </w:rPr>
            </w:pPr>
            <w:r w:rsidRPr="00E034AE">
              <w:rPr>
                <w:rFonts w:ascii="宋体" w:hAnsi="宋体" w:cs="宋体" w:hint="eastAsia"/>
                <w:color w:val="000000"/>
                <w:kern w:val="0"/>
                <w:sz w:val="24"/>
                <w:szCs w:val="24"/>
              </w:rPr>
              <w:t>2</w:t>
            </w:r>
          </w:p>
        </w:tc>
        <w:tc>
          <w:tcPr>
            <w:tcW w:w="499" w:type="pct"/>
            <w:tcBorders>
              <w:top w:val="single" w:sz="4" w:space="0" w:color="auto"/>
              <w:left w:val="nil"/>
              <w:bottom w:val="single" w:sz="4" w:space="0" w:color="auto"/>
              <w:right w:val="single" w:sz="4" w:space="0" w:color="auto"/>
            </w:tcBorders>
            <w:vAlign w:val="center"/>
          </w:tcPr>
          <w:p w14:paraId="1F52ACC5" w14:textId="72A387DF" w:rsidR="002F430A" w:rsidRPr="00E034AE" w:rsidRDefault="002F430A" w:rsidP="008C4D93">
            <w:pPr>
              <w:rPr>
                <w:sz w:val="24"/>
                <w:szCs w:val="24"/>
              </w:rPr>
            </w:pPr>
            <w:r w:rsidRPr="00E034AE">
              <w:rPr>
                <w:rFonts w:ascii="宋体" w:hAnsi="宋体" w:cs="宋体" w:hint="eastAsia"/>
                <w:color w:val="000000"/>
                <w:kern w:val="0"/>
                <w:sz w:val="24"/>
                <w:szCs w:val="24"/>
              </w:rPr>
              <w:t>投标人服务标准</w:t>
            </w:r>
          </w:p>
        </w:tc>
        <w:tc>
          <w:tcPr>
            <w:tcW w:w="4098" w:type="pct"/>
            <w:tcBorders>
              <w:top w:val="single" w:sz="4" w:space="0" w:color="auto"/>
              <w:left w:val="nil"/>
              <w:bottom w:val="single" w:sz="4" w:space="0" w:color="auto"/>
              <w:right w:val="single" w:sz="4" w:space="0" w:color="auto"/>
            </w:tcBorders>
            <w:vAlign w:val="center"/>
          </w:tcPr>
          <w:p w14:paraId="7A0AEFCE" w14:textId="77777777" w:rsidR="002F430A" w:rsidRPr="00E034AE" w:rsidRDefault="002F430A" w:rsidP="008C4D93">
            <w:pPr>
              <w:spacing w:line="0" w:lineRule="atLeast"/>
              <w:ind w:firstLine="9"/>
              <w:rPr>
                <w:rFonts w:ascii="宋体" w:hAnsi="宋体" w:cs="宋体"/>
                <w:color w:val="000000"/>
                <w:kern w:val="0"/>
                <w:sz w:val="24"/>
                <w:szCs w:val="24"/>
              </w:rPr>
            </w:pPr>
            <w:r w:rsidRPr="00E034AE">
              <w:rPr>
                <w:rFonts w:ascii="宋体" w:hAnsi="宋体" w:cs="宋体" w:hint="eastAsia"/>
                <w:color w:val="000000"/>
                <w:kern w:val="0"/>
                <w:sz w:val="24"/>
                <w:szCs w:val="24"/>
              </w:rPr>
              <w:t>中标方在系统安装调试、测试验收、运行维护三个阶段都应提供技术支持和咨询，方式包括：电话咨询服务、现场技术服务、定期巡查服务、技术升级服务等。</w:t>
            </w:r>
          </w:p>
          <w:p w14:paraId="109EB8B6" w14:textId="7EC2A975" w:rsidR="002F430A" w:rsidRPr="00E034AE" w:rsidRDefault="002F430A" w:rsidP="008C4D93">
            <w:pPr>
              <w:spacing w:line="0" w:lineRule="atLeast"/>
              <w:ind w:firstLine="9"/>
              <w:rPr>
                <w:rFonts w:ascii="宋体" w:hAnsi="宋体" w:cs="宋体"/>
                <w:color w:val="000000"/>
                <w:kern w:val="0"/>
                <w:sz w:val="24"/>
                <w:szCs w:val="24"/>
              </w:rPr>
            </w:pPr>
            <w:r w:rsidRPr="00E034AE">
              <w:rPr>
                <w:rFonts w:ascii="宋体" w:hAnsi="宋体" w:cs="宋体" w:hint="eastAsia"/>
                <w:color w:val="000000"/>
                <w:kern w:val="0"/>
                <w:sz w:val="24"/>
                <w:szCs w:val="24"/>
              </w:rPr>
              <w:t>质保期满后，中标方应提供有偿维护保障服务，中标方可提出具体的年度代维费用（除年度代维费外，代</w:t>
            </w:r>
            <w:proofErr w:type="gramStart"/>
            <w:r w:rsidRPr="00E034AE">
              <w:rPr>
                <w:rFonts w:ascii="宋体" w:hAnsi="宋体" w:cs="宋体" w:hint="eastAsia"/>
                <w:color w:val="000000"/>
                <w:kern w:val="0"/>
                <w:sz w:val="24"/>
                <w:szCs w:val="24"/>
              </w:rPr>
              <w:t>维期间</w:t>
            </w:r>
            <w:proofErr w:type="gramEnd"/>
            <w:r w:rsidRPr="00E034AE">
              <w:rPr>
                <w:rFonts w:ascii="宋体" w:hAnsi="宋体" w:cs="宋体" w:hint="eastAsia"/>
                <w:color w:val="000000"/>
                <w:kern w:val="0"/>
                <w:sz w:val="24"/>
                <w:szCs w:val="24"/>
              </w:rPr>
              <w:t>不再收取任何软硬件维护、更换及其他费用），响应速度同保修期响应速度。</w:t>
            </w:r>
          </w:p>
          <w:p w14:paraId="0CEBFB32" w14:textId="0C6BB84A" w:rsidR="002F430A" w:rsidRPr="00E034AE" w:rsidRDefault="002F430A" w:rsidP="008C4D93">
            <w:pPr>
              <w:spacing w:line="0" w:lineRule="atLeast"/>
              <w:ind w:firstLine="9"/>
              <w:rPr>
                <w:rFonts w:ascii="宋体" w:hAnsi="宋体" w:cs="宋体"/>
                <w:color w:val="000000"/>
                <w:kern w:val="0"/>
                <w:sz w:val="24"/>
                <w:szCs w:val="24"/>
              </w:rPr>
            </w:pPr>
            <w:r w:rsidRPr="00E034AE">
              <w:rPr>
                <w:rFonts w:ascii="宋体" w:hAnsi="宋体" w:cs="宋体" w:hint="eastAsia"/>
                <w:color w:val="000000"/>
                <w:kern w:val="0"/>
                <w:sz w:val="24"/>
                <w:szCs w:val="24"/>
              </w:rPr>
              <w:t>出现故障时，中标方须在报修后</w:t>
            </w:r>
            <w:r w:rsidRPr="00E034AE">
              <w:rPr>
                <w:rFonts w:ascii="宋体" w:hAnsi="宋体" w:cs="宋体" w:hint="eastAsia"/>
                <w:color w:val="000000"/>
                <w:kern w:val="0"/>
                <w:sz w:val="24"/>
                <w:szCs w:val="24"/>
              </w:rPr>
              <w:t>1</w:t>
            </w:r>
            <w:r w:rsidRPr="00E034AE">
              <w:rPr>
                <w:rFonts w:ascii="宋体" w:hAnsi="宋体" w:cs="宋体" w:hint="eastAsia"/>
                <w:color w:val="000000"/>
                <w:kern w:val="0"/>
                <w:sz w:val="24"/>
                <w:szCs w:val="24"/>
              </w:rPr>
              <w:t>小时内派软、硬件服务人员抵达现场，常规故障在报修后</w:t>
            </w:r>
            <w:r w:rsidRPr="00E034AE">
              <w:rPr>
                <w:rFonts w:ascii="宋体" w:hAnsi="宋体" w:cs="宋体" w:hint="eastAsia"/>
                <w:color w:val="000000"/>
                <w:kern w:val="0"/>
                <w:sz w:val="24"/>
                <w:szCs w:val="24"/>
              </w:rPr>
              <w:t>2</w:t>
            </w:r>
            <w:r w:rsidRPr="00E034AE">
              <w:rPr>
                <w:rFonts w:ascii="宋体" w:hAnsi="宋体" w:cs="宋体" w:hint="eastAsia"/>
                <w:color w:val="000000"/>
                <w:kern w:val="0"/>
                <w:sz w:val="24"/>
                <w:szCs w:val="24"/>
              </w:rPr>
              <w:t>小时内解决。维保期内，售后维保人员应驻场维护或就近安排固定工作地点，方便维护，须提供具体可行的技术支持快速响应方案。</w:t>
            </w:r>
          </w:p>
          <w:p w14:paraId="31BA51E1" w14:textId="019956E8" w:rsidR="002F430A" w:rsidRPr="00E034AE" w:rsidRDefault="002F430A" w:rsidP="008C4D93">
            <w:pPr>
              <w:rPr>
                <w:sz w:val="24"/>
                <w:szCs w:val="24"/>
              </w:rPr>
            </w:pPr>
            <w:r w:rsidRPr="00E034AE">
              <w:rPr>
                <w:rFonts w:ascii="宋体" w:hAnsi="宋体" w:cs="宋体" w:hint="eastAsia"/>
                <w:color w:val="000000"/>
                <w:kern w:val="0"/>
                <w:sz w:val="24"/>
                <w:szCs w:val="24"/>
              </w:rPr>
              <w:t>维护保障期间（包括五年质保期和有偿维护保障期），中标方需提供全天候</w:t>
            </w:r>
            <w:r w:rsidRPr="00E034AE">
              <w:rPr>
                <w:rFonts w:ascii="宋体" w:hAnsi="宋体" w:cs="宋体" w:hint="eastAsia"/>
                <w:color w:val="000000"/>
                <w:kern w:val="0"/>
                <w:sz w:val="24"/>
                <w:szCs w:val="24"/>
              </w:rPr>
              <w:t>7</w:t>
            </w:r>
            <w:r w:rsidRPr="00E034AE">
              <w:rPr>
                <w:rFonts w:ascii="宋体" w:hAnsi="宋体" w:cs="宋体" w:hint="eastAsia"/>
                <w:color w:val="000000"/>
                <w:kern w:val="0"/>
                <w:sz w:val="24"/>
                <w:szCs w:val="24"/>
              </w:rPr>
              <w:t>×</w:t>
            </w:r>
            <w:r w:rsidRPr="00E034AE">
              <w:rPr>
                <w:rFonts w:ascii="宋体" w:hAnsi="宋体" w:cs="宋体" w:hint="eastAsia"/>
                <w:color w:val="000000"/>
                <w:kern w:val="0"/>
                <w:sz w:val="24"/>
                <w:szCs w:val="24"/>
              </w:rPr>
              <w:t>24</w:t>
            </w:r>
            <w:r w:rsidRPr="00E034AE">
              <w:rPr>
                <w:rFonts w:ascii="宋体" w:hAnsi="宋体" w:cs="宋体" w:hint="eastAsia"/>
                <w:color w:val="000000"/>
                <w:kern w:val="0"/>
                <w:sz w:val="24"/>
                <w:szCs w:val="24"/>
              </w:rPr>
              <w:t>小时响应维护，设有专职技术人员作为联系人。如设备出现重大故障，及时更换备品备件，最短的时间保证系统稳定运行。如在规定时限内不能排除故障，要能够提供备机服务，不能影响用户使用。</w:t>
            </w:r>
          </w:p>
        </w:tc>
      </w:tr>
      <w:tr w:rsidR="002F430A" w:rsidRPr="00E034AE" w14:paraId="0E551602" w14:textId="77777777" w:rsidTr="002F430A">
        <w:trPr>
          <w:trHeight w:val="70"/>
          <w:jc w:val="center"/>
        </w:trPr>
        <w:tc>
          <w:tcPr>
            <w:tcW w:w="403" w:type="pct"/>
            <w:tcBorders>
              <w:top w:val="single" w:sz="4" w:space="0" w:color="auto"/>
              <w:left w:val="single" w:sz="4" w:space="0" w:color="auto"/>
              <w:bottom w:val="single" w:sz="4" w:space="0" w:color="auto"/>
              <w:right w:val="single" w:sz="4" w:space="0" w:color="auto"/>
            </w:tcBorders>
            <w:vAlign w:val="center"/>
          </w:tcPr>
          <w:p w14:paraId="7D636755" w14:textId="32DA41A3" w:rsidR="002F430A" w:rsidRPr="00E034AE" w:rsidRDefault="001D2BCF" w:rsidP="00E034AE">
            <w:pPr>
              <w:ind w:firstLineChars="100" w:firstLine="240"/>
              <w:rPr>
                <w:rFonts w:ascii="宋体" w:hAnsi="宋体" w:cs="宋体"/>
                <w:color w:val="000000"/>
                <w:kern w:val="0"/>
                <w:sz w:val="24"/>
                <w:szCs w:val="24"/>
              </w:rPr>
            </w:pPr>
            <w:r w:rsidRPr="00E034AE">
              <w:rPr>
                <w:rFonts w:ascii="宋体" w:hAnsi="宋体" w:cs="宋体" w:hint="eastAsia"/>
                <w:color w:val="000000"/>
                <w:kern w:val="0"/>
                <w:sz w:val="24"/>
                <w:szCs w:val="24"/>
              </w:rPr>
              <w:t>3</w:t>
            </w:r>
          </w:p>
        </w:tc>
        <w:tc>
          <w:tcPr>
            <w:tcW w:w="499" w:type="pct"/>
            <w:tcBorders>
              <w:top w:val="single" w:sz="4" w:space="0" w:color="auto"/>
              <w:left w:val="nil"/>
              <w:bottom w:val="single" w:sz="4" w:space="0" w:color="auto"/>
              <w:right w:val="single" w:sz="4" w:space="0" w:color="auto"/>
            </w:tcBorders>
            <w:vAlign w:val="center"/>
          </w:tcPr>
          <w:p w14:paraId="69802B95" w14:textId="57391550" w:rsidR="002F430A" w:rsidRPr="00E034AE" w:rsidRDefault="002F430A" w:rsidP="008C4D93">
            <w:pPr>
              <w:rPr>
                <w:rFonts w:ascii="宋体" w:hAnsi="宋体" w:cs="宋体"/>
                <w:color w:val="000000"/>
                <w:kern w:val="0"/>
                <w:sz w:val="24"/>
                <w:szCs w:val="24"/>
              </w:rPr>
            </w:pPr>
            <w:r w:rsidRPr="00E034AE">
              <w:rPr>
                <w:rFonts w:ascii="宋体" w:hAnsi="宋体" w:cs="宋体" w:hint="eastAsia"/>
                <w:color w:val="000000"/>
                <w:kern w:val="0"/>
                <w:sz w:val="24"/>
                <w:szCs w:val="24"/>
              </w:rPr>
              <w:t>现场备品备件</w:t>
            </w:r>
          </w:p>
        </w:tc>
        <w:tc>
          <w:tcPr>
            <w:tcW w:w="4098" w:type="pct"/>
            <w:tcBorders>
              <w:top w:val="single" w:sz="4" w:space="0" w:color="auto"/>
              <w:left w:val="nil"/>
              <w:bottom w:val="single" w:sz="4" w:space="0" w:color="auto"/>
              <w:right w:val="single" w:sz="4" w:space="0" w:color="auto"/>
            </w:tcBorders>
            <w:vAlign w:val="center"/>
          </w:tcPr>
          <w:p w14:paraId="373BC06F" w14:textId="77777777" w:rsidR="002F430A" w:rsidRPr="00E034AE" w:rsidRDefault="002F430A" w:rsidP="008C4D93">
            <w:pPr>
              <w:spacing w:line="0" w:lineRule="atLeast"/>
              <w:ind w:firstLine="9"/>
              <w:rPr>
                <w:rFonts w:ascii="宋体" w:hAnsi="宋体" w:cs="宋体"/>
                <w:color w:val="000000"/>
                <w:kern w:val="0"/>
                <w:sz w:val="24"/>
                <w:szCs w:val="24"/>
              </w:rPr>
            </w:pPr>
            <w:r w:rsidRPr="00E034AE">
              <w:rPr>
                <w:rFonts w:ascii="宋体" w:hAnsi="宋体" w:cs="宋体" w:hint="eastAsia"/>
                <w:color w:val="000000"/>
                <w:kern w:val="0"/>
                <w:sz w:val="24"/>
                <w:szCs w:val="24"/>
              </w:rPr>
              <w:t>中标方提供核心设备：</w:t>
            </w:r>
            <w:r w:rsidRPr="00E034AE">
              <w:rPr>
                <w:rFonts w:ascii="宋体" w:hAnsi="宋体" w:cs="宋体" w:hint="eastAsia"/>
                <w:color w:val="000000"/>
                <w:kern w:val="0"/>
                <w:sz w:val="24"/>
                <w:szCs w:val="24"/>
              </w:rPr>
              <w:t>L</w:t>
            </w:r>
            <w:r w:rsidRPr="00E034AE">
              <w:rPr>
                <w:rFonts w:ascii="宋体" w:hAnsi="宋体" w:cs="宋体"/>
                <w:color w:val="000000"/>
                <w:kern w:val="0"/>
                <w:sz w:val="24"/>
                <w:szCs w:val="24"/>
              </w:rPr>
              <w:t>ED</w:t>
            </w:r>
            <w:r w:rsidRPr="00E034AE">
              <w:rPr>
                <w:rFonts w:ascii="宋体" w:hAnsi="宋体" w:cs="宋体" w:hint="eastAsia"/>
                <w:color w:val="000000"/>
                <w:kern w:val="0"/>
                <w:sz w:val="24"/>
                <w:szCs w:val="24"/>
              </w:rPr>
              <w:t>显示屏不小于</w:t>
            </w:r>
            <w:r w:rsidRPr="00E034AE">
              <w:rPr>
                <w:rFonts w:ascii="宋体" w:hAnsi="宋体" w:cs="宋体" w:hint="eastAsia"/>
                <w:color w:val="000000"/>
                <w:kern w:val="0"/>
                <w:sz w:val="24"/>
                <w:szCs w:val="24"/>
              </w:rPr>
              <w:t>0.2</w:t>
            </w:r>
            <w:r w:rsidRPr="00E034AE">
              <w:rPr>
                <w:rFonts w:ascii="宋体" w:hAnsi="宋体" w:cs="宋体"/>
                <w:color w:val="000000"/>
                <w:kern w:val="0"/>
                <w:sz w:val="24"/>
                <w:szCs w:val="24"/>
              </w:rPr>
              <w:t>5</w:t>
            </w:r>
            <w:r w:rsidRPr="00E034AE">
              <w:rPr>
                <w:rFonts w:ascii="宋体" w:hAnsi="宋体" w:cs="宋体" w:hint="eastAsia"/>
                <w:color w:val="000000"/>
                <w:kern w:val="0"/>
                <w:sz w:val="24"/>
                <w:szCs w:val="24"/>
              </w:rPr>
              <w:t>平方米的屏幕单元模块备件存放在使用方处，以便屏体单元发生故障时能够快速替换维修。</w:t>
            </w:r>
          </w:p>
          <w:p w14:paraId="3D15F497" w14:textId="0AAD51BE" w:rsidR="002F430A" w:rsidRPr="00E034AE" w:rsidRDefault="002F430A" w:rsidP="008C4D93">
            <w:pPr>
              <w:spacing w:line="0" w:lineRule="atLeast"/>
              <w:ind w:firstLine="9"/>
              <w:rPr>
                <w:rFonts w:ascii="宋体" w:hAnsi="宋体" w:cs="宋体"/>
                <w:color w:val="000000"/>
                <w:kern w:val="0"/>
                <w:sz w:val="24"/>
                <w:szCs w:val="24"/>
              </w:rPr>
            </w:pPr>
            <w:r w:rsidRPr="00E034AE">
              <w:rPr>
                <w:rFonts w:ascii="宋体" w:hAnsi="宋体" w:cs="宋体" w:hint="eastAsia"/>
                <w:color w:val="000000"/>
                <w:kern w:val="0"/>
                <w:sz w:val="24"/>
                <w:szCs w:val="24"/>
              </w:rPr>
              <w:t>对于</w:t>
            </w:r>
            <w:r w:rsidRPr="00E034AE">
              <w:rPr>
                <w:rFonts w:ascii="宋体" w:hAnsi="宋体" w:cs="宋体" w:hint="eastAsia"/>
                <w:color w:val="000000"/>
                <w:kern w:val="0"/>
                <w:sz w:val="24"/>
                <w:szCs w:val="24"/>
              </w:rPr>
              <w:t>LED</w:t>
            </w:r>
            <w:r w:rsidRPr="00E034AE">
              <w:rPr>
                <w:rFonts w:ascii="宋体" w:hAnsi="宋体" w:cs="宋体" w:hint="eastAsia"/>
                <w:color w:val="000000"/>
                <w:kern w:val="0"/>
                <w:sz w:val="24"/>
                <w:szCs w:val="24"/>
              </w:rPr>
              <w:t>屏幕单元、播放系统等重要核心部件发生重大故障</w:t>
            </w:r>
            <w:proofErr w:type="gramStart"/>
            <w:r w:rsidRPr="00E034AE">
              <w:rPr>
                <w:rFonts w:ascii="宋体" w:hAnsi="宋体" w:cs="宋体" w:hint="eastAsia"/>
                <w:color w:val="000000"/>
                <w:kern w:val="0"/>
                <w:sz w:val="24"/>
                <w:szCs w:val="24"/>
              </w:rPr>
              <w:t>且现场</w:t>
            </w:r>
            <w:proofErr w:type="gramEnd"/>
            <w:r w:rsidRPr="00E034AE">
              <w:rPr>
                <w:rFonts w:ascii="宋体" w:hAnsi="宋体" w:cs="宋体" w:hint="eastAsia"/>
                <w:color w:val="000000"/>
                <w:kern w:val="0"/>
                <w:sz w:val="24"/>
                <w:szCs w:val="24"/>
              </w:rPr>
              <w:t>备品备件无法满足修复要求时，投标方须在报修后</w:t>
            </w:r>
            <w:r w:rsidRPr="00E034AE">
              <w:rPr>
                <w:rFonts w:ascii="宋体" w:hAnsi="宋体" w:cs="宋体" w:hint="eastAsia"/>
                <w:color w:val="000000"/>
                <w:kern w:val="0"/>
                <w:sz w:val="24"/>
                <w:szCs w:val="24"/>
              </w:rPr>
              <w:t>2</w:t>
            </w:r>
            <w:r w:rsidRPr="00E034AE">
              <w:rPr>
                <w:rFonts w:ascii="宋体" w:hAnsi="宋体" w:cs="宋体" w:hint="eastAsia"/>
                <w:color w:val="000000"/>
                <w:kern w:val="0"/>
                <w:sz w:val="24"/>
                <w:szCs w:val="24"/>
              </w:rPr>
              <w:t>小时内提供投标同型号、同配置备用设备抵达现场，并在报修后</w:t>
            </w:r>
            <w:r w:rsidRPr="00E034AE">
              <w:rPr>
                <w:rFonts w:ascii="宋体" w:hAnsi="宋体" w:cs="宋体" w:hint="eastAsia"/>
                <w:color w:val="000000"/>
                <w:kern w:val="0"/>
                <w:sz w:val="24"/>
                <w:szCs w:val="24"/>
              </w:rPr>
              <w:t>4</w:t>
            </w:r>
            <w:r w:rsidRPr="00E034AE">
              <w:rPr>
                <w:rFonts w:ascii="宋体" w:hAnsi="宋体" w:cs="宋体" w:hint="eastAsia"/>
                <w:color w:val="000000"/>
                <w:kern w:val="0"/>
                <w:sz w:val="24"/>
                <w:szCs w:val="24"/>
              </w:rPr>
              <w:t>小时内更换完毕。须提供具体可行的重要备品备件快速响应方案。</w:t>
            </w:r>
          </w:p>
        </w:tc>
      </w:tr>
      <w:tr w:rsidR="002F430A" w:rsidRPr="00E034AE" w14:paraId="49F8A82D" w14:textId="77777777" w:rsidTr="002F430A">
        <w:trPr>
          <w:trHeight w:val="70"/>
          <w:jc w:val="center"/>
        </w:trPr>
        <w:tc>
          <w:tcPr>
            <w:tcW w:w="403" w:type="pct"/>
            <w:tcBorders>
              <w:top w:val="single" w:sz="4" w:space="0" w:color="auto"/>
              <w:left w:val="single" w:sz="4" w:space="0" w:color="auto"/>
              <w:bottom w:val="single" w:sz="4" w:space="0" w:color="auto"/>
              <w:right w:val="single" w:sz="4" w:space="0" w:color="auto"/>
            </w:tcBorders>
            <w:vAlign w:val="center"/>
          </w:tcPr>
          <w:p w14:paraId="6FD66ACC" w14:textId="0F38965B" w:rsidR="002F430A" w:rsidRPr="00E034AE" w:rsidRDefault="001D2BCF" w:rsidP="002F430A">
            <w:pPr>
              <w:jc w:val="center"/>
              <w:rPr>
                <w:rFonts w:ascii="宋体" w:hAnsi="宋体" w:cs="宋体"/>
                <w:color w:val="000000"/>
                <w:kern w:val="0"/>
                <w:sz w:val="24"/>
                <w:szCs w:val="24"/>
              </w:rPr>
            </w:pPr>
            <w:r w:rsidRPr="00E034AE">
              <w:rPr>
                <w:rFonts w:ascii="宋体" w:hAnsi="宋体" w:cs="宋体" w:hint="eastAsia"/>
                <w:color w:val="000000"/>
                <w:kern w:val="0"/>
                <w:sz w:val="24"/>
                <w:szCs w:val="24"/>
              </w:rPr>
              <w:lastRenderedPageBreak/>
              <w:t>4</w:t>
            </w:r>
          </w:p>
        </w:tc>
        <w:tc>
          <w:tcPr>
            <w:tcW w:w="499" w:type="pct"/>
            <w:tcBorders>
              <w:top w:val="single" w:sz="4" w:space="0" w:color="auto"/>
              <w:left w:val="nil"/>
              <w:bottom w:val="single" w:sz="4" w:space="0" w:color="auto"/>
              <w:right w:val="single" w:sz="4" w:space="0" w:color="auto"/>
            </w:tcBorders>
            <w:vAlign w:val="center"/>
          </w:tcPr>
          <w:p w14:paraId="0FCC076D" w14:textId="5C816687" w:rsidR="002F430A" w:rsidRPr="00E034AE" w:rsidRDefault="002F430A" w:rsidP="008C4D93">
            <w:pPr>
              <w:rPr>
                <w:rFonts w:ascii="宋体" w:hAnsi="宋体" w:cs="宋体"/>
                <w:color w:val="000000"/>
                <w:kern w:val="0"/>
                <w:sz w:val="24"/>
                <w:szCs w:val="24"/>
              </w:rPr>
            </w:pPr>
            <w:r w:rsidRPr="00E034AE">
              <w:rPr>
                <w:rFonts w:ascii="宋体" w:hAnsi="宋体" w:cs="宋体" w:hint="eastAsia"/>
                <w:color w:val="000000"/>
                <w:kern w:val="0"/>
                <w:sz w:val="24"/>
                <w:szCs w:val="24"/>
              </w:rPr>
              <w:t>售后服务标准</w:t>
            </w:r>
          </w:p>
        </w:tc>
        <w:tc>
          <w:tcPr>
            <w:tcW w:w="4098" w:type="pct"/>
            <w:tcBorders>
              <w:top w:val="single" w:sz="4" w:space="0" w:color="auto"/>
              <w:left w:val="nil"/>
              <w:bottom w:val="single" w:sz="4" w:space="0" w:color="auto"/>
              <w:right w:val="single" w:sz="4" w:space="0" w:color="auto"/>
            </w:tcBorders>
            <w:vAlign w:val="center"/>
          </w:tcPr>
          <w:p w14:paraId="08734A5E" w14:textId="6B472C65" w:rsidR="002F430A" w:rsidRPr="00E034AE" w:rsidRDefault="002F430A" w:rsidP="008C4D93">
            <w:pPr>
              <w:spacing w:line="0" w:lineRule="atLeast"/>
              <w:ind w:firstLine="9"/>
              <w:rPr>
                <w:rFonts w:ascii="宋体" w:hAnsi="宋体" w:cs="宋体"/>
                <w:color w:val="000000"/>
                <w:kern w:val="0"/>
                <w:sz w:val="24"/>
                <w:szCs w:val="24"/>
              </w:rPr>
            </w:pPr>
            <w:r w:rsidRPr="00E034AE">
              <w:rPr>
                <w:rFonts w:ascii="宋体" w:hAnsi="宋体" w:cs="宋体" w:hint="eastAsia"/>
                <w:color w:val="000000"/>
                <w:kern w:val="0"/>
                <w:sz w:val="24"/>
                <w:szCs w:val="24"/>
              </w:rPr>
              <w:t>中标方需就质保期和有偿维护期的修理维护工作做出详细的维护保障计划，提出具体的人员安排、故障响应时间、备件储备（备件清单和价格）计划等，并在实际工作中严格执行。</w:t>
            </w:r>
          </w:p>
        </w:tc>
      </w:tr>
      <w:tr w:rsidR="002F430A" w:rsidRPr="00E034AE" w14:paraId="3BAA9E4B" w14:textId="77777777" w:rsidTr="002F430A">
        <w:trPr>
          <w:trHeight w:val="70"/>
          <w:jc w:val="center"/>
        </w:trPr>
        <w:tc>
          <w:tcPr>
            <w:tcW w:w="403" w:type="pct"/>
            <w:tcBorders>
              <w:top w:val="single" w:sz="4" w:space="0" w:color="auto"/>
              <w:left w:val="single" w:sz="4" w:space="0" w:color="auto"/>
              <w:bottom w:val="single" w:sz="4" w:space="0" w:color="auto"/>
              <w:right w:val="single" w:sz="4" w:space="0" w:color="auto"/>
            </w:tcBorders>
            <w:vAlign w:val="center"/>
          </w:tcPr>
          <w:p w14:paraId="1BCA2FE5" w14:textId="00ADDCEE" w:rsidR="002F430A" w:rsidRPr="00E034AE" w:rsidRDefault="001D2BCF" w:rsidP="002F430A">
            <w:pPr>
              <w:jc w:val="center"/>
              <w:rPr>
                <w:rFonts w:ascii="宋体" w:hAnsi="宋体" w:cs="宋体"/>
                <w:color w:val="000000"/>
                <w:kern w:val="0"/>
                <w:sz w:val="24"/>
                <w:szCs w:val="24"/>
              </w:rPr>
            </w:pPr>
            <w:r w:rsidRPr="00E034AE">
              <w:rPr>
                <w:rFonts w:ascii="宋体" w:hAnsi="宋体" w:cs="宋体" w:hint="eastAsia"/>
                <w:color w:val="000000"/>
                <w:kern w:val="0"/>
                <w:sz w:val="24"/>
                <w:szCs w:val="24"/>
              </w:rPr>
              <w:t>5</w:t>
            </w:r>
          </w:p>
        </w:tc>
        <w:tc>
          <w:tcPr>
            <w:tcW w:w="499" w:type="pct"/>
            <w:tcBorders>
              <w:top w:val="single" w:sz="4" w:space="0" w:color="auto"/>
              <w:left w:val="nil"/>
              <w:bottom w:val="single" w:sz="4" w:space="0" w:color="auto"/>
              <w:right w:val="single" w:sz="4" w:space="0" w:color="auto"/>
            </w:tcBorders>
            <w:vAlign w:val="center"/>
          </w:tcPr>
          <w:p w14:paraId="369C36D7" w14:textId="69800645" w:rsidR="002F430A" w:rsidRPr="00E034AE" w:rsidRDefault="002F430A" w:rsidP="00C96EA2">
            <w:pPr>
              <w:rPr>
                <w:rFonts w:ascii="宋体" w:hAnsi="宋体" w:cs="宋体"/>
                <w:color w:val="000000"/>
                <w:kern w:val="0"/>
                <w:sz w:val="24"/>
                <w:szCs w:val="24"/>
              </w:rPr>
            </w:pPr>
            <w:r w:rsidRPr="00E034AE">
              <w:rPr>
                <w:rFonts w:ascii="宋体" w:hAnsi="宋体" w:cs="宋体" w:hint="eastAsia"/>
                <w:color w:val="000000"/>
                <w:kern w:val="0"/>
                <w:sz w:val="24"/>
                <w:szCs w:val="24"/>
              </w:rPr>
              <w:t>系统二次对接开发</w:t>
            </w:r>
          </w:p>
        </w:tc>
        <w:tc>
          <w:tcPr>
            <w:tcW w:w="4098" w:type="pct"/>
            <w:tcBorders>
              <w:top w:val="single" w:sz="4" w:space="0" w:color="auto"/>
              <w:left w:val="nil"/>
              <w:bottom w:val="single" w:sz="4" w:space="0" w:color="auto"/>
              <w:right w:val="single" w:sz="4" w:space="0" w:color="auto"/>
            </w:tcBorders>
            <w:vAlign w:val="center"/>
          </w:tcPr>
          <w:p w14:paraId="38751308" w14:textId="69207BFC" w:rsidR="002F430A" w:rsidRPr="00E034AE" w:rsidRDefault="002F430A" w:rsidP="00C96EA2">
            <w:pPr>
              <w:spacing w:line="0" w:lineRule="atLeast"/>
              <w:ind w:firstLine="9"/>
              <w:rPr>
                <w:rFonts w:ascii="宋体" w:hAnsi="宋体" w:cs="宋体"/>
                <w:color w:val="000000"/>
                <w:kern w:val="0"/>
                <w:sz w:val="24"/>
                <w:szCs w:val="24"/>
              </w:rPr>
            </w:pPr>
            <w:r w:rsidRPr="00E034AE">
              <w:rPr>
                <w:rFonts w:ascii="宋体" w:hAnsi="宋体" w:cs="宋体" w:hint="eastAsia"/>
                <w:color w:val="000000"/>
                <w:kern w:val="0"/>
                <w:sz w:val="24"/>
                <w:szCs w:val="24"/>
              </w:rPr>
              <w:t>提供信息发布厂家针对本次项目的二次开发承诺函，包含并不限于如下内容：</w:t>
            </w:r>
          </w:p>
          <w:p w14:paraId="25DD73A7" w14:textId="7E67E38F" w:rsidR="002F430A" w:rsidRPr="00E034AE" w:rsidRDefault="002F430A" w:rsidP="00C96EA2">
            <w:pPr>
              <w:spacing w:line="0" w:lineRule="atLeast"/>
              <w:ind w:firstLine="9"/>
              <w:rPr>
                <w:rFonts w:ascii="宋体" w:hAnsi="宋体" w:cs="宋体"/>
                <w:color w:val="000000"/>
                <w:kern w:val="0"/>
                <w:sz w:val="24"/>
                <w:szCs w:val="24"/>
              </w:rPr>
            </w:pPr>
            <w:r w:rsidRPr="00E034AE">
              <w:rPr>
                <w:rFonts w:ascii="宋体" w:hAnsi="宋体" w:cs="宋体"/>
                <w:color w:val="000000"/>
                <w:kern w:val="0"/>
                <w:sz w:val="24"/>
                <w:szCs w:val="24"/>
              </w:rPr>
              <w:t>5</w:t>
            </w:r>
            <w:r w:rsidRPr="00E034AE">
              <w:rPr>
                <w:rFonts w:ascii="宋体" w:hAnsi="宋体" w:cs="宋体" w:hint="eastAsia"/>
                <w:color w:val="000000"/>
                <w:kern w:val="0"/>
                <w:sz w:val="24"/>
                <w:szCs w:val="24"/>
              </w:rPr>
              <w:t>年内</w:t>
            </w:r>
            <w:r w:rsidRPr="00E034AE">
              <w:rPr>
                <w:rFonts w:ascii="宋体" w:hAnsi="宋体" w:cs="宋体"/>
                <w:color w:val="000000"/>
                <w:kern w:val="0"/>
                <w:sz w:val="24"/>
                <w:szCs w:val="24"/>
              </w:rPr>
              <w:t>5</w:t>
            </w:r>
            <w:r w:rsidRPr="00E034AE">
              <w:rPr>
                <w:rFonts w:ascii="宋体" w:hAnsi="宋体" w:cs="宋体" w:hint="eastAsia"/>
                <w:color w:val="000000"/>
                <w:kern w:val="0"/>
                <w:sz w:val="24"/>
                <w:szCs w:val="24"/>
              </w:rPr>
              <w:t>次二次开发对接费用</w:t>
            </w:r>
          </w:p>
        </w:tc>
      </w:tr>
      <w:tr w:rsidR="002F430A" w:rsidRPr="00E034AE" w14:paraId="054C155E" w14:textId="77777777" w:rsidTr="002F430A">
        <w:trPr>
          <w:trHeight w:val="70"/>
          <w:jc w:val="center"/>
        </w:trPr>
        <w:tc>
          <w:tcPr>
            <w:tcW w:w="403" w:type="pct"/>
            <w:tcBorders>
              <w:top w:val="single" w:sz="4" w:space="0" w:color="auto"/>
              <w:left w:val="single" w:sz="4" w:space="0" w:color="auto"/>
              <w:bottom w:val="single" w:sz="4" w:space="0" w:color="auto"/>
              <w:right w:val="single" w:sz="4" w:space="0" w:color="auto"/>
            </w:tcBorders>
            <w:vAlign w:val="center"/>
          </w:tcPr>
          <w:p w14:paraId="1AE3D2B3" w14:textId="2EF4AB17" w:rsidR="002F430A" w:rsidRPr="00E034AE" w:rsidRDefault="001D2BCF" w:rsidP="002F430A">
            <w:pPr>
              <w:jc w:val="center"/>
              <w:rPr>
                <w:rFonts w:ascii="宋体" w:hAnsi="宋体" w:cs="宋体"/>
                <w:color w:val="000000"/>
                <w:kern w:val="0"/>
                <w:sz w:val="24"/>
                <w:szCs w:val="24"/>
              </w:rPr>
            </w:pPr>
            <w:r w:rsidRPr="00E034AE">
              <w:rPr>
                <w:rFonts w:ascii="宋体" w:hAnsi="宋体" w:cs="宋体" w:hint="eastAsia"/>
                <w:color w:val="000000"/>
                <w:kern w:val="0"/>
                <w:sz w:val="24"/>
                <w:szCs w:val="24"/>
              </w:rPr>
              <w:t>6</w:t>
            </w:r>
          </w:p>
        </w:tc>
        <w:tc>
          <w:tcPr>
            <w:tcW w:w="499" w:type="pct"/>
            <w:tcBorders>
              <w:top w:val="single" w:sz="4" w:space="0" w:color="auto"/>
              <w:left w:val="nil"/>
              <w:bottom w:val="single" w:sz="4" w:space="0" w:color="auto"/>
              <w:right w:val="single" w:sz="4" w:space="0" w:color="auto"/>
            </w:tcBorders>
            <w:vAlign w:val="center"/>
          </w:tcPr>
          <w:p w14:paraId="3116E1F6" w14:textId="5F7E989B" w:rsidR="002F430A" w:rsidRPr="00E034AE" w:rsidRDefault="002F430A" w:rsidP="00C96EA2">
            <w:pPr>
              <w:rPr>
                <w:rFonts w:ascii="宋体" w:hAnsi="宋体" w:cs="宋体"/>
                <w:color w:val="000000"/>
                <w:kern w:val="0"/>
                <w:sz w:val="24"/>
                <w:szCs w:val="24"/>
              </w:rPr>
            </w:pPr>
            <w:r w:rsidRPr="00E034AE">
              <w:rPr>
                <w:rFonts w:ascii="宋体" w:hAnsi="宋体" w:cs="宋体" w:hint="eastAsia"/>
                <w:color w:val="000000"/>
                <w:kern w:val="0"/>
                <w:sz w:val="24"/>
                <w:szCs w:val="24"/>
              </w:rPr>
              <w:t>重大活动保证能力</w:t>
            </w:r>
          </w:p>
        </w:tc>
        <w:tc>
          <w:tcPr>
            <w:tcW w:w="4098" w:type="pct"/>
            <w:tcBorders>
              <w:top w:val="single" w:sz="4" w:space="0" w:color="auto"/>
              <w:left w:val="nil"/>
              <w:bottom w:val="single" w:sz="4" w:space="0" w:color="auto"/>
              <w:right w:val="single" w:sz="4" w:space="0" w:color="auto"/>
            </w:tcBorders>
            <w:vAlign w:val="center"/>
          </w:tcPr>
          <w:p w14:paraId="2C02DFAF" w14:textId="2A7E2295" w:rsidR="002F430A" w:rsidRPr="00E034AE" w:rsidRDefault="002F430A" w:rsidP="00C96EA2">
            <w:pPr>
              <w:spacing w:line="0" w:lineRule="atLeast"/>
              <w:ind w:firstLine="9"/>
              <w:rPr>
                <w:rFonts w:ascii="宋体" w:hAnsi="宋体" w:cs="宋体"/>
                <w:color w:val="000000"/>
                <w:kern w:val="0"/>
                <w:sz w:val="24"/>
                <w:szCs w:val="24"/>
              </w:rPr>
            </w:pPr>
            <w:r w:rsidRPr="00E034AE">
              <w:rPr>
                <w:rFonts w:ascii="宋体" w:hAnsi="宋体" w:cs="宋体" w:hint="eastAsia"/>
                <w:color w:val="000000"/>
                <w:kern w:val="0"/>
                <w:sz w:val="24"/>
                <w:szCs w:val="24"/>
              </w:rPr>
              <w:t>L</w:t>
            </w:r>
            <w:r w:rsidRPr="00E034AE">
              <w:rPr>
                <w:rFonts w:ascii="宋体" w:hAnsi="宋体" w:cs="宋体"/>
                <w:color w:val="000000"/>
                <w:kern w:val="0"/>
                <w:sz w:val="24"/>
                <w:szCs w:val="24"/>
              </w:rPr>
              <w:t>ED</w:t>
            </w:r>
            <w:r w:rsidRPr="00E034AE">
              <w:rPr>
                <w:rFonts w:ascii="宋体" w:hAnsi="宋体" w:cs="宋体" w:hint="eastAsia"/>
                <w:color w:val="000000"/>
                <w:kern w:val="0"/>
                <w:sz w:val="24"/>
                <w:szCs w:val="24"/>
              </w:rPr>
              <w:t>厂家保证在重大活动时派出相关技术保障人员进行现场保障，提供相关人员重大活动保障证明并加盖公章</w:t>
            </w:r>
          </w:p>
        </w:tc>
      </w:tr>
      <w:tr w:rsidR="002F430A" w:rsidRPr="00E034AE" w14:paraId="6EC2F484" w14:textId="77777777" w:rsidTr="002F430A">
        <w:trPr>
          <w:trHeight w:val="70"/>
          <w:jc w:val="center"/>
        </w:trPr>
        <w:tc>
          <w:tcPr>
            <w:tcW w:w="403" w:type="pct"/>
            <w:tcBorders>
              <w:top w:val="single" w:sz="4" w:space="0" w:color="auto"/>
              <w:left w:val="single" w:sz="4" w:space="0" w:color="auto"/>
              <w:bottom w:val="single" w:sz="4" w:space="0" w:color="auto"/>
              <w:right w:val="single" w:sz="4" w:space="0" w:color="auto"/>
            </w:tcBorders>
            <w:vAlign w:val="center"/>
          </w:tcPr>
          <w:p w14:paraId="579A7490" w14:textId="6E219B9C" w:rsidR="002F430A" w:rsidRPr="00E034AE" w:rsidRDefault="001D2BCF" w:rsidP="002F430A">
            <w:pPr>
              <w:jc w:val="center"/>
              <w:rPr>
                <w:rFonts w:ascii="宋体" w:hAnsi="宋体" w:cs="宋体"/>
                <w:color w:val="000000"/>
                <w:kern w:val="0"/>
                <w:sz w:val="24"/>
                <w:szCs w:val="24"/>
              </w:rPr>
            </w:pPr>
            <w:r w:rsidRPr="00E034AE">
              <w:rPr>
                <w:rFonts w:ascii="宋体" w:hAnsi="宋体" w:cs="宋体" w:hint="eastAsia"/>
                <w:color w:val="000000"/>
                <w:kern w:val="0"/>
                <w:sz w:val="24"/>
                <w:szCs w:val="24"/>
              </w:rPr>
              <w:t>7</w:t>
            </w:r>
          </w:p>
        </w:tc>
        <w:tc>
          <w:tcPr>
            <w:tcW w:w="499" w:type="pct"/>
            <w:tcBorders>
              <w:top w:val="single" w:sz="4" w:space="0" w:color="auto"/>
              <w:left w:val="nil"/>
              <w:bottom w:val="single" w:sz="4" w:space="0" w:color="auto"/>
              <w:right w:val="single" w:sz="4" w:space="0" w:color="auto"/>
            </w:tcBorders>
            <w:vAlign w:val="center"/>
          </w:tcPr>
          <w:p w14:paraId="5B769466" w14:textId="074BE37B" w:rsidR="002F430A" w:rsidRPr="00E034AE" w:rsidRDefault="002F430A" w:rsidP="00C96EA2">
            <w:pPr>
              <w:rPr>
                <w:rFonts w:ascii="宋体" w:hAnsi="宋体" w:cs="宋体"/>
                <w:color w:val="000000"/>
                <w:kern w:val="0"/>
                <w:sz w:val="24"/>
                <w:szCs w:val="24"/>
              </w:rPr>
            </w:pPr>
            <w:proofErr w:type="gramStart"/>
            <w:r w:rsidRPr="00E034AE">
              <w:rPr>
                <w:rFonts w:ascii="宋体" w:hAnsi="宋体" w:cs="宋体" w:hint="eastAsia"/>
                <w:color w:val="000000"/>
                <w:kern w:val="0"/>
                <w:sz w:val="24"/>
                <w:szCs w:val="24"/>
              </w:rPr>
              <w:t>维保要求</w:t>
            </w:r>
            <w:proofErr w:type="gramEnd"/>
          </w:p>
        </w:tc>
        <w:tc>
          <w:tcPr>
            <w:tcW w:w="4098" w:type="pct"/>
            <w:tcBorders>
              <w:top w:val="single" w:sz="4" w:space="0" w:color="auto"/>
              <w:left w:val="nil"/>
              <w:bottom w:val="single" w:sz="4" w:space="0" w:color="auto"/>
              <w:right w:val="single" w:sz="4" w:space="0" w:color="auto"/>
            </w:tcBorders>
            <w:vAlign w:val="center"/>
          </w:tcPr>
          <w:p w14:paraId="6A2D8136" w14:textId="31A9166E" w:rsidR="002F430A" w:rsidRPr="00E034AE" w:rsidRDefault="002F430A" w:rsidP="00C96EA2">
            <w:pPr>
              <w:spacing w:line="0" w:lineRule="atLeast"/>
              <w:ind w:firstLine="9"/>
              <w:rPr>
                <w:rFonts w:ascii="宋体" w:hAnsi="宋体" w:cs="宋体"/>
                <w:color w:val="000000"/>
                <w:kern w:val="0"/>
                <w:sz w:val="24"/>
                <w:szCs w:val="24"/>
              </w:rPr>
            </w:pPr>
            <w:r w:rsidRPr="00E034AE">
              <w:rPr>
                <w:rFonts w:ascii="宋体" w:hAnsi="宋体" w:cs="宋体" w:hint="eastAsia"/>
                <w:color w:val="000000"/>
                <w:kern w:val="0"/>
                <w:sz w:val="24"/>
                <w:szCs w:val="24"/>
              </w:rPr>
              <w:t>相关设备维保期结束后，提供相应的付费维保，每年价格不得高于中标总价的</w:t>
            </w:r>
            <w:r w:rsidRPr="00E034AE">
              <w:rPr>
                <w:rFonts w:ascii="宋体" w:hAnsi="宋体" w:cs="宋体" w:hint="eastAsia"/>
                <w:color w:val="000000"/>
                <w:kern w:val="0"/>
                <w:sz w:val="24"/>
                <w:szCs w:val="24"/>
              </w:rPr>
              <w:t>5%</w:t>
            </w:r>
            <w:r w:rsidRPr="00E034AE">
              <w:rPr>
                <w:rFonts w:ascii="宋体" w:hAnsi="宋体" w:cs="宋体" w:hint="eastAsia"/>
                <w:color w:val="000000"/>
                <w:kern w:val="0"/>
                <w:sz w:val="24"/>
                <w:szCs w:val="24"/>
              </w:rPr>
              <w:t>（设计寿命周期</w:t>
            </w:r>
            <w:r w:rsidRPr="00E034AE">
              <w:rPr>
                <w:rFonts w:ascii="宋体" w:hAnsi="宋体" w:cs="宋体" w:hint="eastAsia"/>
                <w:color w:val="000000"/>
                <w:kern w:val="0"/>
                <w:sz w:val="24"/>
                <w:szCs w:val="24"/>
              </w:rPr>
              <w:t>1</w:t>
            </w:r>
            <w:r w:rsidRPr="00E034AE">
              <w:rPr>
                <w:rFonts w:ascii="宋体" w:hAnsi="宋体" w:cs="宋体"/>
                <w:color w:val="000000"/>
                <w:kern w:val="0"/>
                <w:sz w:val="24"/>
                <w:szCs w:val="24"/>
              </w:rPr>
              <w:t>0</w:t>
            </w:r>
            <w:r w:rsidRPr="00E034AE">
              <w:rPr>
                <w:rFonts w:ascii="宋体" w:hAnsi="宋体" w:cs="宋体" w:hint="eastAsia"/>
                <w:color w:val="000000"/>
                <w:kern w:val="0"/>
                <w:sz w:val="24"/>
                <w:szCs w:val="24"/>
              </w:rPr>
              <w:t>年）</w:t>
            </w:r>
          </w:p>
        </w:tc>
      </w:tr>
    </w:tbl>
    <w:p w14:paraId="201212B2" w14:textId="77777777" w:rsidR="00F255C7" w:rsidRDefault="00F255C7">
      <w:pPr>
        <w:rPr>
          <w:rFonts w:ascii="微软雅黑" w:hAnsi="微软雅黑"/>
        </w:rPr>
      </w:pPr>
    </w:p>
    <w:sectPr w:rsidR="00F255C7" w:rsidSect="005A4914">
      <w:pgSz w:w="11907" w:h="16839"/>
      <w:pgMar w:top="1701" w:right="1531" w:bottom="1701" w:left="1531" w:header="1145"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3DECAA" w14:textId="77777777" w:rsidR="001C533C" w:rsidRDefault="001C533C">
      <w:r>
        <w:separator/>
      </w:r>
    </w:p>
  </w:endnote>
  <w:endnote w:type="continuationSeparator" w:id="0">
    <w:p w14:paraId="4FB6C7A2" w14:textId="77777777" w:rsidR="001C533C" w:rsidRDefault="001C5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notTrueType/>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新宋体">
    <w:panose1 w:val="02010609030101010101"/>
    <w:charset w:val="86"/>
    <w:family w:val="modern"/>
    <w:pitch w:val="fixed"/>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B7A838" w14:textId="77777777" w:rsidR="00441084" w:rsidRDefault="00441084">
    <w:pPr>
      <w:pStyle w:val="af4"/>
      <w:tabs>
        <w:tab w:val="right" w:pos="8967"/>
      </w:tabs>
      <w:rPr>
        <w:rFonts w:ascii="微软雅黑"/>
      </w:rPr>
    </w:pPr>
    <w:r>
      <w:rPr>
        <w:rFonts w:ascii="微软雅黑" w:hAnsi="微软雅黑" w:hint="eastAsia"/>
      </w:rPr>
      <w:t>第</w:t>
    </w:r>
    <w:r>
      <w:rPr>
        <w:rFonts w:ascii="微软雅黑" w:hAnsi="微软雅黑"/>
      </w:rPr>
      <w:t xml:space="preserve"> </w:t>
    </w:r>
    <w:r>
      <w:rPr>
        <w:rFonts w:ascii="微软雅黑" w:hAnsi="微软雅黑"/>
      </w:rPr>
      <w:fldChar w:fldCharType="begin"/>
    </w:r>
    <w:r>
      <w:rPr>
        <w:rFonts w:ascii="微软雅黑" w:hAnsi="微软雅黑"/>
      </w:rPr>
      <w:instrText>page</w:instrText>
    </w:r>
    <w:r>
      <w:rPr>
        <w:rFonts w:ascii="微软雅黑" w:hAnsi="微软雅黑"/>
      </w:rPr>
      <w:fldChar w:fldCharType="separate"/>
    </w:r>
    <w:r>
      <w:rPr>
        <w:rFonts w:ascii="微软雅黑" w:hAnsi="微软雅黑"/>
      </w:rPr>
      <w:t>70</w:t>
    </w:r>
    <w:r>
      <w:rPr>
        <w:rFonts w:ascii="微软雅黑" w:hAnsi="微软雅黑"/>
      </w:rPr>
      <w:fldChar w:fldCharType="end"/>
    </w:r>
    <w:r>
      <w:rPr>
        <w:rFonts w:ascii="微软雅黑" w:hAnsi="微软雅黑"/>
      </w:rPr>
      <w:t xml:space="preserve"> </w:t>
    </w:r>
    <w:r>
      <w:rPr>
        <w:rFonts w:ascii="微软雅黑" w:hAnsi="微软雅黑" w:hint="eastAsia"/>
      </w:rPr>
      <w:t>页</w:t>
    </w:r>
    <w:r>
      <w:rPr>
        <w:rFonts w:ascii="微软雅黑"/>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23A2CD" w14:textId="3763F8CA" w:rsidR="00441084" w:rsidRDefault="00441084">
    <w:pPr>
      <w:pStyle w:val="af4"/>
      <w:tabs>
        <w:tab w:val="right" w:pos="8967"/>
      </w:tabs>
      <w:jc w:val="right"/>
      <w:rPr>
        <w:rFonts w:ascii="微软雅黑"/>
      </w:rPr>
    </w:pPr>
    <w:r>
      <w:rPr>
        <w:rFonts w:ascii="微软雅黑" w:hAnsi="微软雅黑" w:hint="eastAsia"/>
      </w:rPr>
      <w:t>第</w:t>
    </w:r>
    <w:r>
      <w:rPr>
        <w:rFonts w:ascii="微软雅黑" w:hAnsi="微软雅黑"/>
      </w:rPr>
      <w:t xml:space="preserve"> </w:t>
    </w:r>
    <w:r>
      <w:rPr>
        <w:rFonts w:ascii="微软雅黑" w:hAnsi="微软雅黑"/>
      </w:rPr>
      <w:fldChar w:fldCharType="begin"/>
    </w:r>
    <w:r>
      <w:rPr>
        <w:rFonts w:ascii="微软雅黑" w:hAnsi="微软雅黑"/>
      </w:rPr>
      <w:instrText>page</w:instrText>
    </w:r>
    <w:r>
      <w:rPr>
        <w:rFonts w:ascii="微软雅黑" w:hAnsi="微软雅黑"/>
      </w:rPr>
      <w:fldChar w:fldCharType="separate"/>
    </w:r>
    <w:r w:rsidR="00A45C3A">
      <w:rPr>
        <w:rFonts w:ascii="微软雅黑" w:hAnsi="微软雅黑"/>
        <w:noProof/>
      </w:rPr>
      <w:t>18</w:t>
    </w:r>
    <w:r>
      <w:rPr>
        <w:rFonts w:ascii="微软雅黑" w:hAnsi="微软雅黑"/>
      </w:rPr>
      <w:fldChar w:fldCharType="end"/>
    </w:r>
    <w:r>
      <w:rPr>
        <w:rFonts w:ascii="微软雅黑" w:hAnsi="微软雅黑"/>
      </w:rPr>
      <w:t xml:space="preserve"> </w:t>
    </w:r>
    <w:r>
      <w:rPr>
        <w:rFonts w:ascii="微软雅黑" w:hAnsi="微软雅黑" w:hint="eastAsia"/>
      </w:rPr>
      <w:t>页</w:t>
    </w:r>
    <w:r>
      <w:rPr>
        <w:rFonts w:ascii="微软雅黑" w:hAnsi="微软雅黑"/>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FDD5ED" w14:textId="77777777" w:rsidR="001C533C" w:rsidRDefault="001C533C">
      <w:r>
        <w:separator/>
      </w:r>
    </w:p>
  </w:footnote>
  <w:footnote w:type="continuationSeparator" w:id="0">
    <w:p w14:paraId="02E657C5" w14:textId="77777777" w:rsidR="001C533C" w:rsidRDefault="001C53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65B5CC" w14:textId="0E002AFA" w:rsidR="00441084" w:rsidRDefault="00441084">
    <w:pPr>
      <w:pStyle w:val="af5"/>
    </w:pPr>
    <w:r>
      <w:fldChar w:fldCharType="begin"/>
    </w:r>
    <w:r>
      <w:instrText xml:space="preserve"> STYLEREF  "</w:instrText>
    </w:r>
    <w:r>
      <w:rPr>
        <w:rFonts w:hint="eastAsia"/>
      </w:rPr>
      <w:instrText>标题</w:instrText>
    </w:r>
    <w:r>
      <w:instrText xml:space="preserve"> 1"  \* MERGEFORMAT </w:instrText>
    </w:r>
    <w:r>
      <w:fldChar w:fldCharType="separate"/>
    </w:r>
    <w:r>
      <w:rPr>
        <w:rFonts w:hint="eastAsia"/>
        <w:noProof/>
      </w:rPr>
      <w:t>采购需求</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6EEB47" w14:textId="29D6E947" w:rsidR="00441084" w:rsidRDefault="00441084">
    <w:pPr>
      <w:pStyle w:val="af5"/>
    </w:pPr>
    <w:r>
      <w:fldChar w:fldCharType="begin"/>
    </w:r>
    <w:r>
      <w:instrText xml:space="preserve"> STYLEREF  "</w:instrText>
    </w:r>
    <w:r>
      <w:rPr>
        <w:rFonts w:hint="eastAsia"/>
      </w:rPr>
      <w:instrText>标题</w:instrText>
    </w:r>
    <w:r>
      <w:instrText xml:space="preserve"> 1"  \* MERGEFORMAT </w:instrText>
    </w:r>
    <w:r>
      <w:fldChar w:fldCharType="separate"/>
    </w:r>
    <w:r w:rsidR="00A45C3A">
      <w:rPr>
        <w:rFonts w:hint="eastAsia"/>
        <w:noProof/>
      </w:rPr>
      <w:t>采购需求</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FFFFFF80"/>
    <w:lvl w:ilvl="0">
      <w:start w:val="1"/>
      <w:numFmt w:val="bullet"/>
      <w:pStyle w:val="5"/>
      <w:lvlText w:val=""/>
      <w:lvlJc w:val="left"/>
      <w:pPr>
        <w:tabs>
          <w:tab w:val="left" w:pos="1800"/>
        </w:tabs>
        <w:ind w:left="1800" w:hanging="360"/>
      </w:pPr>
      <w:rPr>
        <w:rFonts w:ascii="Symbol" w:eastAsia="Times New Roman" w:hAnsi="Symbol" w:hint="default"/>
      </w:rPr>
    </w:lvl>
  </w:abstractNum>
  <w:abstractNum w:abstractNumId="1">
    <w:nsid w:val="FFFFFF81"/>
    <w:multiLevelType w:val="singleLevel"/>
    <w:tmpl w:val="FFFFFF81"/>
    <w:lvl w:ilvl="0">
      <w:start w:val="1"/>
      <w:numFmt w:val="bullet"/>
      <w:lvlText w:val=""/>
      <w:lvlJc w:val="left"/>
      <w:pPr>
        <w:tabs>
          <w:tab w:val="left" w:pos="1440"/>
        </w:tabs>
        <w:ind w:left="1440" w:hanging="360"/>
      </w:pPr>
      <w:rPr>
        <w:rFonts w:ascii="Symbol" w:eastAsia="Times New Roman" w:hAnsi="Symbol" w:hint="default"/>
      </w:rPr>
    </w:lvl>
  </w:abstractNum>
  <w:abstractNum w:abstractNumId="2">
    <w:nsid w:val="FFFFFF82"/>
    <w:multiLevelType w:val="singleLevel"/>
    <w:tmpl w:val="FFFFFF82"/>
    <w:lvl w:ilvl="0">
      <w:start w:val="1"/>
      <w:numFmt w:val="bullet"/>
      <w:pStyle w:val="3"/>
      <w:lvlText w:val=""/>
      <w:lvlJc w:val="left"/>
      <w:pPr>
        <w:tabs>
          <w:tab w:val="left" w:pos="1080"/>
        </w:tabs>
        <w:ind w:left="1080" w:hanging="360"/>
      </w:pPr>
      <w:rPr>
        <w:rFonts w:ascii="Symbol" w:eastAsia="Times New Roman" w:hAnsi="Symbol" w:hint="default"/>
      </w:rPr>
    </w:lvl>
  </w:abstractNum>
  <w:abstractNum w:abstractNumId="3">
    <w:nsid w:val="FFFFFF83"/>
    <w:multiLevelType w:val="singleLevel"/>
    <w:tmpl w:val="FFFFFF83"/>
    <w:lvl w:ilvl="0">
      <w:start w:val="1"/>
      <w:numFmt w:val="bullet"/>
      <w:pStyle w:val="2"/>
      <w:lvlText w:val=""/>
      <w:lvlJc w:val="left"/>
      <w:pPr>
        <w:tabs>
          <w:tab w:val="left" w:pos="720"/>
        </w:tabs>
        <w:ind w:left="720" w:hanging="360"/>
      </w:pPr>
      <w:rPr>
        <w:rFonts w:ascii="Symbol" w:eastAsia="Times New Roman" w:hAnsi="Symbol" w:hint="default"/>
      </w:rPr>
    </w:lvl>
  </w:abstractNum>
  <w:abstractNum w:abstractNumId="4">
    <w:nsid w:val="FFFFFF89"/>
    <w:multiLevelType w:val="singleLevel"/>
    <w:tmpl w:val="FFFFFF89"/>
    <w:lvl w:ilvl="0">
      <w:start w:val="1"/>
      <w:numFmt w:val="bullet"/>
      <w:pStyle w:val="a"/>
      <w:lvlText w:val="•"/>
      <w:lvlJc w:val="left"/>
      <w:pPr>
        <w:ind w:left="360" w:hanging="360"/>
      </w:pPr>
      <w:rPr>
        <w:rFonts w:ascii="Cambria" w:eastAsia="Times New Roman" w:hAnsi="Cambria" w:hint="default"/>
        <w:color w:val="7E97AD"/>
      </w:rPr>
    </w:lvl>
  </w:abstractNum>
  <w:abstractNum w:abstractNumId="5">
    <w:nsid w:val="00000002"/>
    <w:multiLevelType w:val="multilevel"/>
    <w:tmpl w:val="00000002"/>
    <w:lvl w:ilvl="0">
      <w:start w:val="1"/>
      <w:numFmt w:val="decimal"/>
      <w:pStyle w:val="1"/>
      <w:lvlText w:val="%1."/>
      <w:lvlJc w:val="left"/>
      <w:pPr>
        <w:tabs>
          <w:tab w:val="left" w:pos="709"/>
        </w:tabs>
        <w:ind w:left="709" w:hanging="709"/>
      </w:pPr>
      <w:rPr>
        <w:rFonts w:cs="Times New Roman" w:hint="eastAsia"/>
      </w:rPr>
    </w:lvl>
    <w:lvl w:ilvl="1">
      <w:start w:val="1"/>
      <w:numFmt w:val="decimal"/>
      <w:lvlText w:val="%1.%2"/>
      <w:lvlJc w:val="left"/>
      <w:pPr>
        <w:tabs>
          <w:tab w:val="left" w:pos="709"/>
        </w:tabs>
        <w:ind w:left="709" w:hanging="709"/>
      </w:pPr>
      <w:rPr>
        <w:rFonts w:cs="Times New Roman" w:hint="eastAsia"/>
      </w:rPr>
    </w:lvl>
    <w:lvl w:ilvl="2">
      <w:start w:val="1"/>
      <w:numFmt w:val="decimal"/>
      <w:lvlText w:val="%1.%2.%3."/>
      <w:lvlJc w:val="left"/>
      <w:pPr>
        <w:tabs>
          <w:tab w:val="left" w:pos="425"/>
        </w:tabs>
        <w:ind w:left="425" w:hanging="425"/>
      </w:pPr>
      <w:rPr>
        <w:rFonts w:cs="Times New Roman" w:hint="eastAsia"/>
      </w:rPr>
    </w:lvl>
    <w:lvl w:ilvl="3">
      <w:start w:val="1"/>
      <w:numFmt w:val="decimal"/>
      <w:lvlText w:val="%1.%2.%3.%4."/>
      <w:lvlJc w:val="left"/>
      <w:pPr>
        <w:tabs>
          <w:tab w:val="left" w:pos="851"/>
        </w:tabs>
        <w:ind w:left="851" w:hanging="851"/>
      </w:pPr>
      <w:rPr>
        <w:rFonts w:cs="Times New Roman" w:hint="eastAsia"/>
      </w:rPr>
    </w:lvl>
    <w:lvl w:ilvl="4">
      <w:start w:val="1"/>
      <w:numFmt w:val="decimal"/>
      <w:lvlText w:val="%1.%2.%3.%4.%5."/>
      <w:lvlJc w:val="left"/>
      <w:pPr>
        <w:tabs>
          <w:tab w:val="left" w:pos="992"/>
        </w:tabs>
        <w:ind w:left="992" w:hanging="992"/>
      </w:pPr>
      <w:rPr>
        <w:rFonts w:cs="Times New Roman" w:hint="eastAsia"/>
      </w:rPr>
    </w:lvl>
    <w:lvl w:ilvl="5">
      <w:start w:val="1"/>
      <w:numFmt w:val="decimal"/>
      <w:lvlText w:val="%1.%2.%3.%4.%5.%6."/>
      <w:lvlJc w:val="left"/>
      <w:pPr>
        <w:tabs>
          <w:tab w:val="left" w:pos="1134"/>
        </w:tabs>
        <w:ind w:left="1134" w:hanging="1134"/>
      </w:pPr>
      <w:rPr>
        <w:rFonts w:cs="Times New Roman" w:hint="eastAsia"/>
      </w:rPr>
    </w:lvl>
    <w:lvl w:ilvl="6">
      <w:start w:val="1"/>
      <w:numFmt w:val="decimal"/>
      <w:lvlText w:val="%1.%2.%3.%4.%5.%6.%7."/>
      <w:lvlJc w:val="left"/>
      <w:pPr>
        <w:tabs>
          <w:tab w:val="left" w:pos="1276"/>
        </w:tabs>
        <w:ind w:left="1276" w:hanging="1276"/>
      </w:pPr>
      <w:rPr>
        <w:rFonts w:cs="Times New Roman" w:hint="eastAsia"/>
      </w:rPr>
    </w:lvl>
    <w:lvl w:ilvl="7">
      <w:start w:val="1"/>
      <w:numFmt w:val="decimal"/>
      <w:lvlText w:val="%1.%2.%3.%4.%5.%6.%7.%8."/>
      <w:lvlJc w:val="left"/>
      <w:pPr>
        <w:tabs>
          <w:tab w:val="left" w:pos="1418"/>
        </w:tabs>
        <w:ind w:left="1418" w:hanging="1418"/>
      </w:pPr>
      <w:rPr>
        <w:rFonts w:cs="Times New Roman" w:hint="eastAsia"/>
      </w:rPr>
    </w:lvl>
    <w:lvl w:ilvl="8">
      <w:start w:val="1"/>
      <w:numFmt w:val="decimal"/>
      <w:lvlText w:val="%1.%2.%3.%4.%5.%6.%7.%8.%9."/>
      <w:lvlJc w:val="left"/>
      <w:pPr>
        <w:tabs>
          <w:tab w:val="left" w:pos="1559"/>
        </w:tabs>
        <w:ind w:left="1559" w:hanging="1559"/>
      </w:pPr>
      <w:rPr>
        <w:rFonts w:cs="Times New Roman" w:hint="eastAsia"/>
      </w:rPr>
    </w:lvl>
  </w:abstractNum>
  <w:abstractNum w:abstractNumId="6">
    <w:nsid w:val="0596095C"/>
    <w:multiLevelType w:val="hybridMultilevel"/>
    <w:tmpl w:val="7638C10A"/>
    <w:lvl w:ilvl="0" w:tplc="CC2AFCD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07AA39BC"/>
    <w:multiLevelType w:val="multilevel"/>
    <w:tmpl w:val="07AA39BC"/>
    <w:lvl w:ilvl="0">
      <w:start w:val="1"/>
      <w:numFmt w:val="decimal"/>
      <w:lvlText w:val="（%1）"/>
      <w:lvlJc w:val="left"/>
      <w:pPr>
        <w:ind w:left="840" w:hanging="420"/>
      </w:pPr>
      <w:rPr>
        <w:rFonts w:cs="Times New Roman" w:hint="eastAsia"/>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8">
    <w:nsid w:val="07DB1BA0"/>
    <w:multiLevelType w:val="multilevel"/>
    <w:tmpl w:val="07DB1BA0"/>
    <w:lvl w:ilvl="0">
      <w:start w:val="1"/>
      <w:numFmt w:val="decimal"/>
      <w:lvlText w:val="%1."/>
      <w:lvlJc w:val="left"/>
      <w:pPr>
        <w:ind w:left="1140" w:hanging="420"/>
      </w:pPr>
      <w:rPr>
        <w:rFonts w:cs="Times New Roman"/>
      </w:rPr>
    </w:lvl>
    <w:lvl w:ilvl="1">
      <w:start w:val="1"/>
      <w:numFmt w:val="lowerLetter"/>
      <w:lvlText w:val="%2)"/>
      <w:lvlJc w:val="left"/>
      <w:pPr>
        <w:ind w:left="1560" w:hanging="420"/>
      </w:pPr>
      <w:rPr>
        <w:rFonts w:cs="Times New Roman"/>
      </w:rPr>
    </w:lvl>
    <w:lvl w:ilvl="2">
      <w:start w:val="1"/>
      <w:numFmt w:val="lowerRoman"/>
      <w:lvlText w:val="%3."/>
      <w:lvlJc w:val="right"/>
      <w:pPr>
        <w:ind w:left="1980" w:hanging="420"/>
      </w:pPr>
      <w:rPr>
        <w:rFonts w:cs="Times New Roman"/>
      </w:rPr>
    </w:lvl>
    <w:lvl w:ilvl="3">
      <w:start w:val="1"/>
      <w:numFmt w:val="decimal"/>
      <w:lvlText w:val="%4."/>
      <w:lvlJc w:val="left"/>
      <w:pPr>
        <w:ind w:left="2400" w:hanging="420"/>
      </w:pPr>
      <w:rPr>
        <w:rFonts w:cs="Times New Roman"/>
      </w:rPr>
    </w:lvl>
    <w:lvl w:ilvl="4">
      <w:start w:val="1"/>
      <w:numFmt w:val="lowerLetter"/>
      <w:lvlText w:val="%5)"/>
      <w:lvlJc w:val="left"/>
      <w:pPr>
        <w:ind w:left="2820" w:hanging="420"/>
      </w:pPr>
      <w:rPr>
        <w:rFonts w:cs="Times New Roman"/>
      </w:rPr>
    </w:lvl>
    <w:lvl w:ilvl="5">
      <w:start w:val="1"/>
      <w:numFmt w:val="lowerRoman"/>
      <w:lvlText w:val="%6."/>
      <w:lvlJc w:val="right"/>
      <w:pPr>
        <w:ind w:left="3240" w:hanging="420"/>
      </w:pPr>
      <w:rPr>
        <w:rFonts w:cs="Times New Roman"/>
      </w:rPr>
    </w:lvl>
    <w:lvl w:ilvl="6">
      <w:start w:val="1"/>
      <w:numFmt w:val="decimal"/>
      <w:lvlText w:val="%7."/>
      <w:lvlJc w:val="left"/>
      <w:pPr>
        <w:ind w:left="3660" w:hanging="420"/>
      </w:pPr>
      <w:rPr>
        <w:rFonts w:cs="Times New Roman"/>
      </w:rPr>
    </w:lvl>
    <w:lvl w:ilvl="7">
      <w:start w:val="1"/>
      <w:numFmt w:val="lowerLetter"/>
      <w:lvlText w:val="%8)"/>
      <w:lvlJc w:val="left"/>
      <w:pPr>
        <w:ind w:left="4080" w:hanging="420"/>
      </w:pPr>
      <w:rPr>
        <w:rFonts w:cs="Times New Roman"/>
      </w:rPr>
    </w:lvl>
    <w:lvl w:ilvl="8">
      <w:start w:val="1"/>
      <w:numFmt w:val="lowerRoman"/>
      <w:lvlText w:val="%9."/>
      <w:lvlJc w:val="right"/>
      <w:pPr>
        <w:ind w:left="4500" w:hanging="420"/>
      </w:pPr>
      <w:rPr>
        <w:rFonts w:cs="Times New Roman"/>
      </w:rPr>
    </w:lvl>
  </w:abstractNum>
  <w:abstractNum w:abstractNumId="9">
    <w:nsid w:val="082E6C01"/>
    <w:multiLevelType w:val="multilevel"/>
    <w:tmpl w:val="082E6C01"/>
    <w:lvl w:ilvl="0">
      <w:start w:val="1"/>
      <w:numFmt w:val="chineseCountingThousand"/>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0">
    <w:nsid w:val="083B6A77"/>
    <w:multiLevelType w:val="multilevel"/>
    <w:tmpl w:val="083B6A77"/>
    <w:lvl w:ilvl="0">
      <w:start w:val="1"/>
      <w:numFmt w:val="decimal"/>
      <w:lvlText w:val="%1."/>
      <w:lvlJc w:val="left"/>
      <w:pPr>
        <w:ind w:left="844" w:hanging="420"/>
      </w:pPr>
      <w:rPr>
        <w:rFonts w:cs="Times New Roman"/>
      </w:rPr>
    </w:lvl>
    <w:lvl w:ilvl="1">
      <w:start w:val="1"/>
      <w:numFmt w:val="lowerLetter"/>
      <w:lvlText w:val="%2)"/>
      <w:lvlJc w:val="left"/>
      <w:pPr>
        <w:ind w:left="1264" w:hanging="420"/>
      </w:pPr>
      <w:rPr>
        <w:rFonts w:cs="Times New Roman"/>
      </w:rPr>
    </w:lvl>
    <w:lvl w:ilvl="2">
      <w:start w:val="1"/>
      <w:numFmt w:val="lowerRoman"/>
      <w:lvlText w:val="%3."/>
      <w:lvlJc w:val="right"/>
      <w:pPr>
        <w:ind w:left="1684" w:hanging="420"/>
      </w:pPr>
      <w:rPr>
        <w:rFonts w:cs="Times New Roman"/>
      </w:rPr>
    </w:lvl>
    <w:lvl w:ilvl="3">
      <w:start w:val="1"/>
      <w:numFmt w:val="decimal"/>
      <w:lvlText w:val="%4."/>
      <w:lvlJc w:val="left"/>
      <w:pPr>
        <w:ind w:left="2104" w:hanging="420"/>
      </w:pPr>
      <w:rPr>
        <w:rFonts w:cs="Times New Roman"/>
      </w:rPr>
    </w:lvl>
    <w:lvl w:ilvl="4">
      <w:start w:val="1"/>
      <w:numFmt w:val="lowerLetter"/>
      <w:lvlText w:val="%5)"/>
      <w:lvlJc w:val="left"/>
      <w:pPr>
        <w:ind w:left="2524" w:hanging="420"/>
      </w:pPr>
      <w:rPr>
        <w:rFonts w:cs="Times New Roman"/>
      </w:rPr>
    </w:lvl>
    <w:lvl w:ilvl="5">
      <w:start w:val="1"/>
      <w:numFmt w:val="lowerRoman"/>
      <w:lvlText w:val="%6."/>
      <w:lvlJc w:val="right"/>
      <w:pPr>
        <w:ind w:left="2944" w:hanging="420"/>
      </w:pPr>
      <w:rPr>
        <w:rFonts w:cs="Times New Roman"/>
      </w:rPr>
    </w:lvl>
    <w:lvl w:ilvl="6">
      <w:start w:val="1"/>
      <w:numFmt w:val="decimal"/>
      <w:lvlText w:val="%7."/>
      <w:lvlJc w:val="left"/>
      <w:pPr>
        <w:ind w:left="3364" w:hanging="420"/>
      </w:pPr>
      <w:rPr>
        <w:rFonts w:cs="Times New Roman"/>
      </w:rPr>
    </w:lvl>
    <w:lvl w:ilvl="7">
      <w:start w:val="1"/>
      <w:numFmt w:val="lowerLetter"/>
      <w:lvlText w:val="%8)"/>
      <w:lvlJc w:val="left"/>
      <w:pPr>
        <w:ind w:left="3784" w:hanging="420"/>
      </w:pPr>
      <w:rPr>
        <w:rFonts w:cs="Times New Roman"/>
      </w:rPr>
    </w:lvl>
    <w:lvl w:ilvl="8">
      <w:start w:val="1"/>
      <w:numFmt w:val="lowerRoman"/>
      <w:lvlText w:val="%9."/>
      <w:lvlJc w:val="right"/>
      <w:pPr>
        <w:ind w:left="4204" w:hanging="420"/>
      </w:pPr>
      <w:rPr>
        <w:rFonts w:cs="Times New Roman"/>
      </w:rPr>
    </w:lvl>
  </w:abstractNum>
  <w:abstractNum w:abstractNumId="11">
    <w:nsid w:val="08D51470"/>
    <w:multiLevelType w:val="multilevel"/>
    <w:tmpl w:val="08D51470"/>
    <w:lvl w:ilvl="0">
      <w:start w:val="1"/>
      <w:numFmt w:val="decimal"/>
      <w:lvlText w:val="（%1）"/>
      <w:lvlJc w:val="left"/>
      <w:pPr>
        <w:ind w:left="420" w:hanging="420"/>
      </w:pPr>
      <w:rPr>
        <w:rFonts w:hint="eastAsia"/>
      </w:r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0A6F6AA4"/>
    <w:multiLevelType w:val="multilevel"/>
    <w:tmpl w:val="0A6F6AA4"/>
    <w:lvl w:ilvl="0">
      <w:start w:val="1"/>
      <w:numFmt w:val="decimal"/>
      <w:lvlText w:val="%1."/>
      <w:lvlJc w:val="left"/>
      <w:pPr>
        <w:ind w:left="425" w:hanging="425"/>
      </w:pPr>
      <w:rPr>
        <w:rFonts w:ascii="Times New Roman" w:hAnsi="Times New Roman" w:cs="Times New Roman" w:hint="default"/>
      </w:rPr>
    </w:lvl>
    <w:lvl w:ilvl="1">
      <w:start w:val="1"/>
      <w:numFmt w:val="decimal"/>
      <w:lvlText w:val="（%2）"/>
      <w:lvlJc w:val="left"/>
      <w:pPr>
        <w:ind w:left="567" w:hanging="567"/>
      </w:pPr>
      <w:rPr>
        <w:rFonts w:hint="eastAsia"/>
      </w:rPr>
    </w:lvl>
    <w:lvl w:ilvl="2">
      <w:start w:val="1"/>
      <w:numFmt w:val="decimal"/>
      <w:lvlText w:val="%1.%2.%3."/>
      <w:lvlJc w:val="left"/>
      <w:pPr>
        <w:ind w:left="709" w:hanging="709"/>
      </w:pPr>
      <w:rPr>
        <w:rFonts w:ascii="Times New Roman" w:hAnsi="Times New Roman" w:cs="Times New Roman" w:hint="default"/>
      </w:rPr>
    </w:lvl>
    <w:lvl w:ilvl="3">
      <w:start w:val="1"/>
      <w:numFmt w:val="decimal"/>
      <w:lvlText w:val="%1.%2.%3.%4."/>
      <w:lvlJc w:val="left"/>
      <w:pPr>
        <w:ind w:left="851" w:hanging="851"/>
      </w:pPr>
      <w:rPr>
        <w:rFonts w:ascii="Times New Roman" w:hAnsi="Times New Roman" w:cs="Times New Roman" w:hint="default"/>
      </w:rPr>
    </w:lvl>
    <w:lvl w:ilvl="4">
      <w:start w:val="1"/>
      <w:numFmt w:val="decimal"/>
      <w:lvlText w:val="%1.%2.%3.%4.%5."/>
      <w:lvlJc w:val="left"/>
      <w:pPr>
        <w:ind w:left="992" w:hanging="992"/>
      </w:pPr>
      <w:rPr>
        <w:rFonts w:ascii="Times New Roman" w:hAnsi="Times New Roman" w:cs="Times New Roman" w:hint="default"/>
      </w:rPr>
    </w:lvl>
    <w:lvl w:ilvl="5">
      <w:start w:val="1"/>
      <w:numFmt w:val="decimal"/>
      <w:lvlText w:val="%1.%2.%3.%4.%5.%6."/>
      <w:lvlJc w:val="left"/>
      <w:pPr>
        <w:ind w:left="1134" w:hanging="1134"/>
      </w:pPr>
      <w:rPr>
        <w:rFonts w:ascii="Times New Roman" w:hAnsi="Times New Roman" w:cs="Times New Roman" w:hint="default"/>
      </w:rPr>
    </w:lvl>
    <w:lvl w:ilvl="6">
      <w:start w:val="1"/>
      <w:numFmt w:val="decimal"/>
      <w:lvlText w:val="%1.%2.%3.%4.%5.%6.%7."/>
      <w:lvlJc w:val="left"/>
      <w:pPr>
        <w:ind w:left="1276" w:hanging="1276"/>
      </w:pPr>
      <w:rPr>
        <w:rFonts w:ascii="Times New Roman" w:hAnsi="Times New Roman" w:cs="Times New Roman" w:hint="default"/>
      </w:rPr>
    </w:lvl>
    <w:lvl w:ilvl="7">
      <w:start w:val="1"/>
      <w:numFmt w:val="decimal"/>
      <w:lvlText w:val="%1.%2.%3.%4.%5.%6.%7.%8."/>
      <w:lvlJc w:val="left"/>
      <w:pPr>
        <w:ind w:left="1418" w:hanging="1418"/>
      </w:pPr>
      <w:rPr>
        <w:rFonts w:ascii="Times New Roman" w:hAnsi="Times New Roman" w:cs="Times New Roman" w:hint="default"/>
      </w:rPr>
    </w:lvl>
    <w:lvl w:ilvl="8">
      <w:start w:val="1"/>
      <w:numFmt w:val="decimal"/>
      <w:lvlText w:val="%1.%2.%3.%4.%5.%6.%7.%8.%9."/>
      <w:lvlJc w:val="left"/>
      <w:pPr>
        <w:ind w:left="1559" w:hanging="1559"/>
      </w:pPr>
      <w:rPr>
        <w:rFonts w:ascii="Times New Roman" w:hAnsi="Times New Roman" w:cs="Times New Roman" w:hint="default"/>
      </w:rPr>
    </w:lvl>
  </w:abstractNum>
  <w:abstractNum w:abstractNumId="13">
    <w:nsid w:val="0C607FFC"/>
    <w:multiLevelType w:val="multilevel"/>
    <w:tmpl w:val="0C607FFC"/>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nsid w:val="0E1450BA"/>
    <w:multiLevelType w:val="multilevel"/>
    <w:tmpl w:val="0E1450BA"/>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5">
    <w:nsid w:val="0F5B51C5"/>
    <w:multiLevelType w:val="multilevel"/>
    <w:tmpl w:val="0F5B51C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0F7367C5"/>
    <w:multiLevelType w:val="multilevel"/>
    <w:tmpl w:val="0F7367C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7">
    <w:nsid w:val="12365659"/>
    <w:multiLevelType w:val="multilevel"/>
    <w:tmpl w:val="12365659"/>
    <w:lvl w:ilvl="0">
      <w:start w:val="1"/>
      <w:numFmt w:val="decimal"/>
      <w:lvlText w:val="%1."/>
      <w:lvlJc w:val="left"/>
      <w:pPr>
        <w:ind w:left="420" w:hanging="420"/>
      </w:pPr>
      <w:rPr>
        <w:rFonts w:cs="Times New Roman"/>
        <w:color w:val="auto"/>
      </w:rPr>
    </w:lvl>
    <w:lvl w:ilvl="1">
      <w:start w:val="1"/>
      <w:numFmt w:val="japaneseCounting"/>
      <w:lvlText w:val="（%2）"/>
      <w:lvlJc w:val="left"/>
      <w:pPr>
        <w:ind w:left="1140" w:hanging="720"/>
      </w:pPr>
      <w:rPr>
        <w:rFonts w:cs="Times New Roman" w:hint="default"/>
        <w:b/>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8">
    <w:nsid w:val="16C9575A"/>
    <w:multiLevelType w:val="multilevel"/>
    <w:tmpl w:val="16C9575A"/>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9">
    <w:nsid w:val="16E62FD3"/>
    <w:multiLevelType w:val="multilevel"/>
    <w:tmpl w:val="16E62FD3"/>
    <w:lvl w:ilvl="0">
      <w:start w:val="1"/>
      <w:numFmt w:val="decimal"/>
      <w:lvlText w:val="（%1）"/>
      <w:lvlJc w:val="left"/>
      <w:pPr>
        <w:ind w:left="840" w:hanging="420"/>
      </w:pPr>
      <w:rPr>
        <w:rFonts w:cs="Times New Roman" w:hint="eastAsia"/>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20">
    <w:nsid w:val="1735105D"/>
    <w:multiLevelType w:val="multilevel"/>
    <w:tmpl w:val="1735105D"/>
    <w:lvl w:ilvl="0">
      <w:start w:val="1"/>
      <w:numFmt w:val="decimal"/>
      <w:lvlText w:val="（%1）"/>
      <w:lvlJc w:val="left"/>
      <w:pPr>
        <w:ind w:left="1560" w:hanging="420"/>
      </w:pPr>
      <w:rPr>
        <w:rFonts w:cs="Times New Roman" w:hint="eastAsia"/>
      </w:rPr>
    </w:lvl>
    <w:lvl w:ilvl="1">
      <w:start w:val="1"/>
      <w:numFmt w:val="lowerLetter"/>
      <w:lvlText w:val="%2)"/>
      <w:lvlJc w:val="left"/>
      <w:pPr>
        <w:ind w:left="1980" w:hanging="420"/>
      </w:pPr>
      <w:rPr>
        <w:rFonts w:cs="Times New Roman"/>
      </w:rPr>
    </w:lvl>
    <w:lvl w:ilvl="2">
      <w:start w:val="1"/>
      <w:numFmt w:val="lowerRoman"/>
      <w:lvlText w:val="%3."/>
      <w:lvlJc w:val="right"/>
      <w:pPr>
        <w:ind w:left="2400" w:hanging="420"/>
      </w:pPr>
      <w:rPr>
        <w:rFonts w:cs="Times New Roman"/>
      </w:rPr>
    </w:lvl>
    <w:lvl w:ilvl="3">
      <w:start w:val="1"/>
      <w:numFmt w:val="decimal"/>
      <w:lvlText w:val="%4."/>
      <w:lvlJc w:val="left"/>
      <w:pPr>
        <w:ind w:left="2820" w:hanging="420"/>
      </w:pPr>
      <w:rPr>
        <w:rFonts w:cs="Times New Roman"/>
      </w:rPr>
    </w:lvl>
    <w:lvl w:ilvl="4">
      <w:start w:val="1"/>
      <w:numFmt w:val="lowerLetter"/>
      <w:lvlText w:val="%5)"/>
      <w:lvlJc w:val="left"/>
      <w:pPr>
        <w:ind w:left="3240" w:hanging="420"/>
      </w:pPr>
      <w:rPr>
        <w:rFonts w:cs="Times New Roman"/>
      </w:rPr>
    </w:lvl>
    <w:lvl w:ilvl="5">
      <w:start w:val="1"/>
      <w:numFmt w:val="lowerRoman"/>
      <w:lvlText w:val="%6."/>
      <w:lvlJc w:val="right"/>
      <w:pPr>
        <w:ind w:left="3660" w:hanging="420"/>
      </w:pPr>
      <w:rPr>
        <w:rFonts w:cs="Times New Roman"/>
      </w:rPr>
    </w:lvl>
    <w:lvl w:ilvl="6">
      <w:start w:val="1"/>
      <w:numFmt w:val="decimal"/>
      <w:lvlText w:val="%7."/>
      <w:lvlJc w:val="left"/>
      <w:pPr>
        <w:ind w:left="4080" w:hanging="420"/>
      </w:pPr>
      <w:rPr>
        <w:rFonts w:cs="Times New Roman"/>
      </w:rPr>
    </w:lvl>
    <w:lvl w:ilvl="7">
      <w:start w:val="1"/>
      <w:numFmt w:val="lowerLetter"/>
      <w:lvlText w:val="%8)"/>
      <w:lvlJc w:val="left"/>
      <w:pPr>
        <w:ind w:left="4500" w:hanging="420"/>
      </w:pPr>
      <w:rPr>
        <w:rFonts w:cs="Times New Roman"/>
      </w:rPr>
    </w:lvl>
    <w:lvl w:ilvl="8">
      <w:start w:val="1"/>
      <w:numFmt w:val="lowerRoman"/>
      <w:lvlText w:val="%9."/>
      <w:lvlJc w:val="right"/>
      <w:pPr>
        <w:ind w:left="4920" w:hanging="420"/>
      </w:pPr>
      <w:rPr>
        <w:rFonts w:cs="Times New Roman"/>
      </w:rPr>
    </w:lvl>
  </w:abstractNum>
  <w:abstractNum w:abstractNumId="21">
    <w:nsid w:val="19504923"/>
    <w:multiLevelType w:val="multilevel"/>
    <w:tmpl w:val="19504923"/>
    <w:lvl w:ilvl="0">
      <w:start w:val="1"/>
      <w:numFmt w:val="decimal"/>
      <w:lvlText w:val="%1."/>
      <w:lvlJc w:val="left"/>
      <w:pPr>
        <w:ind w:left="420" w:hanging="420"/>
      </w:pPr>
      <w:rPr>
        <w:rFonts w:ascii="Times New Roman" w:hAnsi="Times New Roman" w:cs="Times New Roman" w:hint="default"/>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22">
    <w:nsid w:val="1B983A3C"/>
    <w:multiLevelType w:val="multilevel"/>
    <w:tmpl w:val="1B983A3C"/>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3">
    <w:nsid w:val="1C325BA5"/>
    <w:multiLevelType w:val="multilevel"/>
    <w:tmpl w:val="1C325BA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4">
    <w:nsid w:val="1D404AA4"/>
    <w:multiLevelType w:val="multilevel"/>
    <w:tmpl w:val="1D404AA4"/>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5">
    <w:nsid w:val="1D626067"/>
    <w:multiLevelType w:val="multilevel"/>
    <w:tmpl w:val="1D626067"/>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6">
    <w:nsid w:val="1D836AB0"/>
    <w:multiLevelType w:val="multilevel"/>
    <w:tmpl w:val="1D836AB0"/>
    <w:lvl w:ilvl="0">
      <w:start w:val="1"/>
      <w:numFmt w:val="decimal"/>
      <w:lvlText w:val="（%1）"/>
      <w:lvlJc w:val="left"/>
      <w:pPr>
        <w:ind w:left="987" w:hanging="420"/>
      </w:pPr>
      <w:rPr>
        <w:rFonts w:hint="eastAsia"/>
      </w:rPr>
    </w:lvl>
    <w:lvl w:ilvl="1">
      <w:start w:val="1"/>
      <w:numFmt w:val="lowerLetter"/>
      <w:lvlText w:val="%2)"/>
      <w:lvlJc w:val="lef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27">
    <w:nsid w:val="1E19652F"/>
    <w:multiLevelType w:val="multilevel"/>
    <w:tmpl w:val="1E19652F"/>
    <w:lvl w:ilvl="0">
      <w:start w:val="1"/>
      <w:numFmt w:val="decimal"/>
      <w:lvlText w:val="（%1）"/>
      <w:lvlJc w:val="left"/>
      <w:pPr>
        <w:ind w:left="425" w:hanging="425"/>
      </w:pPr>
      <w:rPr>
        <w:rFonts w:hint="eastAsia"/>
      </w:rPr>
    </w:lvl>
    <w:lvl w:ilvl="1">
      <w:start w:val="1"/>
      <w:numFmt w:val="decimal"/>
      <w:lvlText w:val="%1.%2."/>
      <w:lvlJc w:val="left"/>
      <w:pPr>
        <w:ind w:left="567" w:hanging="567"/>
      </w:pPr>
      <w:rPr>
        <w:rFonts w:cs="Times New Roman"/>
      </w:rPr>
    </w:lvl>
    <w:lvl w:ilvl="2">
      <w:start w:val="1"/>
      <w:numFmt w:val="japaneseCounting"/>
      <w:lvlText w:val="（%3）"/>
      <w:lvlJc w:val="left"/>
      <w:pPr>
        <w:ind w:left="1050" w:hanging="1050"/>
      </w:pPr>
      <w:rPr>
        <w:rFonts w:hint="default"/>
      </w:rPr>
    </w:lvl>
    <w:lvl w:ilvl="3">
      <w:start w:val="1"/>
      <w:numFmt w:val="decimal"/>
      <w:lvlText w:val="%1.%2.%3.%4."/>
      <w:lvlJc w:val="left"/>
      <w:pPr>
        <w:ind w:left="851" w:hanging="851"/>
      </w:pPr>
      <w:rPr>
        <w:rFonts w:cs="Times New Roman"/>
      </w:rPr>
    </w:lvl>
    <w:lvl w:ilvl="4">
      <w:start w:val="1"/>
      <w:numFmt w:val="decimal"/>
      <w:lvlText w:val="%1.%2.%3.%4.%5."/>
      <w:lvlJc w:val="left"/>
      <w:pPr>
        <w:ind w:left="992" w:hanging="992"/>
      </w:pPr>
      <w:rPr>
        <w:rFonts w:cs="Times New Roman"/>
      </w:rPr>
    </w:lvl>
    <w:lvl w:ilvl="5">
      <w:start w:val="1"/>
      <w:numFmt w:val="decimal"/>
      <w:lvlText w:val="%1.%2.%3.%4.%5.%6."/>
      <w:lvlJc w:val="left"/>
      <w:pPr>
        <w:ind w:left="1134" w:hanging="1134"/>
      </w:pPr>
      <w:rPr>
        <w:rFonts w:cs="Times New Roman"/>
      </w:rPr>
    </w:lvl>
    <w:lvl w:ilvl="6">
      <w:start w:val="1"/>
      <w:numFmt w:val="decimal"/>
      <w:lvlText w:val="%1.%2.%3.%4.%5.%6.%7."/>
      <w:lvlJc w:val="left"/>
      <w:pPr>
        <w:ind w:left="1276" w:hanging="1276"/>
      </w:pPr>
      <w:rPr>
        <w:rFonts w:cs="Times New Roman"/>
      </w:rPr>
    </w:lvl>
    <w:lvl w:ilvl="7">
      <w:start w:val="1"/>
      <w:numFmt w:val="decimal"/>
      <w:lvlText w:val="%1.%2.%3.%4.%5.%6.%7.%8."/>
      <w:lvlJc w:val="left"/>
      <w:pPr>
        <w:ind w:left="1418" w:hanging="1418"/>
      </w:pPr>
      <w:rPr>
        <w:rFonts w:cs="Times New Roman"/>
      </w:rPr>
    </w:lvl>
    <w:lvl w:ilvl="8">
      <w:start w:val="1"/>
      <w:numFmt w:val="decimal"/>
      <w:lvlText w:val="%1.%2.%3.%4.%5.%6.%7.%8.%9."/>
      <w:lvlJc w:val="left"/>
      <w:pPr>
        <w:ind w:left="1559" w:hanging="1559"/>
      </w:pPr>
      <w:rPr>
        <w:rFonts w:cs="Times New Roman"/>
      </w:rPr>
    </w:lvl>
  </w:abstractNum>
  <w:abstractNum w:abstractNumId="28">
    <w:nsid w:val="1E41639C"/>
    <w:multiLevelType w:val="multilevel"/>
    <w:tmpl w:val="1E41639C"/>
    <w:lvl w:ilvl="0">
      <w:start w:val="1"/>
      <w:numFmt w:val="decimal"/>
      <w:suff w:val="nothing"/>
      <w:lvlText w:val="%1、"/>
      <w:lvlJc w:val="left"/>
      <w:pPr>
        <w:ind w:left="0" w:firstLine="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9">
    <w:nsid w:val="1ECA5758"/>
    <w:multiLevelType w:val="multilevel"/>
    <w:tmpl w:val="1ECA5758"/>
    <w:lvl w:ilvl="0">
      <w:start w:val="1"/>
      <w:numFmt w:val="decimal"/>
      <w:lvlText w:val="（%1）"/>
      <w:lvlJc w:val="left"/>
      <w:pPr>
        <w:ind w:left="840" w:hanging="420"/>
      </w:pPr>
      <w:rPr>
        <w:rFonts w:cs="Times New Roman" w:hint="eastAsia"/>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30">
    <w:nsid w:val="21A735A4"/>
    <w:multiLevelType w:val="multilevel"/>
    <w:tmpl w:val="21A735A4"/>
    <w:lvl w:ilvl="0">
      <w:start w:val="7"/>
      <w:numFmt w:val="chineseCountingThousand"/>
      <w:lvlText w:val="第%1部分"/>
      <w:lvlJc w:val="left"/>
      <w:pPr>
        <w:ind w:left="1290" w:hanging="1290"/>
      </w:pPr>
      <w:rPr>
        <w:rFonts w:cs="Times New Roman" w:hint="default"/>
      </w:rPr>
    </w:lvl>
    <w:lvl w:ilvl="1">
      <w:start w:val="1"/>
      <w:numFmt w:val="japaneseCounting"/>
      <w:lvlText w:val="%2、"/>
      <w:lvlJc w:val="left"/>
      <w:pPr>
        <w:ind w:left="900" w:hanging="480"/>
      </w:pPr>
      <w:rPr>
        <w:rFonts w:cs="Times New Roman" w:hint="default"/>
      </w:rPr>
    </w:lvl>
    <w:lvl w:ilvl="2">
      <w:start w:val="1"/>
      <w:numFmt w:val="lowerRoman"/>
      <w:lvlText w:val="%3."/>
      <w:lvlJc w:val="right"/>
      <w:pPr>
        <w:ind w:left="1260" w:hanging="420"/>
      </w:pPr>
      <w:rPr>
        <w:rFonts w:cs="Times New Roman" w:hint="eastAsia"/>
      </w:rPr>
    </w:lvl>
    <w:lvl w:ilvl="3">
      <w:start w:val="1"/>
      <w:numFmt w:val="decimal"/>
      <w:lvlText w:val="%4."/>
      <w:lvlJc w:val="left"/>
      <w:pPr>
        <w:ind w:left="1680" w:hanging="420"/>
      </w:pPr>
      <w:rPr>
        <w:rFonts w:cs="Times New Roman" w:hint="eastAsia"/>
      </w:rPr>
    </w:lvl>
    <w:lvl w:ilvl="4">
      <w:start w:val="1"/>
      <w:numFmt w:val="lowerLetter"/>
      <w:lvlText w:val="%5)"/>
      <w:lvlJc w:val="left"/>
      <w:pPr>
        <w:ind w:left="2100" w:hanging="420"/>
      </w:pPr>
      <w:rPr>
        <w:rFonts w:cs="Times New Roman" w:hint="eastAsia"/>
      </w:rPr>
    </w:lvl>
    <w:lvl w:ilvl="5">
      <w:start w:val="1"/>
      <w:numFmt w:val="lowerRoman"/>
      <w:lvlText w:val="%6."/>
      <w:lvlJc w:val="right"/>
      <w:pPr>
        <w:ind w:left="2520" w:hanging="420"/>
      </w:pPr>
      <w:rPr>
        <w:rFonts w:cs="Times New Roman" w:hint="eastAsia"/>
      </w:rPr>
    </w:lvl>
    <w:lvl w:ilvl="6">
      <w:start w:val="1"/>
      <w:numFmt w:val="decimal"/>
      <w:lvlText w:val="%7."/>
      <w:lvlJc w:val="left"/>
      <w:pPr>
        <w:ind w:left="2940" w:hanging="420"/>
      </w:pPr>
      <w:rPr>
        <w:rFonts w:cs="Times New Roman" w:hint="eastAsia"/>
      </w:rPr>
    </w:lvl>
    <w:lvl w:ilvl="7">
      <w:start w:val="1"/>
      <w:numFmt w:val="lowerLetter"/>
      <w:lvlText w:val="%8)"/>
      <w:lvlJc w:val="left"/>
      <w:pPr>
        <w:ind w:left="3360" w:hanging="420"/>
      </w:pPr>
      <w:rPr>
        <w:rFonts w:cs="Times New Roman" w:hint="eastAsia"/>
      </w:rPr>
    </w:lvl>
    <w:lvl w:ilvl="8">
      <w:start w:val="1"/>
      <w:numFmt w:val="lowerRoman"/>
      <w:lvlText w:val="%9."/>
      <w:lvlJc w:val="right"/>
      <w:pPr>
        <w:ind w:left="3780" w:hanging="420"/>
      </w:pPr>
      <w:rPr>
        <w:rFonts w:cs="Times New Roman" w:hint="eastAsia"/>
      </w:rPr>
    </w:lvl>
  </w:abstractNum>
  <w:abstractNum w:abstractNumId="31">
    <w:nsid w:val="220004DD"/>
    <w:multiLevelType w:val="multilevel"/>
    <w:tmpl w:val="220004D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nsid w:val="232047F5"/>
    <w:multiLevelType w:val="multilevel"/>
    <w:tmpl w:val="232047F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33">
    <w:nsid w:val="245D2C47"/>
    <w:multiLevelType w:val="multilevel"/>
    <w:tmpl w:val="245D2C47"/>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34">
    <w:nsid w:val="247F463D"/>
    <w:multiLevelType w:val="multilevel"/>
    <w:tmpl w:val="247F463D"/>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35">
    <w:nsid w:val="27994BDC"/>
    <w:multiLevelType w:val="multilevel"/>
    <w:tmpl w:val="27994BDC"/>
    <w:lvl w:ilvl="0">
      <w:start w:val="1"/>
      <w:numFmt w:val="decimal"/>
      <w:lvlText w:val="（%1）"/>
      <w:lvlJc w:val="left"/>
      <w:pPr>
        <w:ind w:left="840" w:hanging="420"/>
      </w:pPr>
      <w:rPr>
        <w:rFonts w:ascii="宋体" w:eastAsia="宋体" w:hAnsi="宋体" w:hint="eastAsia"/>
      </w:rPr>
    </w:lvl>
    <w:lvl w:ilvl="1">
      <w:start w:val="1"/>
      <w:numFmt w:val="lowerLetter"/>
      <w:lvlText w:val="%2)"/>
      <w:lvlJc w:val="left"/>
      <w:pPr>
        <w:ind w:left="1260" w:hanging="420"/>
      </w:pPr>
      <w:rPr>
        <w:rFonts w:ascii="Times New Roman" w:hAnsi="Times New Roman" w:cs="Times New Roman" w:hint="default"/>
      </w:rPr>
    </w:lvl>
    <w:lvl w:ilvl="2">
      <w:start w:val="1"/>
      <w:numFmt w:val="lowerRoman"/>
      <w:lvlText w:val="%3."/>
      <w:lvlJc w:val="right"/>
      <w:pPr>
        <w:ind w:left="1680" w:hanging="420"/>
      </w:pPr>
      <w:rPr>
        <w:rFonts w:ascii="Times New Roman" w:hAnsi="Times New Roman" w:cs="Times New Roman" w:hint="default"/>
      </w:rPr>
    </w:lvl>
    <w:lvl w:ilvl="3">
      <w:start w:val="1"/>
      <w:numFmt w:val="decimal"/>
      <w:lvlText w:val="%4."/>
      <w:lvlJc w:val="left"/>
      <w:pPr>
        <w:ind w:left="2100" w:hanging="420"/>
      </w:pPr>
      <w:rPr>
        <w:rFonts w:ascii="Times New Roman" w:hAnsi="Times New Roman" w:cs="Times New Roman" w:hint="default"/>
      </w:rPr>
    </w:lvl>
    <w:lvl w:ilvl="4">
      <w:start w:val="1"/>
      <w:numFmt w:val="lowerLetter"/>
      <w:lvlText w:val="%5)"/>
      <w:lvlJc w:val="left"/>
      <w:pPr>
        <w:ind w:left="2520" w:hanging="420"/>
      </w:pPr>
      <w:rPr>
        <w:rFonts w:ascii="Times New Roman" w:hAnsi="Times New Roman" w:cs="Times New Roman" w:hint="default"/>
      </w:rPr>
    </w:lvl>
    <w:lvl w:ilvl="5">
      <w:start w:val="1"/>
      <w:numFmt w:val="lowerRoman"/>
      <w:lvlText w:val="%6."/>
      <w:lvlJc w:val="right"/>
      <w:pPr>
        <w:ind w:left="2940" w:hanging="420"/>
      </w:pPr>
      <w:rPr>
        <w:rFonts w:ascii="Times New Roman" w:hAnsi="Times New Roman" w:cs="Times New Roman" w:hint="default"/>
      </w:rPr>
    </w:lvl>
    <w:lvl w:ilvl="6">
      <w:start w:val="1"/>
      <w:numFmt w:val="decimal"/>
      <w:lvlText w:val="%7."/>
      <w:lvlJc w:val="left"/>
      <w:pPr>
        <w:ind w:left="3360" w:hanging="420"/>
      </w:pPr>
      <w:rPr>
        <w:rFonts w:ascii="Times New Roman" w:hAnsi="Times New Roman" w:cs="Times New Roman" w:hint="default"/>
      </w:rPr>
    </w:lvl>
    <w:lvl w:ilvl="7">
      <w:start w:val="1"/>
      <w:numFmt w:val="lowerLetter"/>
      <w:lvlText w:val="%8)"/>
      <w:lvlJc w:val="left"/>
      <w:pPr>
        <w:ind w:left="3780" w:hanging="420"/>
      </w:pPr>
      <w:rPr>
        <w:rFonts w:ascii="Times New Roman" w:hAnsi="Times New Roman" w:cs="Times New Roman" w:hint="default"/>
      </w:rPr>
    </w:lvl>
    <w:lvl w:ilvl="8">
      <w:start w:val="1"/>
      <w:numFmt w:val="lowerRoman"/>
      <w:lvlText w:val="%9."/>
      <w:lvlJc w:val="right"/>
      <w:pPr>
        <w:ind w:left="4200" w:hanging="420"/>
      </w:pPr>
      <w:rPr>
        <w:rFonts w:ascii="Times New Roman" w:hAnsi="Times New Roman" w:cs="Times New Roman" w:hint="default"/>
      </w:rPr>
    </w:lvl>
  </w:abstractNum>
  <w:abstractNum w:abstractNumId="36">
    <w:nsid w:val="291837DF"/>
    <w:multiLevelType w:val="multilevel"/>
    <w:tmpl w:val="291837DF"/>
    <w:lvl w:ilvl="0">
      <w:start w:val="1"/>
      <w:numFmt w:val="chineseCountingThousand"/>
      <w:lvlText w:val="第%1部分"/>
      <w:lvlJc w:val="left"/>
      <w:pPr>
        <w:ind w:left="1290" w:hanging="1290"/>
      </w:pPr>
      <w:rPr>
        <w:rFonts w:cs="Times New Roman" w:hint="default"/>
      </w:rPr>
    </w:lvl>
    <w:lvl w:ilvl="1">
      <w:start w:val="1"/>
      <w:numFmt w:val="japaneseCounting"/>
      <w:lvlText w:val="%2、"/>
      <w:lvlJc w:val="left"/>
      <w:pPr>
        <w:ind w:left="900" w:hanging="480"/>
      </w:pPr>
      <w:rPr>
        <w:rFonts w:cs="Times New Roman" w:hint="default"/>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37">
    <w:nsid w:val="299B4C64"/>
    <w:multiLevelType w:val="multilevel"/>
    <w:tmpl w:val="299B4C64"/>
    <w:lvl w:ilvl="0">
      <w:start w:val="1"/>
      <w:numFmt w:val="chineseCountingThousand"/>
      <w:lvlText w:val="%1、"/>
      <w:lvlJc w:val="left"/>
      <w:pPr>
        <w:ind w:left="420" w:hanging="420"/>
      </w:pPr>
      <w:rPr>
        <w:rFonts w:ascii="Times New Roman" w:hAnsi="Times New Roman" w:cs="Times New Roman" w:hint="default"/>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38">
    <w:nsid w:val="2E8C5DB9"/>
    <w:multiLevelType w:val="multilevel"/>
    <w:tmpl w:val="2E8C5DB9"/>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9">
    <w:nsid w:val="2FC00F7C"/>
    <w:multiLevelType w:val="multilevel"/>
    <w:tmpl w:val="2FC00F7C"/>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0">
    <w:nsid w:val="30445C99"/>
    <w:multiLevelType w:val="multilevel"/>
    <w:tmpl w:val="30445C99"/>
    <w:lvl w:ilvl="0">
      <w:start w:val="1"/>
      <w:numFmt w:val="decimal"/>
      <w:lvlText w:val="%1."/>
      <w:lvlJc w:val="left"/>
      <w:pPr>
        <w:ind w:left="425" w:hanging="425"/>
      </w:pPr>
      <w:rPr>
        <w:rFonts w:ascii="Times New Roman" w:hAnsi="Times New Roman" w:cs="Times New Roman" w:hint="default"/>
      </w:rPr>
    </w:lvl>
    <w:lvl w:ilvl="1">
      <w:start w:val="1"/>
      <w:numFmt w:val="decimal"/>
      <w:lvlText w:val="（%2）"/>
      <w:lvlJc w:val="left"/>
      <w:pPr>
        <w:ind w:left="567" w:hanging="567"/>
      </w:pPr>
      <w:rPr>
        <w:rFonts w:hint="eastAsia"/>
      </w:rPr>
    </w:lvl>
    <w:lvl w:ilvl="2">
      <w:start w:val="1"/>
      <w:numFmt w:val="decimal"/>
      <w:lvlText w:val="%1.%2.%3."/>
      <w:lvlJc w:val="left"/>
      <w:pPr>
        <w:ind w:left="709" w:hanging="709"/>
      </w:pPr>
      <w:rPr>
        <w:rFonts w:ascii="Times New Roman" w:hAnsi="Times New Roman" w:cs="Times New Roman" w:hint="default"/>
      </w:rPr>
    </w:lvl>
    <w:lvl w:ilvl="3">
      <w:start w:val="1"/>
      <w:numFmt w:val="decimal"/>
      <w:lvlText w:val="%1.%2.%3.%4."/>
      <w:lvlJc w:val="left"/>
      <w:pPr>
        <w:ind w:left="851" w:hanging="851"/>
      </w:pPr>
      <w:rPr>
        <w:rFonts w:ascii="Times New Roman" w:hAnsi="Times New Roman" w:cs="Times New Roman" w:hint="default"/>
      </w:rPr>
    </w:lvl>
    <w:lvl w:ilvl="4">
      <w:start w:val="1"/>
      <w:numFmt w:val="decimal"/>
      <w:lvlText w:val="%1.%2.%3.%4.%5."/>
      <w:lvlJc w:val="left"/>
      <w:pPr>
        <w:ind w:left="992" w:hanging="992"/>
      </w:pPr>
      <w:rPr>
        <w:rFonts w:ascii="Times New Roman" w:hAnsi="Times New Roman" w:cs="Times New Roman" w:hint="default"/>
      </w:rPr>
    </w:lvl>
    <w:lvl w:ilvl="5">
      <w:start w:val="1"/>
      <w:numFmt w:val="decimal"/>
      <w:lvlText w:val="%1.%2.%3.%4.%5.%6."/>
      <w:lvlJc w:val="left"/>
      <w:pPr>
        <w:ind w:left="1134" w:hanging="1134"/>
      </w:pPr>
      <w:rPr>
        <w:rFonts w:ascii="Times New Roman" w:hAnsi="Times New Roman" w:cs="Times New Roman" w:hint="default"/>
      </w:rPr>
    </w:lvl>
    <w:lvl w:ilvl="6">
      <w:start w:val="1"/>
      <w:numFmt w:val="decimal"/>
      <w:lvlText w:val="%1.%2.%3.%4.%5.%6.%7."/>
      <w:lvlJc w:val="left"/>
      <w:pPr>
        <w:ind w:left="1276" w:hanging="1276"/>
      </w:pPr>
      <w:rPr>
        <w:rFonts w:ascii="Times New Roman" w:hAnsi="Times New Roman" w:cs="Times New Roman" w:hint="default"/>
      </w:rPr>
    </w:lvl>
    <w:lvl w:ilvl="7">
      <w:start w:val="1"/>
      <w:numFmt w:val="decimal"/>
      <w:lvlText w:val="%1.%2.%3.%4.%5.%6.%7.%8."/>
      <w:lvlJc w:val="left"/>
      <w:pPr>
        <w:ind w:left="1418" w:hanging="1418"/>
      </w:pPr>
      <w:rPr>
        <w:rFonts w:ascii="Times New Roman" w:hAnsi="Times New Roman" w:cs="Times New Roman" w:hint="default"/>
      </w:rPr>
    </w:lvl>
    <w:lvl w:ilvl="8">
      <w:start w:val="1"/>
      <w:numFmt w:val="decimal"/>
      <w:lvlText w:val="%1.%2.%3.%4.%5.%6.%7.%8.%9."/>
      <w:lvlJc w:val="left"/>
      <w:pPr>
        <w:ind w:left="1559" w:hanging="1559"/>
      </w:pPr>
      <w:rPr>
        <w:rFonts w:ascii="Times New Roman" w:hAnsi="Times New Roman" w:cs="Times New Roman" w:hint="default"/>
      </w:rPr>
    </w:lvl>
  </w:abstractNum>
  <w:abstractNum w:abstractNumId="41">
    <w:nsid w:val="31DA3B54"/>
    <w:multiLevelType w:val="multilevel"/>
    <w:tmpl w:val="31DA3B54"/>
    <w:lvl w:ilvl="0">
      <w:start w:val="1"/>
      <w:numFmt w:val="chineseCountingThousand"/>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42">
    <w:nsid w:val="32220056"/>
    <w:multiLevelType w:val="multilevel"/>
    <w:tmpl w:val="32220056"/>
    <w:lvl w:ilvl="0">
      <w:start w:val="1"/>
      <w:numFmt w:val="decimal"/>
      <w:lvlText w:val="%1、"/>
      <w:lvlJc w:val="left"/>
      <w:pPr>
        <w:ind w:left="564" w:hanging="420"/>
      </w:pPr>
      <w:rPr>
        <w:rFonts w:ascii="微软雅黑" w:eastAsia="微软雅黑" w:hAnsi="微软雅黑" w:hint="eastAsia"/>
        <w:color w:val="565656"/>
        <w:sz w:val="18"/>
        <w:szCs w:val="18"/>
      </w:rPr>
    </w:lvl>
    <w:lvl w:ilvl="1">
      <w:start w:val="1"/>
      <w:numFmt w:val="lowerLetter"/>
      <w:lvlText w:val="%2)"/>
      <w:lvlJc w:val="left"/>
      <w:pPr>
        <w:ind w:left="984" w:hanging="420"/>
      </w:pPr>
      <w:rPr>
        <w:rFonts w:ascii="宋体" w:eastAsia="宋体" w:hAnsi="宋体" w:hint="eastAsia"/>
      </w:rPr>
    </w:lvl>
    <w:lvl w:ilvl="2">
      <w:start w:val="1"/>
      <w:numFmt w:val="lowerRoman"/>
      <w:lvlText w:val="%3."/>
      <w:lvlJc w:val="right"/>
      <w:pPr>
        <w:ind w:left="1404" w:hanging="420"/>
      </w:pPr>
      <w:rPr>
        <w:rFonts w:ascii="宋体" w:eastAsia="宋体" w:hAnsi="宋体" w:hint="eastAsia"/>
      </w:rPr>
    </w:lvl>
    <w:lvl w:ilvl="3">
      <w:start w:val="1"/>
      <w:numFmt w:val="decimal"/>
      <w:lvlText w:val="%4."/>
      <w:lvlJc w:val="left"/>
      <w:pPr>
        <w:ind w:left="1824" w:hanging="420"/>
      </w:pPr>
      <w:rPr>
        <w:rFonts w:ascii="宋体" w:eastAsia="宋体" w:hAnsi="宋体" w:hint="eastAsia"/>
      </w:rPr>
    </w:lvl>
    <w:lvl w:ilvl="4">
      <w:start w:val="1"/>
      <w:numFmt w:val="lowerLetter"/>
      <w:lvlText w:val="%5)"/>
      <w:lvlJc w:val="left"/>
      <w:pPr>
        <w:ind w:left="2244" w:hanging="420"/>
      </w:pPr>
      <w:rPr>
        <w:rFonts w:ascii="宋体" w:eastAsia="宋体" w:hAnsi="宋体" w:hint="eastAsia"/>
      </w:rPr>
    </w:lvl>
    <w:lvl w:ilvl="5">
      <w:start w:val="1"/>
      <w:numFmt w:val="lowerRoman"/>
      <w:lvlText w:val="%6."/>
      <w:lvlJc w:val="right"/>
      <w:pPr>
        <w:ind w:left="2664" w:hanging="420"/>
      </w:pPr>
      <w:rPr>
        <w:rFonts w:ascii="宋体" w:eastAsia="宋体" w:hAnsi="宋体" w:hint="eastAsia"/>
      </w:rPr>
    </w:lvl>
    <w:lvl w:ilvl="6">
      <w:start w:val="1"/>
      <w:numFmt w:val="decimal"/>
      <w:lvlText w:val="%7."/>
      <w:lvlJc w:val="left"/>
      <w:pPr>
        <w:ind w:left="3084" w:hanging="420"/>
      </w:pPr>
      <w:rPr>
        <w:rFonts w:ascii="宋体" w:eastAsia="宋体" w:hAnsi="宋体" w:hint="eastAsia"/>
      </w:rPr>
    </w:lvl>
    <w:lvl w:ilvl="7">
      <w:start w:val="1"/>
      <w:numFmt w:val="lowerLetter"/>
      <w:lvlText w:val="%8)"/>
      <w:lvlJc w:val="left"/>
      <w:pPr>
        <w:ind w:left="3504" w:hanging="420"/>
      </w:pPr>
      <w:rPr>
        <w:rFonts w:ascii="宋体" w:eastAsia="宋体" w:hAnsi="宋体" w:hint="eastAsia"/>
      </w:rPr>
    </w:lvl>
    <w:lvl w:ilvl="8">
      <w:start w:val="1"/>
      <w:numFmt w:val="lowerRoman"/>
      <w:lvlText w:val="%9."/>
      <w:lvlJc w:val="right"/>
      <w:pPr>
        <w:ind w:left="3924" w:hanging="420"/>
      </w:pPr>
      <w:rPr>
        <w:rFonts w:ascii="宋体" w:eastAsia="宋体" w:hAnsi="宋体" w:hint="eastAsia"/>
      </w:rPr>
    </w:lvl>
  </w:abstractNum>
  <w:abstractNum w:abstractNumId="43">
    <w:nsid w:val="34456F78"/>
    <w:multiLevelType w:val="multilevel"/>
    <w:tmpl w:val="34456F78"/>
    <w:lvl w:ilvl="0">
      <w:start w:val="1"/>
      <w:numFmt w:val="decimal"/>
      <w:lvlText w:val="%1."/>
      <w:lvlJc w:val="left"/>
      <w:pPr>
        <w:ind w:left="425" w:hanging="425"/>
      </w:pPr>
      <w:rPr>
        <w:rFonts w:ascii="Times New Roman" w:hAnsi="Times New Roman" w:cs="Times New Roman" w:hint="default"/>
      </w:rPr>
    </w:lvl>
    <w:lvl w:ilvl="1">
      <w:start w:val="1"/>
      <w:numFmt w:val="decimal"/>
      <w:lvlText w:val="（%2）"/>
      <w:lvlJc w:val="left"/>
      <w:pPr>
        <w:ind w:left="567" w:hanging="567"/>
      </w:pPr>
      <w:rPr>
        <w:rFonts w:hint="eastAsia"/>
      </w:rPr>
    </w:lvl>
    <w:lvl w:ilvl="2">
      <w:start w:val="1"/>
      <w:numFmt w:val="decimal"/>
      <w:lvlText w:val="%1.%2.%3."/>
      <w:lvlJc w:val="left"/>
      <w:pPr>
        <w:ind w:left="709" w:hanging="709"/>
      </w:pPr>
      <w:rPr>
        <w:rFonts w:ascii="Times New Roman" w:hAnsi="Times New Roman" w:cs="Times New Roman" w:hint="default"/>
      </w:rPr>
    </w:lvl>
    <w:lvl w:ilvl="3">
      <w:start w:val="1"/>
      <w:numFmt w:val="decimal"/>
      <w:lvlText w:val="%1.%2.%3.%4."/>
      <w:lvlJc w:val="left"/>
      <w:pPr>
        <w:ind w:left="851" w:hanging="851"/>
      </w:pPr>
      <w:rPr>
        <w:rFonts w:ascii="Times New Roman" w:hAnsi="Times New Roman" w:cs="Times New Roman" w:hint="default"/>
      </w:rPr>
    </w:lvl>
    <w:lvl w:ilvl="4">
      <w:start w:val="1"/>
      <w:numFmt w:val="decimal"/>
      <w:lvlText w:val="%1.%2.%3.%4.%5."/>
      <w:lvlJc w:val="left"/>
      <w:pPr>
        <w:ind w:left="992" w:hanging="992"/>
      </w:pPr>
      <w:rPr>
        <w:rFonts w:ascii="Times New Roman" w:hAnsi="Times New Roman" w:cs="Times New Roman" w:hint="default"/>
      </w:rPr>
    </w:lvl>
    <w:lvl w:ilvl="5">
      <w:start w:val="1"/>
      <w:numFmt w:val="decimal"/>
      <w:lvlText w:val="%1.%2.%3.%4.%5.%6."/>
      <w:lvlJc w:val="left"/>
      <w:pPr>
        <w:ind w:left="1134" w:hanging="1134"/>
      </w:pPr>
      <w:rPr>
        <w:rFonts w:ascii="Times New Roman" w:hAnsi="Times New Roman" w:cs="Times New Roman" w:hint="default"/>
      </w:rPr>
    </w:lvl>
    <w:lvl w:ilvl="6">
      <w:start w:val="1"/>
      <w:numFmt w:val="decimal"/>
      <w:lvlText w:val="%1.%2.%3.%4.%5.%6.%7."/>
      <w:lvlJc w:val="left"/>
      <w:pPr>
        <w:ind w:left="1276" w:hanging="1276"/>
      </w:pPr>
      <w:rPr>
        <w:rFonts w:ascii="Times New Roman" w:hAnsi="Times New Roman" w:cs="Times New Roman" w:hint="default"/>
      </w:rPr>
    </w:lvl>
    <w:lvl w:ilvl="7">
      <w:start w:val="1"/>
      <w:numFmt w:val="decimal"/>
      <w:lvlText w:val="%1.%2.%3.%4.%5.%6.%7.%8."/>
      <w:lvlJc w:val="left"/>
      <w:pPr>
        <w:ind w:left="1418" w:hanging="1418"/>
      </w:pPr>
      <w:rPr>
        <w:rFonts w:ascii="Times New Roman" w:hAnsi="Times New Roman" w:cs="Times New Roman" w:hint="default"/>
      </w:rPr>
    </w:lvl>
    <w:lvl w:ilvl="8">
      <w:start w:val="1"/>
      <w:numFmt w:val="decimal"/>
      <w:lvlText w:val="%1.%2.%3.%4.%5.%6.%7.%8.%9."/>
      <w:lvlJc w:val="left"/>
      <w:pPr>
        <w:ind w:left="1559" w:hanging="1559"/>
      </w:pPr>
      <w:rPr>
        <w:rFonts w:ascii="Times New Roman" w:hAnsi="Times New Roman" w:cs="Times New Roman" w:hint="default"/>
      </w:rPr>
    </w:lvl>
  </w:abstractNum>
  <w:abstractNum w:abstractNumId="44">
    <w:nsid w:val="353D2716"/>
    <w:multiLevelType w:val="multilevel"/>
    <w:tmpl w:val="353D2716"/>
    <w:lvl w:ilvl="0">
      <w:start w:val="1"/>
      <w:numFmt w:val="decimal"/>
      <w:lvlText w:val="（%1）"/>
      <w:lvlJc w:val="left"/>
      <w:pPr>
        <w:ind w:left="840" w:hanging="420"/>
      </w:pPr>
      <w:rPr>
        <w:rFonts w:cs="Times New Roman" w:hint="eastAsia"/>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45">
    <w:nsid w:val="367F6A45"/>
    <w:multiLevelType w:val="multilevel"/>
    <w:tmpl w:val="367F6A45"/>
    <w:lvl w:ilvl="0">
      <w:start w:val="1"/>
      <w:numFmt w:val="decimal"/>
      <w:pStyle w:val="a0"/>
      <w:lvlText w:val="%1."/>
      <w:lvlJc w:val="left"/>
      <w:pPr>
        <w:ind w:left="360" w:hanging="360"/>
      </w:pPr>
      <w:rPr>
        <w:rFonts w:cs="Times New Roman" w:hint="default"/>
      </w:rPr>
    </w:lvl>
    <w:lvl w:ilvl="1">
      <w:start w:val="1"/>
      <w:numFmt w:val="decimal"/>
      <w:pStyle w:val="20"/>
      <w:lvlText w:val="%1.%2"/>
      <w:lvlJc w:val="left"/>
      <w:pPr>
        <w:tabs>
          <w:tab w:val="left" w:pos="432"/>
        </w:tabs>
        <w:ind w:left="432" w:hanging="432"/>
      </w:pPr>
      <w:rPr>
        <w:rFonts w:cs="Times New Roman" w:hint="default"/>
      </w:rPr>
    </w:lvl>
    <w:lvl w:ilvl="2">
      <w:start w:val="1"/>
      <w:numFmt w:val="lowerLetter"/>
      <w:pStyle w:val="30"/>
      <w:lvlText w:val="%3."/>
      <w:lvlJc w:val="left"/>
      <w:pPr>
        <w:ind w:left="792" w:hanging="360"/>
      </w:pPr>
      <w:rPr>
        <w:rFonts w:cs="Times New Roman" w:hint="default"/>
      </w:rPr>
    </w:lvl>
    <w:lvl w:ilvl="3">
      <w:start w:val="1"/>
      <w:numFmt w:val="lowerRoman"/>
      <w:pStyle w:val="4"/>
      <w:lvlText w:val="%4."/>
      <w:lvlJc w:val="left"/>
      <w:pPr>
        <w:ind w:left="1152" w:hanging="360"/>
      </w:pPr>
      <w:rPr>
        <w:rFonts w:cs="Times New Roman" w:hint="default"/>
      </w:rPr>
    </w:lvl>
    <w:lvl w:ilvl="4">
      <w:start w:val="1"/>
      <w:numFmt w:val="lowerLetter"/>
      <w:pStyle w:val="50"/>
      <w:lvlText w:val="(%5)"/>
      <w:lvlJc w:val="left"/>
      <w:pPr>
        <w:ind w:left="1512" w:hanging="360"/>
      </w:pPr>
      <w:rPr>
        <w:rFonts w:cs="Times New Roman" w:hint="default"/>
      </w:rPr>
    </w:lvl>
    <w:lvl w:ilvl="5">
      <w:start w:val="1"/>
      <w:numFmt w:val="lowerRoman"/>
      <w:lvlText w:val="(%6)"/>
      <w:lvlJc w:val="left"/>
      <w:pPr>
        <w:ind w:left="1872" w:hanging="360"/>
      </w:pPr>
      <w:rPr>
        <w:rFonts w:cs="Times New Roman" w:hint="default"/>
      </w:rPr>
    </w:lvl>
    <w:lvl w:ilvl="6">
      <w:start w:val="1"/>
      <w:numFmt w:val="decimal"/>
      <w:lvlText w:val="%7."/>
      <w:lvlJc w:val="left"/>
      <w:pPr>
        <w:ind w:left="2232" w:hanging="360"/>
      </w:pPr>
      <w:rPr>
        <w:rFonts w:cs="Times New Roman" w:hint="default"/>
      </w:rPr>
    </w:lvl>
    <w:lvl w:ilvl="7">
      <w:start w:val="1"/>
      <w:numFmt w:val="lowerLetter"/>
      <w:lvlText w:val="%8."/>
      <w:lvlJc w:val="left"/>
      <w:pPr>
        <w:ind w:left="2592" w:hanging="360"/>
      </w:pPr>
      <w:rPr>
        <w:rFonts w:cs="Times New Roman" w:hint="default"/>
      </w:rPr>
    </w:lvl>
    <w:lvl w:ilvl="8">
      <w:start w:val="1"/>
      <w:numFmt w:val="lowerRoman"/>
      <w:lvlText w:val="%9."/>
      <w:lvlJc w:val="left"/>
      <w:pPr>
        <w:ind w:left="2952" w:hanging="360"/>
      </w:pPr>
      <w:rPr>
        <w:rFonts w:cs="Times New Roman" w:hint="default"/>
      </w:rPr>
    </w:lvl>
  </w:abstractNum>
  <w:abstractNum w:abstractNumId="46">
    <w:nsid w:val="379B64C2"/>
    <w:multiLevelType w:val="multilevel"/>
    <w:tmpl w:val="379B64C2"/>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47">
    <w:nsid w:val="37BC628F"/>
    <w:multiLevelType w:val="multilevel"/>
    <w:tmpl w:val="37BC628F"/>
    <w:lvl w:ilvl="0">
      <w:start w:val="1"/>
      <w:numFmt w:val="decimal"/>
      <w:lvlText w:val="（%1）"/>
      <w:lvlJc w:val="left"/>
      <w:pPr>
        <w:ind w:left="840" w:hanging="420"/>
      </w:pPr>
      <w:rPr>
        <w:rFonts w:cs="Times New Roman" w:hint="eastAsia"/>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48">
    <w:nsid w:val="392F7C89"/>
    <w:multiLevelType w:val="multilevel"/>
    <w:tmpl w:val="392F7C89"/>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49">
    <w:nsid w:val="3E44075F"/>
    <w:multiLevelType w:val="multilevel"/>
    <w:tmpl w:val="3E44075F"/>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50">
    <w:nsid w:val="41F92C6B"/>
    <w:multiLevelType w:val="multilevel"/>
    <w:tmpl w:val="41F92C6B"/>
    <w:lvl w:ilvl="0">
      <w:start w:val="1"/>
      <w:numFmt w:val="decimal"/>
      <w:lvlText w:val="%1."/>
      <w:lvlJc w:val="left"/>
      <w:pPr>
        <w:ind w:left="564" w:hanging="420"/>
      </w:pPr>
      <w:rPr>
        <w:rFonts w:cs="Times New Roman"/>
      </w:rPr>
    </w:lvl>
    <w:lvl w:ilvl="1">
      <w:start w:val="1"/>
      <w:numFmt w:val="lowerLetter"/>
      <w:lvlText w:val="%2)"/>
      <w:lvlJc w:val="left"/>
      <w:pPr>
        <w:ind w:left="984" w:hanging="420"/>
      </w:pPr>
      <w:rPr>
        <w:rFonts w:cs="Times New Roman"/>
      </w:rPr>
    </w:lvl>
    <w:lvl w:ilvl="2">
      <w:start w:val="1"/>
      <w:numFmt w:val="lowerRoman"/>
      <w:lvlText w:val="%3."/>
      <w:lvlJc w:val="right"/>
      <w:pPr>
        <w:ind w:left="1404" w:hanging="420"/>
      </w:pPr>
      <w:rPr>
        <w:rFonts w:cs="Times New Roman"/>
      </w:rPr>
    </w:lvl>
    <w:lvl w:ilvl="3">
      <w:start w:val="1"/>
      <w:numFmt w:val="decimal"/>
      <w:lvlText w:val="%4."/>
      <w:lvlJc w:val="left"/>
      <w:pPr>
        <w:ind w:left="1824" w:hanging="420"/>
      </w:pPr>
      <w:rPr>
        <w:rFonts w:cs="Times New Roman"/>
      </w:rPr>
    </w:lvl>
    <w:lvl w:ilvl="4">
      <w:start w:val="1"/>
      <w:numFmt w:val="lowerLetter"/>
      <w:lvlText w:val="%5)"/>
      <w:lvlJc w:val="left"/>
      <w:pPr>
        <w:ind w:left="2244" w:hanging="420"/>
      </w:pPr>
      <w:rPr>
        <w:rFonts w:cs="Times New Roman"/>
      </w:rPr>
    </w:lvl>
    <w:lvl w:ilvl="5">
      <w:start w:val="1"/>
      <w:numFmt w:val="lowerRoman"/>
      <w:lvlText w:val="%6."/>
      <w:lvlJc w:val="right"/>
      <w:pPr>
        <w:ind w:left="2664" w:hanging="420"/>
      </w:pPr>
      <w:rPr>
        <w:rFonts w:cs="Times New Roman"/>
      </w:rPr>
    </w:lvl>
    <w:lvl w:ilvl="6">
      <w:start w:val="1"/>
      <w:numFmt w:val="decimal"/>
      <w:lvlText w:val="%7."/>
      <w:lvlJc w:val="left"/>
      <w:pPr>
        <w:ind w:left="3084" w:hanging="420"/>
      </w:pPr>
      <w:rPr>
        <w:rFonts w:cs="Times New Roman"/>
      </w:rPr>
    </w:lvl>
    <w:lvl w:ilvl="7">
      <w:start w:val="1"/>
      <w:numFmt w:val="lowerLetter"/>
      <w:lvlText w:val="%8)"/>
      <w:lvlJc w:val="left"/>
      <w:pPr>
        <w:ind w:left="3504" w:hanging="420"/>
      </w:pPr>
      <w:rPr>
        <w:rFonts w:cs="Times New Roman"/>
      </w:rPr>
    </w:lvl>
    <w:lvl w:ilvl="8">
      <w:start w:val="1"/>
      <w:numFmt w:val="lowerRoman"/>
      <w:lvlText w:val="%9."/>
      <w:lvlJc w:val="right"/>
      <w:pPr>
        <w:ind w:left="3924" w:hanging="420"/>
      </w:pPr>
      <w:rPr>
        <w:rFonts w:cs="Times New Roman"/>
      </w:rPr>
    </w:lvl>
  </w:abstractNum>
  <w:abstractNum w:abstractNumId="51">
    <w:nsid w:val="43FE2D1A"/>
    <w:multiLevelType w:val="multilevel"/>
    <w:tmpl w:val="43FE2D1A"/>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2">
    <w:nsid w:val="44104DD5"/>
    <w:multiLevelType w:val="multilevel"/>
    <w:tmpl w:val="44104DD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53">
    <w:nsid w:val="46CD650D"/>
    <w:multiLevelType w:val="multilevel"/>
    <w:tmpl w:val="4CC86B87"/>
    <w:lvl w:ilvl="0">
      <w:start w:val="1"/>
      <w:numFmt w:val="decimal"/>
      <w:lvlText w:val="%1、"/>
      <w:lvlJc w:val="left"/>
      <w:pPr>
        <w:ind w:left="564" w:hanging="420"/>
      </w:pPr>
      <w:rPr>
        <w:rFonts w:ascii="微软雅黑" w:eastAsia="微软雅黑" w:hAnsi="微软雅黑" w:hint="eastAsia"/>
        <w:color w:val="565656"/>
        <w:sz w:val="18"/>
        <w:szCs w:val="18"/>
      </w:rPr>
    </w:lvl>
    <w:lvl w:ilvl="1">
      <w:start w:val="1"/>
      <w:numFmt w:val="lowerLetter"/>
      <w:lvlText w:val="%2)"/>
      <w:lvlJc w:val="left"/>
      <w:pPr>
        <w:ind w:left="984" w:hanging="420"/>
      </w:pPr>
      <w:rPr>
        <w:rFonts w:ascii="宋体" w:eastAsia="宋体" w:hAnsi="宋体" w:hint="eastAsia"/>
      </w:rPr>
    </w:lvl>
    <w:lvl w:ilvl="2">
      <w:start w:val="1"/>
      <w:numFmt w:val="lowerRoman"/>
      <w:lvlText w:val="%3."/>
      <w:lvlJc w:val="right"/>
      <w:pPr>
        <w:ind w:left="1404" w:hanging="420"/>
      </w:pPr>
      <w:rPr>
        <w:rFonts w:ascii="宋体" w:eastAsia="宋体" w:hAnsi="宋体" w:hint="eastAsia"/>
      </w:rPr>
    </w:lvl>
    <w:lvl w:ilvl="3">
      <w:start w:val="1"/>
      <w:numFmt w:val="decimal"/>
      <w:lvlText w:val="%4."/>
      <w:lvlJc w:val="left"/>
      <w:pPr>
        <w:ind w:left="1824" w:hanging="420"/>
      </w:pPr>
      <w:rPr>
        <w:rFonts w:ascii="宋体" w:eastAsia="宋体" w:hAnsi="宋体" w:hint="eastAsia"/>
      </w:rPr>
    </w:lvl>
    <w:lvl w:ilvl="4">
      <w:start w:val="1"/>
      <w:numFmt w:val="lowerLetter"/>
      <w:lvlText w:val="%5)"/>
      <w:lvlJc w:val="left"/>
      <w:pPr>
        <w:ind w:left="2244" w:hanging="420"/>
      </w:pPr>
      <w:rPr>
        <w:rFonts w:ascii="宋体" w:eastAsia="宋体" w:hAnsi="宋体" w:hint="eastAsia"/>
      </w:rPr>
    </w:lvl>
    <w:lvl w:ilvl="5">
      <w:start w:val="1"/>
      <w:numFmt w:val="lowerRoman"/>
      <w:lvlText w:val="%6."/>
      <w:lvlJc w:val="right"/>
      <w:pPr>
        <w:ind w:left="2664" w:hanging="420"/>
      </w:pPr>
      <w:rPr>
        <w:rFonts w:ascii="宋体" w:eastAsia="宋体" w:hAnsi="宋体" w:hint="eastAsia"/>
      </w:rPr>
    </w:lvl>
    <w:lvl w:ilvl="6">
      <w:start w:val="1"/>
      <w:numFmt w:val="decimal"/>
      <w:lvlText w:val="%7."/>
      <w:lvlJc w:val="left"/>
      <w:pPr>
        <w:ind w:left="3084" w:hanging="420"/>
      </w:pPr>
      <w:rPr>
        <w:rFonts w:ascii="宋体" w:eastAsia="宋体" w:hAnsi="宋体" w:hint="eastAsia"/>
      </w:rPr>
    </w:lvl>
    <w:lvl w:ilvl="7">
      <w:start w:val="1"/>
      <w:numFmt w:val="lowerLetter"/>
      <w:lvlText w:val="%8)"/>
      <w:lvlJc w:val="left"/>
      <w:pPr>
        <w:ind w:left="3504" w:hanging="420"/>
      </w:pPr>
      <w:rPr>
        <w:rFonts w:ascii="宋体" w:eastAsia="宋体" w:hAnsi="宋体" w:hint="eastAsia"/>
      </w:rPr>
    </w:lvl>
    <w:lvl w:ilvl="8">
      <w:start w:val="1"/>
      <w:numFmt w:val="lowerRoman"/>
      <w:lvlText w:val="%9."/>
      <w:lvlJc w:val="right"/>
      <w:pPr>
        <w:ind w:left="3924" w:hanging="420"/>
      </w:pPr>
      <w:rPr>
        <w:rFonts w:ascii="宋体" w:eastAsia="宋体" w:hAnsi="宋体" w:hint="eastAsia"/>
      </w:rPr>
    </w:lvl>
  </w:abstractNum>
  <w:abstractNum w:abstractNumId="54">
    <w:nsid w:val="476815F5"/>
    <w:multiLevelType w:val="multilevel"/>
    <w:tmpl w:val="476815F5"/>
    <w:lvl w:ilvl="0">
      <w:start w:val="1"/>
      <w:numFmt w:val="decimal"/>
      <w:lvlText w:val="（%1）"/>
      <w:lvlJc w:val="left"/>
      <w:pPr>
        <w:ind w:left="840" w:hanging="420"/>
      </w:pPr>
      <w:rPr>
        <w:rFonts w:cs="Times New Roman" w:hint="eastAsia"/>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55">
    <w:nsid w:val="492A18B1"/>
    <w:multiLevelType w:val="multilevel"/>
    <w:tmpl w:val="492A18B1"/>
    <w:lvl w:ilvl="0">
      <w:start w:val="1"/>
      <w:numFmt w:val="chineseCountingThousand"/>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56">
    <w:nsid w:val="4B3D1A1E"/>
    <w:multiLevelType w:val="multilevel"/>
    <w:tmpl w:val="4B3D1A1E"/>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57">
    <w:nsid w:val="4BF36270"/>
    <w:multiLevelType w:val="multilevel"/>
    <w:tmpl w:val="4BF36270"/>
    <w:lvl w:ilvl="0">
      <w:start w:val="1"/>
      <w:numFmt w:val="decimal"/>
      <w:lvlText w:val="%1."/>
      <w:lvlJc w:val="left"/>
      <w:pPr>
        <w:ind w:left="425" w:hanging="425"/>
      </w:pPr>
      <w:rPr>
        <w:rFonts w:ascii="Times New Roman" w:hAnsi="Times New Roman" w:cs="Times New Roman" w:hint="default"/>
      </w:rPr>
    </w:lvl>
    <w:lvl w:ilvl="1">
      <w:start w:val="1"/>
      <w:numFmt w:val="decimal"/>
      <w:lvlText w:val="%1.%2."/>
      <w:lvlJc w:val="left"/>
      <w:pPr>
        <w:ind w:left="567" w:hanging="567"/>
      </w:pPr>
      <w:rPr>
        <w:rFonts w:ascii="Times New Roman" w:hAnsi="Times New Roman" w:cs="Times New Roman" w:hint="default"/>
      </w:rPr>
    </w:lvl>
    <w:lvl w:ilvl="2">
      <w:start w:val="1"/>
      <w:numFmt w:val="decimal"/>
      <w:lvlText w:val="%1.%2.%3."/>
      <w:lvlJc w:val="left"/>
      <w:pPr>
        <w:ind w:left="709" w:hanging="709"/>
      </w:pPr>
      <w:rPr>
        <w:rFonts w:ascii="Times New Roman" w:hAnsi="Times New Roman" w:cs="Times New Roman" w:hint="default"/>
      </w:rPr>
    </w:lvl>
    <w:lvl w:ilvl="3">
      <w:start w:val="1"/>
      <w:numFmt w:val="decimal"/>
      <w:lvlText w:val="%1.%2.%3.%4."/>
      <w:lvlJc w:val="left"/>
      <w:pPr>
        <w:ind w:left="851" w:hanging="851"/>
      </w:pPr>
      <w:rPr>
        <w:rFonts w:ascii="Times New Roman" w:hAnsi="Times New Roman" w:cs="Times New Roman" w:hint="default"/>
      </w:rPr>
    </w:lvl>
    <w:lvl w:ilvl="4">
      <w:start w:val="1"/>
      <w:numFmt w:val="decimal"/>
      <w:lvlText w:val="%1.%2.%3.%4.%5."/>
      <w:lvlJc w:val="left"/>
      <w:pPr>
        <w:ind w:left="992" w:hanging="992"/>
      </w:pPr>
      <w:rPr>
        <w:rFonts w:ascii="Times New Roman" w:hAnsi="Times New Roman" w:cs="Times New Roman" w:hint="default"/>
      </w:rPr>
    </w:lvl>
    <w:lvl w:ilvl="5">
      <w:start w:val="1"/>
      <w:numFmt w:val="decimal"/>
      <w:lvlText w:val="%1.%2.%3.%4.%5.%6."/>
      <w:lvlJc w:val="left"/>
      <w:pPr>
        <w:ind w:left="1134" w:hanging="1134"/>
      </w:pPr>
      <w:rPr>
        <w:rFonts w:ascii="Times New Roman" w:hAnsi="Times New Roman" w:cs="Times New Roman" w:hint="default"/>
      </w:rPr>
    </w:lvl>
    <w:lvl w:ilvl="6">
      <w:start w:val="1"/>
      <w:numFmt w:val="decimal"/>
      <w:lvlText w:val="%1.%2.%3.%4.%5.%6.%7."/>
      <w:lvlJc w:val="left"/>
      <w:pPr>
        <w:ind w:left="1276" w:hanging="1276"/>
      </w:pPr>
      <w:rPr>
        <w:rFonts w:ascii="Times New Roman" w:hAnsi="Times New Roman" w:cs="Times New Roman" w:hint="default"/>
      </w:rPr>
    </w:lvl>
    <w:lvl w:ilvl="7">
      <w:start w:val="1"/>
      <w:numFmt w:val="decimal"/>
      <w:lvlText w:val="%1.%2.%3.%4.%5.%6.%7.%8."/>
      <w:lvlJc w:val="left"/>
      <w:pPr>
        <w:ind w:left="1418" w:hanging="1418"/>
      </w:pPr>
      <w:rPr>
        <w:rFonts w:ascii="Times New Roman" w:hAnsi="Times New Roman" w:cs="Times New Roman" w:hint="default"/>
      </w:rPr>
    </w:lvl>
    <w:lvl w:ilvl="8">
      <w:start w:val="1"/>
      <w:numFmt w:val="decimal"/>
      <w:lvlText w:val="%1.%2.%3.%4.%5.%6.%7.%8.%9."/>
      <w:lvlJc w:val="left"/>
      <w:pPr>
        <w:ind w:left="1559" w:hanging="1559"/>
      </w:pPr>
      <w:rPr>
        <w:rFonts w:ascii="Times New Roman" w:hAnsi="Times New Roman" w:cs="Times New Roman" w:hint="default"/>
      </w:rPr>
    </w:lvl>
  </w:abstractNum>
  <w:abstractNum w:abstractNumId="58">
    <w:nsid w:val="4C68721F"/>
    <w:multiLevelType w:val="multilevel"/>
    <w:tmpl w:val="4C68721F"/>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59">
    <w:nsid w:val="4CC86B87"/>
    <w:multiLevelType w:val="multilevel"/>
    <w:tmpl w:val="4CC86B87"/>
    <w:lvl w:ilvl="0">
      <w:start w:val="1"/>
      <w:numFmt w:val="decimal"/>
      <w:lvlText w:val="%1、"/>
      <w:lvlJc w:val="left"/>
      <w:pPr>
        <w:ind w:left="564" w:hanging="420"/>
      </w:pPr>
      <w:rPr>
        <w:rFonts w:ascii="微软雅黑" w:eastAsia="微软雅黑" w:hAnsi="微软雅黑" w:hint="eastAsia"/>
        <w:color w:val="565656"/>
        <w:sz w:val="18"/>
        <w:szCs w:val="18"/>
      </w:rPr>
    </w:lvl>
    <w:lvl w:ilvl="1">
      <w:start w:val="1"/>
      <w:numFmt w:val="lowerLetter"/>
      <w:lvlText w:val="%2)"/>
      <w:lvlJc w:val="left"/>
      <w:pPr>
        <w:ind w:left="984" w:hanging="420"/>
      </w:pPr>
      <w:rPr>
        <w:rFonts w:ascii="宋体" w:eastAsia="宋体" w:hAnsi="宋体" w:hint="eastAsia"/>
      </w:rPr>
    </w:lvl>
    <w:lvl w:ilvl="2">
      <w:start w:val="1"/>
      <w:numFmt w:val="lowerRoman"/>
      <w:lvlText w:val="%3."/>
      <w:lvlJc w:val="right"/>
      <w:pPr>
        <w:ind w:left="1404" w:hanging="420"/>
      </w:pPr>
      <w:rPr>
        <w:rFonts w:ascii="宋体" w:eastAsia="宋体" w:hAnsi="宋体" w:hint="eastAsia"/>
      </w:rPr>
    </w:lvl>
    <w:lvl w:ilvl="3">
      <w:start w:val="1"/>
      <w:numFmt w:val="decimal"/>
      <w:lvlText w:val="%4."/>
      <w:lvlJc w:val="left"/>
      <w:pPr>
        <w:ind w:left="1824" w:hanging="420"/>
      </w:pPr>
      <w:rPr>
        <w:rFonts w:ascii="宋体" w:eastAsia="宋体" w:hAnsi="宋体" w:hint="eastAsia"/>
      </w:rPr>
    </w:lvl>
    <w:lvl w:ilvl="4">
      <w:start w:val="1"/>
      <w:numFmt w:val="lowerLetter"/>
      <w:lvlText w:val="%5)"/>
      <w:lvlJc w:val="left"/>
      <w:pPr>
        <w:ind w:left="2244" w:hanging="420"/>
      </w:pPr>
      <w:rPr>
        <w:rFonts w:ascii="宋体" w:eastAsia="宋体" w:hAnsi="宋体" w:hint="eastAsia"/>
      </w:rPr>
    </w:lvl>
    <w:lvl w:ilvl="5">
      <w:start w:val="1"/>
      <w:numFmt w:val="lowerRoman"/>
      <w:lvlText w:val="%6."/>
      <w:lvlJc w:val="right"/>
      <w:pPr>
        <w:ind w:left="2664" w:hanging="420"/>
      </w:pPr>
      <w:rPr>
        <w:rFonts w:ascii="宋体" w:eastAsia="宋体" w:hAnsi="宋体" w:hint="eastAsia"/>
      </w:rPr>
    </w:lvl>
    <w:lvl w:ilvl="6">
      <w:start w:val="1"/>
      <w:numFmt w:val="decimal"/>
      <w:lvlText w:val="%7."/>
      <w:lvlJc w:val="left"/>
      <w:pPr>
        <w:ind w:left="3084" w:hanging="420"/>
      </w:pPr>
      <w:rPr>
        <w:rFonts w:ascii="宋体" w:eastAsia="宋体" w:hAnsi="宋体" w:hint="eastAsia"/>
      </w:rPr>
    </w:lvl>
    <w:lvl w:ilvl="7">
      <w:start w:val="1"/>
      <w:numFmt w:val="lowerLetter"/>
      <w:lvlText w:val="%8)"/>
      <w:lvlJc w:val="left"/>
      <w:pPr>
        <w:ind w:left="3504" w:hanging="420"/>
      </w:pPr>
      <w:rPr>
        <w:rFonts w:ascii="宋体" w:eastAsia="宋体" w:hAnsi="宋体" w:hint="eastAsia"/>
      </w:rPr>
    </w:lvl>
    <w:lvl w:ilvl="8">
      <w:start w:val="1"/>
      <w:numFmt w:val="lowerRoman"/>
      <w:lvlText w:val="%9."/>
      <w:lvlJc w:val="right"/>
      <w:pPr>
        <w:ind w:left="3924" w:hanging="420"/>
      </w:pPr>
      <w:rPr>
        <w:rFonts w:ascii="宋体" w:eastAsia="宋体" w:hAnsi="宋体" w:hint="eastAsia"/>
      </w:rPr>
    </w:lvl>
  </w:abstractNum>
  <w:abstractNum w:abstractNumId="60">
    <w:nsid w:val="4D447AE1"/>
    <w:multiLevelType w:val="multilevel"/>
    <w:tmpl w:val="4D447AE1"/>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61">
    <w:nsid w:val="4E8D2CC9"/>
    <w:multiLevelType w:val="multilevel"/>
    <w:tmpl w:val="4E8D2CC9"/>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62">
    <w:nsid w:val="50440FC2"/>
    <w:multiLevelType w:val="multilevel"/>
    <w:tmpl w:val="50440FC2"/>
    <w:lvl w:ilvl="0">
      <w:start w:val="1"/>
      <w:numFmt w:val="decimal"/>
      <w:lvlText w:val="%1、"/>
      <w:lvlJc w:val="left"/>
      <w:pPr>
        <w:ind w:left="840" w:hanging="420"/>
      </w:pPr>
      <w:rPr>
        <w:rFonts w:ascii="Cambria" w:eastAsia="微软雅黑" w:hAnsi="Cambria" w:cs="黑体" w:hint="default"/>
      </w:rPr>
    </w:lvl>
    <w:lvl w:ilvl="1">
      <w:start w:val="1"/>
      <w:numFmt w:val="lowerLetter"/>
      <w:lvlText w:val="%2)"/>
      <w:lvlJc w:val="left"/>
      <w:pPr>
        <w:ind w:left="1260" w:hanging="420"/>
      </w:pPr>
      <w:rPr>
        <w:rFonts w:ascii="Times New Roman" w:hAnsi="Times New Roman" w:cs="Times New Roman" w:hint="default"/>
      </w:rPr>
    </w:lvl>
    <w:lvl w:ilvl="2">
      <w:start w:val="1"/>
      <w:numFmt w:val="lowerRoman"/>
      <w:lvlText w:val="%3."/>
      <w:lvlJc w:val="right"/>
      <w:pPr>
        <w:ind w:left="1680" w:hanging="420"/>
      </w:pPr>
      <w:rPr>
        <w:rFonts w:ascii="Times New Roman" w:hAnsi="Times New Roman" w:cs="Times New Roman" w:hint="default"/>
      </w:rPr>
    </w:lvl>
    <w:lvl w:ilvl="3">
      <w:start w:val="1"/>
      <w:numFmt w:val="decimal"/>
      <w:lvlText w:val="%4."/>
      <w:lvlJc w:val="left"/>
      <w:pPr>
        <w:ind w:left="2100" w:hanging="420"/>
      </w:pPr>
      <w:rPr>
        <w:rFonts w:ascii="Times New Roman" w:hAnsi="Times New Roman" w:cs="Times New Roman" w:hint="default"/>
      </w:rPr>
    </w:lvl>
    <w:lvl w:ilvl="4">
      <w:start w:val="1"/>
      <w:numFmt w:val="lowerLetter"/>
      <w:lvlText w:val="%5)"/>
      <w:lvlJc w:val="left"/>
      <w:pPr>
        <w:ind w:left="2520" w:hanging="420"/>
      </w:pPr>
      <w:rPr>
        <w:rFonts w:ascii="Times New Roman" w:hAnsi="Times New Roman" w:cs="Times New Roman" w:hint="default"/>
      </w:rPr>
    </w:lvl>
    <w:lvl w:ilvl="5">
      <w:start w:val="1"/>
      <w:numFmt w:val="lowerRoman"/>
      <w:lvlText w:val="%6."/>
      <w:lvlJc w:val="right"/>
      <w:pPr>
        <w:ind w:left="2940" w:hanging="420"/>
      </w:pPr>
      <w:rPr>
        <w:rFonts w:ascii="Times New Roman" w:hAnsi="Times New Roman" w:cs="Times New Roman" w:hint="default"/>
      </w:rPr>
    </w:lvl>
    <w:lvl w:ilvl="6">
      <w:start w:val="1"/>
      <w:numFmt w:val="decimal"/>
      <w:lvlText w:val="%7."/>
      <w:lvlJc w:val="left"/>
      <w:pPr>
        <w:ind w:left="3360" w:hanging="420"/>
      </w:pPr>
      <w:rPr>
        <w:rFonts w:ascii="Times New Roman" w:hAnsi="Times New Roman" w:cs="Times New Roman" w:hint="default"/>
      </w:rPr>
    </w:lvl>
    <w:lvl w:ilvl="7">
      <w:start w:val="1"/>
      <w:numFmt w:val="lowerLetter"/>
      <w:lvlText w:val="%8)"/>
      <w:lvlJc w:val="left"/>
      <w:pPr>
        <w:ind w:left="3780" w:hanging="420"/>
      </w:pPr>
      <w:rPr>
        <w:rFonts w:ascii="Times New Roman" w:hAnsi="Times New Roman" w:cs="Times New Roman" w:hint="default"/>
      </w:rPr>
    </w:lvl>
    <w:lvl w:ilvl="8">
      <w:start w:val="1"/>
      <w:numFmt w:val="lowerRoman"/>
      <w:lvlText w:val="%9."/>
      <w:lvlJc w:val="right"/>
      <w:pPr>
        <w:ind w:left="4200" w:hanging="420"/>
      </w:pPr>
      <w:rPr>
        <w:rFonts w:ascii="Times New Roman" w:hAnsi="Times New Roman" w:cs="Times New Roman" w:hint="default"/>
      </w:rPr>
    </w:lvl>
  </w:abstractNum>
  <w:abstractNum w:abstractNumId="63">
    <w:nsid w:val="517664A1"/>
    <w:multiLevelType w:val="multilevel"/>
    <w:tmpl w:val="517664A1"/>
    <w:lvl w:ilvl="0">
      <w:start w:val="1"/>
      <w:numFmt w:val="decimal"/>
      <w:lvlText w:val="（%1）"/>
      <w:lvlJc w:val="left"/>
      <w:pPr>
        <w:ind w:left="840" w:hanging="420"/>
      </w:pPr>
      <w:rPr>
        <w:rFonts w:cs="Times New Roman" w:hint="eastAsia"/>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64">
    <w:nsid w:val="55474A41"/>
    <w:multiLevelType w:val="multilevel"/>
    <w:tmpl w:val="55474A41"/>
    <w:lvl w:ilvl="0">
      <w:start w:val="1"/>
      <w:numFmt w:val="chineseCountingThousand"/>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65">
    <w:nsid w:val="575F26B5"/>
    <w:multiLevelType w:val="multilevel"/>
    <w:tmpl w:val="575F26B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66">
    <w:nsid w:val="58550610"/>
    <w:multiLevelType w:val="multilevel"/>
    <w:tmpl w:val="58550610"/>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67">
    <w:nsid w:val="59821B00"/>
    <w:multiLevelType w:val="multilevel"/>
    <w:tmpl w:val="59821B00"/>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68">
    <w:nsid w:val="5B645D80"/>
    <w:multiLevelType w:val="hybridMultilevel"/>
    <w:tmpl w:val="5E462104"/>
    <w:lvl w:ilvl="0" w:tplc="0409000F">
      <w:start w:val="1"/>
      <w:numFmt w:val="decimal"/>
      <w:lvlText w:val="%1."/>
      <w:lvlJc w:val="left"/>
      <w:pPr>
        <w:ind w:left="704"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9">
    <w:nsid w:val="5B807DE3"/>
    <w:multiLevelType w:val="multilevel"/>
    <w:tmpl w:val="5B807DE3"/>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70">
    <w:nsid w:val="5DDB51FC"/>
    <w:multiLevelType w:val="multilevel"/>
    <w:tmpl w:val="5DDB51FC"/>
    <w:lvl w:ilvl="0">
      <w:start w:val="1"/>
      <w:numFmt w:val="decimal"/>
      <w:lvlText w:val="%1."/>
      <w:lvlJc w:val="left"/>
      <w:pPr>
        <w:ind w:left="420" w:hanging="420"/>
      </w:pPr>
      <w:rPr>
        <w:rFonts w:ascii="Times New Roman" w:hAnsi="Times New Roman" w:cs="Times New Roman" w:hint="default"/>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71">
    <w:nsid w:val="5F300119"/>
    <w:multiLevelType w:val="multilevel"/>
    <w:tmpl w:val="5F300119"/>
    <w:lvl w:ilvl="0">
      <w:start w:val="1"/>
      <w:numFmt w:val="decimal"/>
      <w:lvlText w:val="（%1）"/>
      <w:lvlJc w:val="left"/>
      <w:pPr>
        <w:ind w:left="420" w:hanging="420"/>
      </w:pPr>
      <w:rPr>
        <w:rFonts w:hint="eastAsia"/>
      </w:r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2">
    <w:nsid w:val="60033084"/>
    <w:multiLevelType w:val="multilevel"/>
    <w:tmpl w:val="60033084"/>
    <w:lvl w:ilvl="0">
      <w:start w:val="1"/>
      <w:numFmt w:val="decimal"/>
      <w:lvlText w:val="%1、"/>
      <w:lvlJc w:val="left"/>
      <w:pPr>
        <w:ind w:left="564" w:hanging="420"/>
      </w:pPr>
      <w:rPr>
        <w:rFonts w:ascii="微软雅黑" w:eastAsia="微软雅黑" w:hAnsi="微软雅黑" w:hint="eastAsia"/>
        <w:color w:val="565656"/>
        <w:sz w:val="18"/>
        <w:szCs w:val="18"/>
      </w:rPr>
    </w:lvl>
    <w:lvl w:ilvl="1">
      <w:start w:val="1"/>
      <w:numFmt w:val="lowerLetter"/>
      <w:lvlText w:val="%2)"/>
      <w:lvlJc w:val="left"/>
      <w:pPr>
        <w:ind w:left="984" w:hanging="420"/>
      </w:pPr>
      <w:rPr>
        <w:rFonts w:ascii="宋体" w:eastAsia="宋体" w:hAnsi="宋体" w:hint="eastAsia"/>
      </w:rPr>
    </w:lvl>
    <w:lvl w:ilvl="2">
      <w:start w:val="1"/>
      <w:numFmt w:val="lowerRoman"/>
      <w:lvlText w:val="%3."/>
      <w:lvlJc w:val="right"/>
      <w:pPr>
        <w:ind w:left="1404" w:hanging="420"/>
      </w:pPr>
      <w:rPr>
        <w:rFonts w:ascii="宋体" w:eastAsia="宋体" w:hAnsi="宋体" w:hint="eastAsia"/>
      </w:rPr>
    </w:lvl>
    <w:lvl w:ilvl="3">
      <w:start w:val="1"/>
      <w:numFmt w:val="decimal"/>
      <w:lvlText w:val="%4."/>
      <w:lvlJc w:val="left"/>
      <w:pPr>
        <w:ind w:left="1824" w:hanging="420"/>
      </w:pPr>
      <w:rPr>
        <w:rFonts w:ascii="宋体" w:eastAsia="宋体" w:hAnsi="宋体" w:hint="eastAsia"/>
      </w:rPr>
    </w:lvl>
    <w:lvl w:ilvl="4">
      <w:start w:val="1"/>
      <w:numFmt w:val="lowerLetter"/>
      <w:lvlText w:val="%5)"/>
      <w:lvlJc w:val="left"/>
      <w:pPr>
        <w:ind w:left="2244" w:hanging="420"/>
      </w:pPr>
      <w:rPr>
        <w:rFonts w:ascii="宋体" w:eastAsia="宋体" w:hAnsi="宋体" w:hint="eastAsia"/>
      </w:rPr>
    </w:lvl>
    <w:lvl w:ilvl="5">
      <w:start w:val="1"/>
      <w:numFmt w:val="lowerRoman"/>
      <w:lvlText w:val="%6."/>
      <w:lvlJc w:val="right"/>
      <w:pPr>
        <w:ind w:left="2664" w:hanging="420"/>
      </w:pPr>
      <w:rPr>
        <w:rFonts w:ascii="宋体" w:eastAsia="宋体" w:hAnsi="宋体" w:hint="eastAsia"/>
      </w:rPr>
    </w:lvl>
    <w:lvl w:ilvl="6">
      <w:start w:val="1"/>
      <w:numFmt w:val="decimal"/>
      <w:lvlText w:val="%7."/>
      <w:lvlJc w:val="left"/>
      <w:pPr>
        <w:ind w:left="3084" w:hanging="420"/>
      </w:pPr>
      <w:rPr>
        <w:rFonts w:ascii="宋体" w:eastAsia="宋体" w:hAnsi="宋体" w:hint="eastAsia"/>
      </w:rPr>
    </w:lvl>
    <w:lvl w:ilvl="7">
      <w:start w:val="1"/>
      <w:numFmt w:val="lowerLetter"/>
      <w:lvlText w:val="%8)"/>
      <w:lvlJc w:val="left"/>
      <w:pPr>
        <w:ind w:left="3504" w:hanging="420"/>
      </w:pPr>
      <w:rPr>
        <w:rFonts w:ascii="宋体" w:eastAsia="宋体" w:hAnsi="宋体" w:hint="eastAsia"/>
      </w:rPr>
    </w:lvl>
    <w:lvl w:ilvl="8">
      <w:start w:val="1"/>
      <w:numFmt w:val="lowerRoman"/>
      <w:lvlText w:val="%9."/>
      <w:lvlJc w:val="right"/>
      <w:pPr>
        <w:ind w:left="3924" w:hanging="420"/>
      </w:pPr>
      <w:rPr>
        <w:rFonts w:ascii="宋体" w:eastAsia="宋体" w:hAnsi="宋体" w:hint="eastAsia"/>
      </w:rPr>
    </w:lvl>
  </w:abstractNum>
  <w:abstractNum w:abstractNumId="73">
    <w:nsid w:val="61437FE4"/>
    <w:multiLevelType w:val="multilevel"/>
    <w:tmpl w:val="61437FE4"/>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74">
    <w:nsid w:val="66C71ACF"/>
    <w:multiLevelType w:val="multilevel"/>
    <w:tmpl w:val="66C71ACF"/>
    <w:lvl w:ilvl="0">
      <w:start w:val="1"/>
      <w:numFmt w:val="chineseCountingThousand"/>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75">
    <w:nsid w:val="6B0B567E"/>
    <w:multiLevelType w:val="multilevel"/>
    <w:tmpl w:val="6B0B567E"/>
    <w:lvl w:ilvl="0">
      <w:start w:val="1"/>
      <w:numFmt w:val="decimal"/>
      <w:lvlText w:val="（%1）"/>
      <w:lvlJc w:val="left"/>
      <w:pPr>
        <w:ind w:left="840" w:hanging="420"/>
      </w:pPr>
      <w:rPr>
        <w:rFonts w:hint="eastAsia"/>
      </w:rPr>
    </w:lvl>
    <w:lvl w:ilvl="1">
      <w:start w:val="1"/>
      <w:numFmt w:val="lowerLetter"/>
      <w:lvlText w:val="%2)"/>
      <w:lvlJc w:val="left"/>
      <w:pPr>
        <w:ind w:left="1260" w:hanging="420"/>
      </w:pPr>
      <w:rPr>
        <w:rFonts w:ascii="Times New Roman" w:hAnsi="Times New Roman" w:cs="Times New Roman" w:hint="default"/>
      </w:rPr>
    </w:lvl>
    <w:lvl w:ilvl="2">
      <w:start w:val="1"/>
      <w:numFmt w:val="lowerRoman"/>
      <w:lvlText w:val="%3."/>
      <w:lvlJc w:val="right"/>
      <w:pPr>
        <w:ind w:left="1680" w:hanging="420"/>
      </w:pPr>
      <w:rPr>
        <w:rFonts w:ascii="Times New Roman" w:hAnsi="Times New Roman" w:cs="Times New Roman" w:hint="default"/>
      </w:rPr>
    </w:lvl>
    <w:lvl w:ilvl="3">
      <w:start w:val="1"/>
      <w:numFmt w:val="decimal"/>
      <w:lvlText w:val="%4."/>
      <w:lvlJc w:val="left"/>
      <w:pPr>
        <w:ind w:left="2100" w:hanging="420"/>
      </w:pPr>
      <w:rPr>
        <w:rFonts w:ascii="Times New Roman" w:hAnsi="Times New Roman" w:cs="Times New Roman" w:hint="default"/>
      </w:rPr>
    </w:lvl>
    <w:lvl w:ilvl="4">
      <w:start w:val="1"/>
      <w:numFmt w:val="lowerLetter"/>
      <w:lvlText w:val="%5)"/>
      <w:lvlJc w:val="left"/>
      <w:pPr>
        <w:ind w:left="2520" w:hanging="420"/>
      </w:pPr>
      <w:rPr>
        <w:rFonts w:ascii="Times New Roman" w:hAnsi="Times New Roman" w:cs="Times New Roman" w:hint="default"/>
      </w:rPr>
    </w:lvl>
    <w:lvl w:ilvl="5">
      <w:start w:val="1"/>
      <w:numFmt w:val="lowerRoman"/>
      <w:lvlText w:val="%6."/>
      <w:lvlJc w:val="right"/>
      <w:pPr>
        <w:ind w:left="2940" w:hanging="420"/>
      </w:pPr>
      <w:rPr>
        <w:rFonts w:ascii="Times New Roman" w:hAnsi="Times New Roman" w:cs="Times New Roman" w:hint="default"/>
      </w:rPr>
    </w:lvl>
    <w:lvl w:ilvl="6">
      <w:start w:val="1"/>
      <w:numFmt w:val="decimal"/>
      <w:lvlText w:val="%7."/>
      <w:lvlJc w:val="left"/>
      <w:pPr>
        <w:ind w:left="3360" w:hanging="420"/>
      </w:pPr>
      <w:rPr>
        <w:rFonts w:ascii="Times New Roman" w:hAnsi="Times New Roman" w:cs="Times New Roman" w:hint="default"/>
      </w:rPr>
    </w:lvl>
    <w:lvl w:ilvl="7">
      <w:start w:val="1"/>
      <w:numFmt w:val="lowerLetter"/>
      <w:lvlText w:val="%8)"/>
      <w:lvlJc w:val="left"/>
      <w:pPr>
        <w:ind w:left="3780" w:hanging="420"/>
      </w:pPr>
      <w:rPr>
        <w:rFonts w:ascii="Times New Roman" w:hAnsi="Times New Roman" w:cs="Times New Roman" w:hint="default"/>
      </w:rPr>
    </w:lvl>
    <w:lvl w:ilvl="8">
      <w:start w:val="1"/>
      <w:numFmt w:val="lowerRoman"/>
      <w:lvlText w:val="%9."/>
      <w:lvlJc w:val="right"/>
      <w:pPr>
        <w:ind w:left="4200" w:hanging="420"/>
      </w:pPr>
      <w:rPr>
        <w:rFonts w:ascii="Times New Roman" w:hAnsi="Times New Roman" w:cs="Times New Roman" w:hint="default"/>
      </w:rPr>
    </w:lvl>
  </w:abstractNum>
  <w:abstractNum w:abstractNumId="76">
    <w:nsid w:val="6B22420F"/>
    <w:multiLevelType w:val="multilevel"/>
    <w:tmpl w:val="6B22420F"/>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7">
    <w:nsid w:val="6BBE3263"/>
    <w:multiLevelType w:val="multilevel"/>
    <w:tmpl w:val="6BBE3263"/>
    <w:lvl w:ilvl="0">
      <w:start w:val="1"/>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8">
    <w:nsid w:val="6C327C51"/>
    <w:multiLevelType w:val="multilevel"/>
    <w:tmpl w:val="6C327C51"/>
    <w:lvl w:ilvl="0">
      <w:start w:val="1"/>
      <w:numFmt w:val="decimal"/>
      <w:lvlText w:val="%1、"/>
      <w:lvlJc w:val="left"/>
      <w:pPr>
        <w:ind w:left="564" w:hanging="420"/>
      </w:pPr>
      <w:rPr>
        <w:rFonts w:ascii="微软雅黑" w:eastAsia="微软雅黑" w:hAnsi="微软雅黑" w:hint="eastAsia"/>
        <w:color w:val="565656"/>
        <w:sz w:val="18"/>
        <w:szCs w:val="18"/>
      </w:rPr>
    </w:lvl>
    <w:lvl w:ilvl="1">
      <w:start w:val="1"/>
      <w:numFmt w:val="lowerLetter"/>
      <w:lvlText w:val="%2)"/>
      <w:lvlJc w:val="left"/>
      <w:pPr>
        <w:ind w:left="984" w:hanging="420"/>
      </w:pPr>
      <w:rPr>
        <w:rFonts w:ascii="宋体" w:eastAsia="宋体" w:hAnsi="宋体" w:hint="eastAsia"/>
      </w:rPr>
    </w:lvl>
    <w:lvl w:ilvl="2">
      <w:start w:val="1"/>
      <w:numFmt w:val="lowerRoman"/>
      <w:lvlText w:val="%3."/>
      <w:lvlJc w:val="right"/>
      <w:pPr>
        <w:ind w:left="1404" w:hanging="420"/>
      </w:pPr>
      <w:rPr>
        <w:rFonts w:ascii="宋体" w:eastAsia="宋体" w:hAnsi="宋体" w:hint="eastAsia"/>
      </w:rPr>
    </w:lvl>
    <w:lvl w:ilvl="3">
      <w:start w:val="1"/>
      <w:numFmt w:val="decimal"/>
      <w:lvlText w:val="%4."/>
      <w:lvlJc w:val="left"/>
      <w:pPr>
        <w:ind w:left="1824" w:hanging="420"/>
      </w:pPr>
      <w:rPr>
        <w:rFonts w:ascii="宋体" w:eastAsia="宋体" w:hAnsi="宋体" w:hint="eastAsia"/>
      </w:rPr>
    </w:lvl>
    <w:lvl w:ilvl="4">
      <w:start w:val="1"/>
      <w:numFmt w:val="lowerLetter"/>
      <w:lvlText w:val="%5)"/>
      <w:lvlJc w:val="left"/>
      <w:pPr>
        <w:ind w:left="2244" w:hanging="420"/>
      </w:pPr>
      <w:rPr>
        <w:rFonts w:ascii="宋体" w:eastAsia="宋体" w:hAnsi="宋体" w:hint="eastAsia"/>
      </w:rPr>
    </w:lvl>
    <w:lvl w:ilvl="5">
      <w:start w:val="1"/>
      <w:numFmt w:val="lowerRoman"/>
      <w:lvlText w:val="%6."/>
      <w:lvlJc w:val="right"/>
      <w:pPr>
        <w:ind w:left="2664" w:hanging="420"/>
      </w:pPr>
      <w:rPr>
        <w:rFonts w:ascii="宋体" w:eastAsia="宋体" w:hAnsi="宋体" w:hint="eastAsia"/>
      </w:rPr>
    </w:lvl>
    <w:lvl w:ilvl="6">
      <w:start w:val="1"/>
      <w:numFmt w:val="decimal"/>
      <w:lvlText w:val="%7."/>
      <w:lvlJc w:val="left"/>
      <w:pPr>
        <w:ind w:left="3084" w:hanging="420"/>
      </w:pPr>
      <w:rPr>
        <w:rFonts w:ascii="宋体" w:eastAsia="宋体" w:hAnsi="宋体" w:hint="eastAsia"/>
      </w:rPr>
    </w:lvl>
    <w:lvl w:ilvl="7">
      <w:start w:val="1"/>
      <w:numFmt w:val="lowerLetter"/>
      <w:lvlText w:val="%8)"/>
      <w:lvlJc w:val="left"/>
      <w:pPr>
        <w:ind w:left="3504" w:hanging="420"/>
      </w:pPr>
      <w:rPr>
        <w:rFonts w:ascii="宋体" w:eastAsia="宋体" w:hAnsi="宋体" w:hint="eastAsia"/>
      </w:rPr>
    </w:lvl>
    <w:lvl w:ilvl="8">
      <w:start w:val="1"/>
      <w:numFmt w:val="lowerRoman"/>
      <w:lvlText w:val="%9."/>
      <w:lvlJc w:val="right"/>
      <w:pPr>
        <w:ind w:left="3924" w:hanging="420"/>
      </w:pPr>
      <w:rPr>
        <w:rFonts w:ascii="宋体" w:eastAsia="宋体" w:hAnsi="宋体" w:hint="eastAsia"/>
      </w:rPr>
    </w:lvl>
  </w:abstractNum>
  <w:abstractNum w:abstractNumId="79">
    <w:nsid w:val="6DD26615"/>
    <w:multiLevelType w:val="multilevel"/>
    <w:tmpl w:val="6DD26615"/>
    <w:lvl w:ilvl="0">
      <w:start w:val="1"/>
      <w:numFmt w:val="decimal"/>
      <w:lvlText w:val="%1."/>
      <w:lvlJc w:val="left"/>
      <w:pPr>
        <w:ind w:left="564" w:hanging="420"/>
      </w:pPr>
      <w:rPr>
        <w:rFonts w:cs="Times New Roman"/>
      </w:rPr>
    </w:lvl>
    <w:lvl w:ilvl="1">
      <w:start w:val="1"/>
      <w:numFmt w:val="lowerLetter"/>
      <w:lvlText w:val="%2)"/>
      <w:lvlJc w:val="left"/>
      <w:pPr>
        <w:ind w:left="984" w:hanging="420"/>
      </w:pPr>
      <w:rPr>
        <w:rFonts w:cs="Times New Roman"/>
      </w:rPr>
    </w:lvl>
    <w:lvl w:ilvl="2">
      <w:start w:val="1"/>
      <w:numFmt w:val="lowerRoman"/>
      <w:lvlText w:val="%3."/>
      <w:lvlJc w:val="right"/>
      <w:pPr>
        <w:ind w:left="1404" w:hanging="420"/>
      </w:pPr>
      <w:rPr>
        <w:rFonts w:cs="Times New Roman"/>
      </w:rPr>
    </w:lvl>
    <w:lvl w:ilvl="3">
      <w:start w:val="1"/>
      <w:numFmt w:val="decimal"/>
      <w:lvlText w:val="%4."/>
      <w:lvlJc w:val="left"/>
      <w:pPr>
        <w:ind w:left="1824" w:hanging="420"/>
      </w:pPr>
      <w:rPr>
        <w:rFonts w:cs="Times New Roman"/>
      </w:rPr>
    </w:lvl>
    <w:lvl w:ilvl="4">
      <w:start w:val="1"/>
      <w:numFmt w:val="lowerLetter"/>
      <w:lvlText w:val="%5)"/>
      <w:lvlJc w:val="left"/>
      <w:pPr>
        <w:ind w:left="2244" w:hanging="420"/>
      </w:pPr>
      <w:rPr>
        <w:rFonts w:cs="Times New Roman"/>
      </w:rPr>
    </w:lvl>
    <w:lvl w:ilvl="5">
      <w:start w:val="1"/>
      <w:numFmt w:val="lowerRoman"/>
      <w:lvlText w:val="%6."/>
      <w:lvlJc w:val="right"/>
      <w:pPr>
        <w:ind w:left="2664" w:hanging="420"/>
      </w:pPr>
      <w:rPr>
        <w:rFonts w:cs="Times New Roman"/>
      </w:rPr>
    </w:lvl>
    <w:lvl w:ilvl="6">
      <w:start w:val="1"/>
      <w:numFmt w:val="decimal"/>
      <w:lvlText w:val="%7."/>
      <w:lvlJc w:val="left"/>
      <w:pPr>
        <w:ind w:left="3084" w:hanging="420"/>
      </w:pPr>
      <w:rPr>
        <w:rFonts w:cs="Times New Roman"/>
      </w:rPr>
    </w:lvl>
    <w:lvl w:ilvl="7">
      <w:start w:val="1"/>
      <w:numFmt w:val="lowerLetter"/>
      <w:lvlText w:val="%8)"/>
      <w:lvlJc w:val="left"/>
      <w:pPr>
        <w:ind w:left="3504" w:hanging="420"/>
      </w:pPr>
      <w:rPr>
        <w:rFonts w:cs="Times New Roman"/>
      </w:rPr>
    </w:lvl>
    <w:lvl w:ilvl="8">
      <w:start w:val="1"/>
      <w:numFmt w:val="lowerRoman"/>
      <w:lvlText w:val="%9."/>
      <w:lvlJc w:val="right"/>
      <w:pPr>
        <w:ind w:left="3924" w:hanging="420"/>
      </w:pPr>
      <w:rPr>
        <w:rFonts w:cs="Times New Roman"/>
      </w:rPr>
    </w:lvl>
  </w:abstractNum>
  <w:abstractNum w:abstractNumId="80">
    <w:nsid w:val="6F0727DB"/>
    <w:multiLevelType w:val="multilevel"/>
    <w:tmpl w:val="6F0727DB"/>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81">
    <w:nsid w:val="70427334"/>
    <w:multiLevelType w:val="multilevel"/>
    <w:tmpl w:val="70427334"/>
    <w:lvl w:ilvl="0">
      <w:start w:val="1"/>
      <w:numFmt w:val="decimal"/>
      <w:lvlText w:val="（%1）"/>
      <w:lvlJc w:val="left"/>
      <w:pPr>
        <w:ind w:left="840" w:hanging="420"/>
      </w:pPr>
      <w:rPr>
        <w:rFonts w:hint="eastAsia"/>
      </w:rPr>
    </w:lvl>
    <w:lvl w:ilvl="1">
      <w:start w:val="1"/>
      <w:numFmt w:val="lowerLetter"/>
      <w:lvlText w:val="%2)"/>
      <w:lvlJc w:val="left"/>
      <w:pPr>
        <w:ind w:left="1260" w:hanging="420"/>
      </w:pPr>
      <w:rPr>
        <w:rFonts w:ascii="Times New Roman" w:hAnsi="Times New Roman" w:cs="Times New Roman" w:hint="default"/>
      </w:rPr>
    </w:lvl>
    <w:lvl w:ilvl="2">
      <w:start w:val="1"/>
      <w:numFmt w:val="lowerRoman"/>
      <w:lvlText w:val="%3."/>
      <w:lvlJc w:val="right"/>
      <w:pPr>
        <w:ind w:left="1680" w:hanging="420"/>
      </w:pPr>
      <w:rPr>
        <w:rFonts w:ascii="Times New Roman" w:hAnsi="Times New Roman" w:cs="Times New Roman" w:hint="default"/>
      </w:rPr>
    </w:lvl>
    <w:lvl w:ilvl="3">
      <w:start w:val="1"/>
      <w:numFmt w:val="decimal"/>
      <w:lvlText w:val="%4."/>
      <w:lvlJc w:val="left"/>
      <w:pPr>
        <w:ind w:left="2100" w:hanging="420"/>
      </w:pPr>
      <w:rPr>
        <w:rFonts w:ascii="Times New Roman" w:hAnsi="Times New Roman" w:cs="Times New Roman" w:hint="default"/>
      </w:rPr>
    </w:lvl>
    <w:lvl w:ilvl="4">
      <w:start w:val="1"/>
      <w:numFmt w:val="lowerLetter"/>
      <w:lvlText w:val="%5)"/>
      <w:lvlJc w:val="left"/>
      <w:pPr>
        <w:ind w:left="2520" w:hanging="420"/>
      </w:pPr>
      <w:rPr>
        <w:rFonts w:ascii="Times New Roman" w:hAnsi="Times New Roman" w:cs="Times New Roman" w:hint="default"/>
      </w:rPr>
    </w:lvl>
    <w:lvl w:ilvl="5">
      <w:start w:val="1"/>
      <w:numFmt w:val="lowerRoman"/>
      <w:lvlText w:val="%6."/>
      <w:lvlJc w:val="right"/>
      <w:pPr>
        <w:ind w:left="2940" w:hanging="420"/>
      </w:pPr>
      <w:rPr>
        <w:rFonts w:ascii="Times New Roman" w:hAnsi="Times New Roman" w:cs="Times New Roman" w:hint="default"/>
      </w:rPr>
    </w:lvl>
    <w:lvl w:ilvl="6">
      <w:start w:val="1"/>
      <w:numFmt w:val="decimal"/>
      <w:lvlText w:val="%7."/>
      <w:lvlJc w:val="left"/>
      <w:pPr>
        <w:ind w:left="3360" w:hanging="420"/>
      </w:pPr>
      <w:rPr>
        <w:rFonts w:ascii="Times New Roman" w:hAnsi="Times New Roman" w:cs="Times New Roman" w:hint="default"/>
      </w:rPr>
    </w:lvl>
    <w:lvl w:ilvl="7">
      <w:start w:val="1"/>
      <w:numFmt w:val="lowerLetter"/>
      <w:lvlText w:val="%8)"/>
      <w:lvlJc w:val="left"/>
      <w:pPr>
        <w:ind w:left="3780" w:hanging="420"/>
      </w:pPr>
      <w:rPr>
        <w:rFonts w:ascii="Times New Roman" w:hAnsi="Times New Roman" w:cs="Times New Roman" w:hint="default"/>
      </w:rPr>
    </w:lvl>
    <w:lvl w:ilvl="8">
      <w:start w:val="1"/>
      <w:numFmt w:val="lowerRoman"/>
      <w:lvlText w:val="%9."/>
      <w:lvlJc w:val="right"/>
      <w:pPr>
        <w:ind w:left="4200" w:hanging="420"/>
      </w:pPr>
      <w:rPr>
        <w:rFonts w:ascii="Times New Roman" w:hAnsi="Times New Roman" w:cs="Times New Roman" w:hint="default"/>
      </w:rPr>
    </w:lvl>
  </w:abstractNum>
  <w:abstractNum w:abstractNumId="82">
    <w:nsid w:val="707E6C9B"/>
    <w:multiLevelType w:val="multilevel"/>
    <w:tmpl w:val="D0D07718"/>
    <w:lvl w:ilvl="0">
      <w:start w:val="1"/>
      <w:numFmt w:val="chineseCountingThousand"/>
      <w:pStyle w:val="21"/>
      <w:lvlText w:val="%1、"/>
      <w:lvlJc w:val="left"/>
      <w:pPr>
        <w:ind w:left="420" w:hanging="4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3">
    <w:nsid w:val="73171927"/>
    <w:multiLevelType w:val="multilevel"/>
    <w:tmpl w:val="73171927"/>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84">
    <w:nsid w:val="776F1D63"/>
    <w:multiLevelType w:val="multilevel"/>
    <w:tmpl w:val="776F1D63"/>
    <w:lvl w:ilvl="0">
      <w:start w:val="1"/>
      <w:numFmt w:val="decimal"/>
      <w:lvlText w:val="%1."/>
      <w:lvlJc w:val="left"/>
      <w:pPr>
        <w:ind w:left="420" w:hanging="420"/>
      </w:pPr>
    </w:lvl>
    <w:lvl w:ilvl="1">
      <w:start w:val="1"/>
      <w:numFmt w:val="lowerLetter"/>
      <w:lvlText w:val="%2)"/>
      <w:lvlJc w:val="left"/>
      <w:pPr>
        <w:ind w:left="874"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5">
    <w:nsid w:val="785B03B3"/>
    <w:multiLevelType w:val="multilevel"/>
    <w:tmpl w:val="785B03B3"/>
    <w:lvl w:ilvl="0">
      <w:start w:val="1"/>
      <w:numFmt w:val="decimal"/>
      <w:lvlText w:val="（%1）"/>
      <w:lvlJc w:val="left"/>
      <w:pPr>
        <w:ind w:left="840" w:hanging="420"/>
      </w:pPr>
      <w:rPr>
        <w:rFonts w:hint="eastAsia"/>
      </w:rPr>
    </w:lvl>
    <w:lvl w:ilvl="1">
      <w:start w:val="1"/>
      <w:numFmt w:val="lowerLetter"/>
      <w:lvlText w:val="%2)"/>
      <w:lvlJc w:val="left"/>
      <w:pPr>
        <w:ind w:left="1260" w:hanging="420"/>
      </w:pPr>
      <w:rPr>
        <w:rFonts w:ascii="Times New Roman" w:hAnsi="Times New Roman" w:cs="Times New Roman" w:hint="default"/>
      </w:rPr>
    </w:lvl>
    <w:lvl w:ilvl="2">
      <w:start w:val="1"/>
      <w:numFmt w:val="lowerRoman"/>
      <w:lvlText w:val="%3."/>
      <w:lvlJc w:val="right"/>
      <w:pPr>
        <w:ind w:left="1680" w:hanging="420"/>
      </w:pPr>
      <w:rPr>
        <w:rFonts w:ascii="Times New Roman" w:hAnsi="Times New Roman" w:cs="Times New Roman" w:hint="default"/>
      </w:rPr>
    </w:lvl>
    <w:lvl w:ilvl="3">
      <w:start w:val="1"/>
      <w:numFmt w:val="decimal"/>
      <w:lvlText w:val="%4."/>
      <w:lvlJc w:val="left"/>
      <w:pPr>
        <w:ind w:left="2100" w:hanging="420"/>
      </w:pPr>
      <w:rPr>
        <w:rFonts w:ascii="Times New Roman" w:hAnsi="Times New Roman" w:cs="Times New Roman" w:hint="default"/>
      </w:rPr>
    </w:lvl>
    <w:lvl w:ilvl="4">
      <w:start w:val="1"/>
      <w:numFmt w:val="lowerLetter"/>
      <w:lvlText w:val="%5)"/>
      <w:lvlJc w:val="left"/>
      <w:pPr>
        <w:ind w:left="2520" w:hanging="420"/>
      </w:pPr>
      <w:rPr>
        <w:rFonts w:ascii="Times New Roman" w:hAnsi="Times New Roman" w:cs="Times New Roman" w:hint="default"/>
      </w:rPr>
    </w:lvl>
    <w:lvl w:ilvl="5">
      <w:start w:val="1"/>
      <w:numFmt w:val="lowerRoman"/>
      <w:lvlText w:val="%6."/>
      <w:lvlJc w:val="right"/>
      <w:pPr>
        <w:ind w:left="2940" w:hanging="420"/>
      </w:pPr>
      <w:rPr>
        <w:rFonts w:ascii="Times New Roman" w:hAnsi="Times New Roman" w:cs="Times New Roman" w:hint="default"/>
      </w:rPr>
    </w:lvl>
    <w:lvl w:ilvl="6">
      <w:start w:val="1"/>
      <w:numFmt w:val="decimal"/>
      <w:lvlText w:val="%7."/>
      <w:lvlJc w:val="left"/>
      <w:pPr>
        <w:ind w:left="3360" w:hanging="420"/>
      </w:pPr>
      <w:rPr>
        <w:rFonts w:ascii="Times New Roman" w:hAnsi="Times New Roman" w:cs="Times New Roman" w:hint="default"/>
      </w:rPr>
    </w:lvl>
    <w:lvl w:ilvl="7">
      <w:start w:val="1"/>
      <w:numFmt w:val="lowerLetter"/>
      <w:lvlText w:val="%8)"/>
      <w:lvlJc w:val="left"/>
      <w:pPr>
        <w:ind w:left="3780" w:hanging="420"/>
      </w:pPr>
      <w:rPr>
        <w:rFonts w:ascii="Times New Roman" w:hAnsi="Times New Roman" w:cs="Times New Roman" w:hint="default"/>
      </w:rPr>
    </w:lvl>
    <w:lvl w:ilvl="8">
      <w:start w:val="1"/>
      <w:numFmt w:val="lowerRoman"/>
      <w:lvlText w:val="%9."/>
      <w:lvlJc w:val="right"/>
      <w:pPr>
        <w:ind w:left="4200" w:hanging="420"/>
      </w:pPr>
      <w:rPr>
        <w:rFonts w:ascii="Times New Roman" w:hAnsi="Times New Roman" w:cs="Times New Roman" w:hint="default"/>
      </w:rPr>
    </w:lvl>
  </w:abstractNum>
  <w:abstractNum w:abstractNumId="86">
    <w:nsid w:val="7BFB2E6E"/>
    <w:multiLevelType w:val="multilevel"/>
    <w:tmpl w:val="7BFB2E6E"/>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7">
    <w:nsid w:val="7E456D15"/>
    <w:multiLevelType w:val="multilevel"/>
    <w:tmpl w:val="7E456D1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88">
    <w:nsid w:val="7ECA5B94"/>
    <w:multiLevelType w:val="multilevel"/>
    <w:tmpl w:val="7ECA5B94"/>
    <w:lvl w:ilvl="0">
      <w:start w:val="1"/>
      <w:numFmt w:val="decimal"/>
      <w:lvlText w:val="（%1）"/>
      <w:lvlJc w:val="left"/>
      <w:pPr>
        <w:ind w:left="564" w:hanging="420"/>
      </w:pPr>
      <w:rPr>
        <w:rFonts w:cs="Times New Roman" w:hint="eastAsia"/>
      </w:rPr>
    </w:lvl>
    <w:lvl w:ilvl="1">
      <w:start w:val="1"/>
      <w:numFmt w:val="lowerLetter"/>
      <w:lvlText w:val="%2)"/>
      <w:lvlJc w:val="left"/>
      <w:pPr>
        <w:ind w:left="984" w:hanging="420"/>
      </w:pPr>
      <w:rPr>
        <w:rFonts w:cs="Times New Roman"/>
      </w:rPr>
    </w:lvl>
    <w:lvl w:ilvl="2">
      <w:start w:val="1"/>
      <w:numFmt w:val="lowerRoman"/>
      <w:lvlText w:val="%3."/>
      <w:lvlJc w:val="right"/>
      <w:pPr>
        <w:ind w:left="1404" w:hanging="420"/>
      </w:pPr>
      <w:rPr>
        <w:rFonts w:cs="Times New Roman"/>
      </w:rPr>
    </w:lvl>
    <w:lvl w:ilvl="3">
      <w:start w:val="1"/>
      <w:numFmt w:val="decimal"/>
      <w:lvlText w:val="%4."/>
      <w:lvlJc w:val="left"/>
      <w:pPr>
        <w:ind w:left="1824" w:hanging="420"/>
      </w:pPr>
      <w:rPr>
        <w:rFonts w:cs="Times New Roman"/>
      </w:rPr>
    </w:lvl>
    <w:lvl w:ilvl="4">
      <w:start w:val="1"/>
      <w:numFmt w:val="lowerLetter"/>
      <w:lvlText w:val="%5)"/>
      <w:lvlJc w:val="left"/>
      <w:pPr>
        <w:ind w:left="2244" w:hanging="420"/>
      </w:pPr>
      <w:rPr>
        <w:rFonts w:cs="Times New Roman"/>
      </w:rPr>
    </w:lvl>
    <w:lvl w:ilvl="5">
      <w:start w:val="1"/>
      <w:numFmt w:val="lowerRoman"/>
      <w:lvlText w:val="%6."/>
      <w:lvlJc w:val="right"/>
      <w:pPr>
        <w:ind w:left="2664" w:hanging="420"/>
      </w:pPr>
      <w:rPr>
        <w:rFonts w:cs="Times New Roman"/>
      </w:rPr>
    </w:lvl>
    <w:lvl w:ilvl="6">
      <w:start w:val="1"/>
      <w:numFmt w:val="decimal"/>
      <w:lvlText w:val="%7."/>
      <w:lvlJc w:val="left"/>
      <w:pPr>
        <w:ind w:left="3084" w:hanging="420"/>
      </w:pPr>
      <w:rPr>
        <w:rFonts w:cs="Times New Roman"/>
      </w:rPr>
    </w:lvl>
    <w:lvl w:ilvl="7">
      <w:start w:val="1"/>
      <w:numFmt w:val="lowerLetter"/>
      <w:lvlText w:val="%8)"/>
      <w:lvlJc w:val="left"/>
      <w:pPr>
        <w:ind w:left="3504" w:hanging="420"/>
      </w:pPr>
      <w:rPr>
        <w:rFonts w:cs="Times New Roman"/>
      </w:rPr>
    </w:lvl>
    <w:lvl w:ilvl="8">
      <w:start w:val="1"/>
      <w:numFmt w:val="lowerRoman"/>
      <w:lvlText w:val="%9."/>
      <w:lvlJc w:val="right"/>
      <w:pPr>
        <w:ind w:left="3924" w:hanging="420"/>
      </w:pPr>
      <w:rPr>
        <w:rFonts w:cs="Times New Roman"/>
      </w:rPr>
    </w:lvl>
  </w:abstractNum>
  <w:num w:numId="1">
    <w:abstractNumId w:val="45"/>
  </w:num>
  <w:num w:numId="2">
    <w:abstractNumId w:val="1"/>
  </w:num>
  <w:num w:numId="3">
    <w:abstractNumId w:val="4"/>
  </w:num>
  <w:num w:numId="4">
    <w:abstractNumId w:val="2"/>
  </w:num>
  <w:num w:numId="5">
    <w:abstractNumId w:val="3"/>
  </w:num>
  <w:num w:numId="6">
    <w:abstractNumId w:val="0"/>
  </w:num>
  <w:num w:numId="7">
    <w:abstractNumId w:val="5"/>
  </w:num>
  <w:num w:numId="8">
    <w:abstractNumId w:val="36"/>
  </w:num>
  <w:num w:numId="9">
    <w:abstractNumId w:val="9"/>
  </w:num>
  <w:num w:numId="10">
    <w:abstractNumId w:val="15"/>
  </w:num>
  <w:num w:numId="11">
    <w:abstractNumId w:val="31"/>
  </w:num>
  <w:num w:numId="12">
    <w:abstractNumId w:val="10"/>
  </w:num>
  <w:num w:numId="1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50"/>
  </w:num>
  <w:num w:numId="18">
    <w:abstractNumId w:val="79"/>
  </w:num>
  <w:num w:numId="19">
    <w:abstractNumId w:val="88"/>
  </w:num>
  <w:num w:numId="20">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1"/>
  </w:num>
  <w:num w:numId="24">
    <w:abstractNumId w:val="85"/>
  </w:num>
  <w:num w:numId="25">
    <w:abstractNumId w:val="26"/>
  </w:num>
  <w:num w:numId="26">
    <w:abstractNumId w:val="81"/>
  </w:num>
  <w:num w:numId="27">
    <w:abstractNumId w:val="75"/>
  </w:num>
  <w:num w:numId="28">
    <w:abstractNumId w:val="57"/>
    <w:lvlOverride w:ilvl="0">
      <w:startOverride w:val="1"/>
    </w:lvlOverride>
  </w:num>
  <w:num w:numId="29">
    <w:abstractNumId w:val="12"/>
  </w:num>
  <w:num w:numId="30">
    <w:abstractNumId w:val="40"/>
  </w:num>
  <w:num w:numId="31">
    <w:abstractNumId w:val="38"/>
  </w:num>
  <w:num w:numId="32">
    <w:abstractNumId w:val="86"/>
  </w:num>
  <w:num w:numId="33">
    <w:abstractNumId w:val="27"/>
  </w:num>
  <w:num w:numId="34">
    <w:abstractNumId w:val="63"/>
  </w:num>
  <w:num w:numId="35">
    <w:abstractNumId w:val="43"/>
  </w:num>
  <w:num w:numId="36">
    <w:abstractNumId w:val="11"/>
  </w:num>
  <w:num w:numId="37">
    <w:abstractNumId w:val="74"/>
  </w:num>
  <w:num w:numId="38">
    <w:abstractNumId w:val="64"/>
  </w:num>
  <w:num w:numId="39">
    <w:abstractNumId w:val="18"/>
  </w:num>
  <w:num w:numId="40">
    <w:abstractNumId w:val="60"/>
  </w:num>
  <w:num w:numId="41">
    <w:abstractNumId w:val="34"/>
  </w:num>
  <w:num w:numId="42">
    <w:abstractNumId w:val="33"/>
  </w:num>
  <w:num w:numId="43">
    <w:abstractNumId w:val="83"/>
  </w:num>
  <w:num w:numId="44">
    <w:abstractNumId w:val="41"/>
  </w:num>
  <w:num w:numId="45">
    <w:abstractNumId w:val="66"/>
  </w:num>
  <w:num w:numId="46">
    <w:abstractNumId w:val="22"/>
  </w:num>
  <w:num w:numId="47">
    <w:abstractNumId w:val="52"/>
  </w:num>
  <w:num w:numId="48">
    <w:abstractNumId w:val="87"/>
  </w:num>
  <w:num w:numId="49">
    <w:abstractNumId w:val="44"/>
  </w:num>
  <w:num w:numId="50">
    <w:abstractNumId w:val="48"/>
  </w:num>
  <w:num w:numId="51">
    <w:abstractNumId w:val="73"/>
  </w:num>
  <w:num w:numId="52">
    <w:abstractNumId w:val="47"/>
  </w:num>
  <w:num w:numId="53">
    <w:abstractNumId w:val="65"/>
  </w:num>
  <w:num w:numId="54">
    <w:abstractNumId w:val="61"/>
  </w:num>
  <w:num w:numId="55">
    <w:abstractNumId w:val="58"/>
  </w:num>
  <w:num w:numId="56">
    <w:abstractNumId w:val="54"/>
  </w:num>
  <w:num w:numId="57">
    <w:abstractNumId w:val="29"/>
  </w:num>
  <w:num w:numId="58">
    <w:abstractNumId w:val="67"/>
  </w:num>
  <w:num w:numId="59">
    <w:abstractNumId w:val="16"/>
  </w:num>
  <w:num w:numId="60">
    <w:abstractNumId w:val="24"/>
  </w:num>
  <w:num w:numId="61">
    <w:abstractNumId w:val="32"/>
  </w:num>
  <w:num w:numId="62">
    <w:abstractNumId w:val="14"/>
  </w:num>
  <w:num w:numId="63">
    <w:abstractNumId w:val="7"/>
  </w:num>
  <w:num w:numId="64">
    <w:abstractNumId w:val="49"/>
  </w:num>
  <w:num w:numId="65">
    <w:abstractNumId w:val="25"/>
  </w:num>
  <w:num w:numId="66">
    <w:abstractNumId w:val="80"/>
  </w:num>
  <w:num w:numId="67">
    <w:abstractNumId w:val="19"/>
  </w:num>
  <w:num w:numId="68">
    <w:abstractNumId w:val="46"/>
  </w:num>
  <w:num w:numId="69">
    <w:abstractNumId w:val="69"/>
  </w:num>
  <w:num w:numId="70">
    <w:abstractNumId w:val="56"/>
  </w:num>
  <w:num w:numId="71">
    <w:abstractNumId w:val="30"/>
  </w:num>
  <w:num w:numId="7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5"/>
  </w:num>
  <w:num w:numId="74">
    <w:abstractNumId w:val="84"/>
  </w:num>
  <w:num w:numId="7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8"/>
  </w:num>
  <w:num w:numId="79">
    <w:abstractNumId w:val="20"/>
  </w:num>
  <w:num w:numId="8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3"/>
  </w:num>
  <w:num w:numId="82">
    <w:abstractNumId w:val="53"/>
  </w:num>
  <w:num w:numId="83">
    <w:abstractNumId w:val="76"/>
  </w:num>
  <w:num w:numId="84">
    <w:abstractNumId w:val="82"/>
  </w:num>
  <w:num w:numId="85">
    <w:abstractNumId w:val="39"/>
  </w:num>
  <w:num w:numId="86">
    <w:abstractNumId w:val="13"/>
  </w:num>
  <w:num w:numId="87">
    <w:abstractNumId w:val="51"/>
  </w:num>
  <w:num w:numId="88">
    <w:abstractNumId w:val="77"/>
  </w:num>
  <w:num w:numId="89">
    <w:abstractNumId w:val="6"/>
  </w:num>
  <w:num w:numId="90">
    <w:abstractNumId w:val="68"/>
  </w:num>
  <w:num w:numId="91">
    <w:abstractNumId w:val="82"/>
  </w:num>
  <w:num w:numId="92">
    <w:abstractNumId w:val="8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cumentProtection w:edit="readOnly" w:enforcement="0"/>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ataItemList" w:val="&lt;?xml version=&quot;1.0&quot; encoding=&quot;utf-8&quot;?&gt;&lt;dataItemList xmlns=&quot;http://www.gpcsoft.com&quot;&gt;&lt;dataItem&gt;&lt;id&gt;prjCode&lt;/id&gt;&lt;name&gt;项目编号&lt;/name&gt;&lt;value /&gt;&lt;type&gt;项目基本信息&lt;/type&gt;&lt;readOnly&gt;false&lt;/readOnly&gt;&lt;remark&gt;可选格式：竞争性谈判为JZ，公开招标为GK等&lt;/remark&gt;&lt;dataType&gt;string&lt;/dataType&gt;&lt;editType&gt;edit&lt;/editType&gt;&lt;maxLength /&gt;&lt;formatString /&gt;&lt;dataOptions /&gt;&lt;allowDefault&gt;false&lt;/allowDefault&gt;&lt;defaultValue /&gt;&lt;/dataItem&gt;&lt;dataItem&gt;&lt;id&gt;prjName&lt;/id&gt;&lt;name&gt;项目名称&lt;/name&gt;&lt;value /&gt;&lt;type&gt;项目基本信息&lt;/type&gt;&lt;readOnly&gt;false&lt;/readOnly&gt;&lt;remark&gt;可填写采购品名称&lt;/remark&gt;&lt;dataType&gt;string&lt;/dataType&gt;&lt;editType&gt;edit&lt;/editType&gt;&lt;maxLength /&gt;&lt;formatString /&gt;&lt;dataOptions /&gt;&lt;allowDefault&gt;false&lt;/allowDefault&gt;&lt;defaultValue /&gt;&lt;/dataItem&gt;&lt;dataItem&gt;&lt;id&gt;lyAddr&lt;/id&gt;&lt;name&gt;履约地点&lt;/name&gt;&lt;value /&gt;&lt;type&gt;合同信息&lt;/type&gt;&lt;readOnly&gt;false&lt;/readOnly&gt;&lt;remark /&gt;&lt;dataType&gt;string&lt;/dataType&gt;&lt;editType&gt;edit&lt;/editType&gt;&lt;maxLength /&gt;&lt;formatString /&gt;&lt;dataOptions /&gt;&lt;allowDefault&gt;false&lt;/allowDefault&gt;&lt;defaultValue /&gt;&lt;/dataItem&gt;&lt;dataItem&gt;&lt;id&gt;lyTime&lt;/id&gt;&lt;name&gt;履约时间&lt;/name&gt;&lt;value /&gt;&lt;type&gt;合同信息&lt;/type&gt;&lt;readOnly&gt;false&lt;/readOnly&gt;&lt;remark /&gt;&lt;dataType&gt;string&lt;/dataType&gt;&lt;editType&gt;edit&lt;/editType&gt;&lt;maxLength /&gt;&lt;formatString /&gt;&lt;dataOptions /&gt;&lt;allowDefault&gt;false&lt;/allowDefault&gt;&lt;defaultValue /&gt;&lt;/dataItem&gt;&lt;dataItem&gt;&lt;id&gt;tenderEndTime&lt;/id&gt;&lt;name&gt;接受投标文件截止时间&lt;/name&gt;&lt;value /&gt;&lt;type&gt;投标信息&lt;/type&gt;&lt;readOnly&gt;false&lt;/readOnly&gt;&lt;remark /&gt;&lt;dataType&gt;string&lt;/dataType&gt;&lt;editType&gt;dateTimePicker&lt;/editType&gt;&lt;maxLength /&gt;&lt;formatString&gt;yyyy年MM月dd日 HH时mm分&lt;/formatString&gt;&lt;dataOptions /&gt;&lt;allowDefault&gt;false&lt;/allowDefault&gt;&lt;defaultValue /&gt;&lt;/dataItem&gt;&lt;dataItem&gt;&lt;id&gt;openTime&lt;/id&gt;&lt;name&gt;开标时间&lt;/name&gt;&lt;value /&gt;&lt;type&gt;开标信息&lt;/type&gt;&lt;readOnly&gt;false&lt;/readOnly&gt;&lt;remark /&gt;&lt;dataType&gt;string&lt;/dataType&gt;&lt;editType&gt;dateTimePicker&lt;/editType&gt;&lt;maxLength /&gt;&lt;formatString&gt;yyyy年MM月dd日 HH时mm分&lt;/formatString&gt;&lt;dataOptions /&gt;&lt;allowDefault&gt;false&lt;/allowDefault&gt;&lt;defaultValue /&gt;&lt;/dataItem&gt;&lt;dataItem&gt;&lt;id&gt;purchaseOrgName&lt;/id&gt;&lt;name&gt;招标人（采购人）&lt;/name&gt;&lt;value /&gt;&lt;type&gt;机构信息&lt;/type&gt;&lt;readOnly&gt;false&lt;/readOnly&gt;&lt;remark /&gt;&lt;dataType&gt;string&lt;/dataType&gt;&lt;editType&gt;edit&lt;/editType&gt;&lt;maxLength /&gt;&lt;formatString /&gt;&lt;dataOptions /&gt;&lt;allowDefault&gt;false&lt;/allowDefault&gt;&lt;defaultValue /&gt;&lt;/dataItem&gt;&lt;dataItem&gt;&lt;id&gt;purchaseOrgLocation&lt;/id&gt;&lt;name&gt;招标人（采购人）地址&lt;/name&gt;&lt;value /&gt;&lt;type&gt;机构信息&lt;/type&gt;&lt;readOnly&gt;false&lt;/readOnly&gt;&lt;remark /&gt;&lt;dataType&gt;string&lt;/dataType&gt;&lt;editType&gt;edit&lt;/editType&gt;&lt;maxLength /&gt;&lt;formatString /&gt;&lt;dataOptions /&gt;&lt;allowDefault&gt;false&lt;/allowDefault&gt;&lt;defaultValue /&gt;&lt;/dataItem&gt;&lt;dataItem&gt;&lt;id&gt;cgrLinkerTel&lt;/id&gt;&lt;name&gt;采购人联系电话&lt;/name&gt;&lt;value /&gt;&lt;type&gt;机构信息&lt;/type&gt;&lt;readOnly&gt;false&lt;/readOnly&gt;&lt;remark /&gt;&lt;dataType&gt;string&lt;/dataType&gt;&lt;editType&gt;edit&lt;/editType&gt;&lt;maxLength /&gt;&lt;formatString /&gt;&lt;dataOptions /&gt;&lt;allowDefault&gt;false&lt;/allowDefault&gt;&lt;defaultValue /&gt;&lt;/dataItem&gt;&lt;dataItem&gt;&lt;id&gt;cgrLinker&lt;/id&gt;&lt;name&gt;采购人联系人&lt;/name&gt;&lt;value /&gt;&lt;type&gt;机构信息&lt;/type&gt;&lt;readOnly&gt;false&lt;/readOnly&gt;&lt;remark /&gt;&lt;dataType&gt;string&lt;/dataType&gt;&lt;editType&gt;edit&lt;/editType&gt;&lt;maxLength /&gt;&lt;formatString /&gt;&lt;dataOptions /&gt;&lt;allowDefault&gt;false&lt;/allowDefault&gt;&lt;defaultValue /&gt;&lt;/dataItem&gt;&lt;dataItem&gt;&lt;id&gt;prjLeader&lt;/id&gt;&lt;name&gt;项目负责人&lt;/name&gt;&lt;value /&gt;&lt;type&gt;机构信息&lt;/type&gt;&lt;readOnly&gt;false&lt;/readOnly&gt;&lt;remark /&gt;&lt;dataType&gt;string&lt;/dataType&gt;&lt;editType&gt;edit&lt;/editType&gt;&lt;maxLength /&gt;&lt;formatString /&gt;&lt;dataOptions /&gt;&lt;allowDefault&gt;false&lt;/allowDefault&gt;&lt;defaultValue /&gt;&lt;/dataItem&gt;&lt;dataItem&gt;&lt;id&gt;prjJBR&lt;/id&gt;&lt;name&gt;项目经办人&lt;/name&gt;&lt;value /&gt;&lt;type&gt;机构信息&lt;/type&gt;&lt;readOnly&gt;false&lt;/readOnly&gt;&lt;remark /&gt;&lt;dataType&gt;string&lt;/dataType&gt;&lt;editType&gt;edit&lt;/editType&gt;&lt;maxLength /&gt;&lt;formatString /&gt;&lt;dataOptions /&gt;&lt;allowDefault&gt;false&lt;/allowDefault&gt;&lt;defaultValue /&gt;&lt;/dataItem&gt;&lt;dataItem&gt;&lt;id&gt;prjJBRLink&lt;/id&gt;&lt;name&gt;项目经办人联系方式&lt;/name&gt;&lt;value /&gt;&lt;type&gt;机构信息&lt;/type&gt;&lt;readOnly&gt;false&lt;/readOnly&gt;&lt;remark /&gt;&lt;dataType&gt;string&lt;/dataType&gt;&lt;editType&gt;edit&lt;/editType&gt;&lt;maxLength /&gt;&lt;formatString /&gt;&lt;dataOptions /&gt;&lt;allowDefault&gt;false&lt;/allowDefault&gt;&lt;defaultValue /&gt;&lt;/dataItem&gt;&lt;dataItem&gt;&lt;id&gt;prjLeaderLink&lt;/id&gt;&lt;name&gt;负责人联系方式&lt;/name&gt;&lt;value /&gt;&lt;type&gt;机构信息&lt;/type&gt;&lt;readOnly&gt;false&lt;/readOnly&gt;&lt;remark&gt;负责人联系方式&lt;/remark&gt;&lt;dataType&gt;string&lt;/dataType&gt;&lt;editType&gt;edit&lt;/editType&gt;&lt;maxLength /&gt;&lt;formatString /&gt;&lt;dataOptions /&gt;&lt;allowDefault&gt;false&lt;/allowDefault&gt;&lt;defaultValue /&gt;&lt;/dataItem&gt;&lt;dataItem&gt;&lt;id&gt;prjJBREmail&lt;/id&gt;&lt;name&gt;经办人电子邮件&lt;/name&gt;&lt;value /&gt;&lt;type&gt;机构信息&lt;/type&gt;&lt;readOnly&gt;false&lt;/readOnly&gt;&lt;remark /&gt;&lt;dataType&gt;string&lt;/dataType&gt;&lt;editType&gt;edit&lt;/editType&gt;&lt;maxLength /&gt;&lt;formatString /&gt;&lt;dataOptions /&gt;&lt;allowDefault&gt;false&lt;/allowDefault&gt;&lt;defaultValue /&gt;&lt;/dataItem&gt;&lt;dataItem&gt;&lt;id&gt;pack_1_name&lt;/id&gt;&lt;name&gt;包件名称&lt;/name&gt;&lt;value /&gt;&lt;type&gt;包件信息&lt;/type&gt;&lt;readOnly&gt;false&lt;/readOnly&gt;&lt;remark /&gt;&lt;dataType&gt;string&lt;/dataType&gt;&lt;editType&gt;edit&lt;/editType&gt;&lt;maxLength /&gt;&lt;formatString /&gt;&lt;dataOptions /&gt;&lt;allowDefault&gt;false&lt;/allowDefault&gt;&lt;defaultValue /&gt;&lt;/dataItem&gt;&lt;dataItem&gt;&lt;id&gt;prjbudget&lt;/id&gt;&lt;name&gt;项目预算&lt;/name&gt;&lt;value /&gt;&lt;type&gt;项目基本信息&lt;/type&gt;&lt;readOnly&gt;false&lt;/readOnly&gt;&lt;remark /&gt;&lt;dataType&gt;string&lt;/dataType&gt;&lt;editType&gt;edit&lt;/editType&gt;&lt;maxLength /&gt;&lt;formatString /&gt;&lt;dataOptions /&gt;&lt;allowDefault&gt;false&lt;/allowDefault&gt;&lt;defaultValue /&gt;&lt;/dataItem&gt;&lt;dataItem&gt;&lt;id&gt;nowDate&lt;/id&gt;&lt;name&gt;当前时间&lt;/name&gt;&lt;value /&gt;&lt;type&gt;项目基本信息&lt;/type&gt;&lt;readOnly&gt;false&lt;/readOnly&gt;&lt;remark /&gt;&lt;dataType&gt;string&lt;/dataType&gt;&lt;editType&gt;edit&lt;/editType&gt;&lt;maxLength /&gt;&lt;formatString&gt;年月&lt;/formatString&gt;&lt;dataOptions /&gt;&lt;allowDefault&gt;false&lt;/allowDefault&gt;&lt;defaultValue /&gt;&lt;/dataItem&gt;&lt;dataItem&gt;&lt;id&gt;bidContent&lt;/id&gt;&lt;name&gt;招标范围&lt;/name&gt;&lt;value /&gt;&lt;type&gt;项目基本信息&lt;/type&gt;&lt;readOnly&gt;false&lt;/readOnly&gt;&lt;remark /&gt;&lt;dataType&gt;string&lt;/dataType&gt;&lt;editType&gt;edit&lt;/editType&gt;&lt;maxLength /&gt;&lt;formatString /&gt;&lt;dataOptions /&gt;&lt;allowDefault&gt;false&lt;/allowDefault&gt;&lt;defaultValue /&gt;&lt;/dataItem&gt;&lt;dataItem&gt;&lt;id&gt;angentName&lt;/id&gt;&lt;name&gt;代理机构名称&lt;/name&gt;&lt;value /&gt;&lt;type&gt;机构信息&lt;/type&gt;&lt;readOnly&gt;false&lt;/readOnly&gt;&lt;remark /&gt;&lt;dataType&gt;string&lt;/dataType&gt;&lt;editType&gt;edit&lt;/editType&gt;&lt;maxLength /&gt;&lt;formatString /&gt;&lt;dataOptions&gt;政府采购中心&lt;/dataOptions&gt;&lt;allowDefault&gt;false&lt;/allowDefault&gt;&lt;defaultValue /&gt;&lt;/dataItem&gt;&lt;dataItem&gt;&lt;id&gt;pack_1_code&lt;/id&gt;&lt;name&gt;包件编号&lt;/name&gt;&lt;value /&gt;&lt;type&gt;包件信息&lt;/type&gt;&lt;readOnly&gt;false&lt;/readOnly&gt;&lt;remark /&gt;&lt;dataType&gt;string&lt;/dataType&gt;&lt;editType&gt;edit&lt;/editType&gt;&lt;maxLength /&gt;&lt;formatString /&gt;&lt;dataOptions /&gt;&lt;allowDefault&gt;false&lt;/allowDefault&gt;&lt;defaultValue /&gt;&lt;/dataItem&gt;&lt;/dataItemList&gt;"/>
  </w:docVars>
  <w:rsids>
    <w:rsidRoot w:val="001A033A"/>
    <w:rsid w:val="00001C59"/>
    <w:rsid w:val="00001DC3"/>
    <w:rsid w:val="00002510"/>
    <w:rsid w:val="00002911"/>
    <w:rsid w:val="000045B0"/>
    <w:rsid w:val="00005631"/>
    <w:rsid w:val="00005FF9"/>
    <w:rsid w:val="00010F98"/>
    <w:rsid w:val="000116AD"/>
    <w:rsid w:val="00014951"/>
    <w:rsid w:val="000164EB"/>
    <w:rsid w:val="00022A7B"/>
    <w:rsid w:val="00025B83"/>
    <w:rsid w:val="0003128E"/>
    <w:rsid w:val="00032CC8"/>
    <w:rsid w:val="00033FDA"/>
    <w:rsid w:val="00036721"/>
    <w:rsid w:val="000409E6"/>
    <w:rsid w:val="00040C03"/>
    <w:rsid w:val="00043BB1"/>
    <w:rsid w:val="000453FD"/>
    <w:rsid w:val="00052E90"/>
    <w:rsid w:val="00053BD7"/>
    <w:rsid w:val="0005457A"/>
    <w:rsid w:val="0006727C"/>
    <w:rsid w:val="00067AF5"/>
    <w:rsid w:val="00071FBA"/>
    <w:rsid w:val="00075338"/>
    <w:rsid w:val="000754DE"/>
    <w:rsid w:val="0008018F"/>
    <w:rsid w:val="00086595"/>
    <w:rsid w:val="00091310"/>
    <w:rsid w:val="00093F30"/>
    <w:rsid w:val="00093F89"/>
    <w:rsid w:val="000A16AC"/>
    <w:rsid w:val="000A563F"/>
    <w:rsid w:val="000A5C53"/>
    <w:rsid w:val="000A69B1"/>
    <w:rsid w:val="000A6F9D"/>
    <w:rsid w:val="000B252A"/>
    <w:rsid w:val="000B3A95"/>
    <w:rsid w:val="000B43C9"/>
    <w:rsid w:val="000C1099"/>
    <w:rsid w:val="000C1CAD"/>
    <w:rsid w:val="000C3B8C"/>
    <w:rsid w:val="000C4AF0"/>
    <w:rsid w:val="000C6179"/>
    <w:rsid w:val="000C7331"/>
    <w:rsid w:val="000E15AB"/>
    <w:rsid w:val="000E1B28"/>
    <w:rsid w:val="000E3B31"/>
    <w:rsid w:val="000E59EA"/>
    <w:rsid w:val="000E6281"/>
    <w:rsid w:val="000E6728"/>
    <w:rsid w:val="000F2CEA"/>
    <w:rsid w:val="000F5153"/>
    <w:rsid w:val="000F5E24"/>
    <w:rsid w:val="00102677"/>
    <w:rsid w:val="00115FF9"/>
    <w:rsid w:val="001219F4"/>
    <w:rsid w:val="00131ED4"/>
    <w:rsid w:val="001333A3"/>
    <w:rsid w:val="0013565C"/>
    <w:rsid w:val="0014125F"/>
    <w:rsid w:val="001417ED"/>
    <w:rsid w:val="00143ED8"/>
    <w:rsid w:val="001444E2"/>
    <w:rsid w:val="00151CB9"/>
    <w:rsid w:val="00161F9D"/>
    <w:rsid w:val="00163EE2"/>
    <w:rsid w:val="001648FB"/>
    <w:rsid w:val="001743D6"/>
    <w:rsid w:val="001778B7"/>
    <w:rsid w:val="00177EC8"/>
    <w:rsid w:val="0018498C"/>
    <w:rsid w:val="00186731"/>
    <w:rsid w:val="00190540"/>
    <w:rsid w:val="001A033A"/>
    <w:rsid w:val="001A0AF7"/>
    <w:rsid w:val="001A306E"/>
    <w:rsid w:val="001A748D"/>
    <w:rsid w:val="001B023D"/>
    <w:rsid w:val="001B0D7E"/>
    <w:rsid w:val="001B2D38"/>
    <w:rsid w:val="001B3D61"/>
    <w:rsid w:val="001C017A"/>
    <w:rsid w:val="001C0EA8"/>
    <w:rsid w:val="001C533C"/>
    <w:rsid w:val="001D05CE"/>
    <w:rsid w:val="001D2BCF"/>
    <w:rsid w:val="001D3243"/>
    <w:rsid w:val="001D43B1"/>
    <w:rsid w:val="001D7900"/>
    <w:rsid w:val="001D7C12"/>
    <w:rsid w:val="001E3C65"/>
    <w:rsid w:val="001E3F25"/>
    <w:rsid w:val="001E55C6"/>
    <w:rsid w:val="001F357D"/>
    <w:rsid w:val="001F59B8"/>
    <w:rsid w:val="00202278"/>
    <w:rsid w:val="00202E71"/>
    <w:rsid w:val="002035AF"/>
    <w:rsid w:val="002239B0"/>
    <w:rsid w:val="00225695"/>
    <w:rsid w:val="0022767D"/>
    <w:rsid w:val="00230528"/>
    <w:rsid w:val="00231FCC"/>
    <w:rsid w:val="00233AC3"/>
    <w:rsid w:val="00234220"/>
    <w:rsid w:val="0023483C"/>
    <w:rsid w:val="002348EE"/>
    <w:rsid w:val="00236830"/>
    <w:rsid w:val="00236FCC"/>
    <w:rsid w:val="00241125"/>
    <w:rsid w:val="002448D1"/>
    <w:rsid w:val="0024671A"/>
    <w:rsid w:val="00254966"/>
    <w:rsid w:val="00256BAF"/>
    <w:rsid w:val="00256ECD"/>
    <w:rsid w:val="002632ED"/>
    <w:rsid w:val="00264855"/>
    <w:rsid w:val="0026508C"/>
    <w:rsid w:val="00273393"/>
    <w:rsid w:val="002740DC"/>
    <w:rsid w:val="002747BE"/>
    <w:rsid w:val="0027530F"/>
    <w:rsid w:val="00277FE5"/>
    <w:rsid w:val="00284CB7"/>
    <w:rsid w:val="002A0EFE"/>
    <w:rsid w:val="002A2018"/>
    <w:rsid w:val="002A6095"/>
    <w:rsid w:val="002C3F08"/>
    <w:rsid w:val="002C60B3"/>
    <w:rsid w:val="002D0EF2"/>
    <w:rsid w:val="002D2F8D"/>
    <w:rsid w:val="002D4945"/>
    <w:rsid w:val="002D59AD"/>
    <w:rsid w:val="002E42E6"/>
    <w:rsid w:val="002F430A"/>
    <w:rsid w:val="002F4C14"/>
    <w:rsid w:val="002F4E2D"/>
    <w:rsid w:val="002F6258"/>
    <w:rsid w:val="00305C49"/>
    <w:rsid w:val="00311E02"/>
    <w:rsid w:val="00312AB0"/>
    <w:rsid w:val="003138E2"/>
    <w:rsid w:val="00315DFB"/>
    <w:rsid w:val="00315FD3"/>
    <w:rsid w:val="00316BF2"/>
    <w:rsid w:val="00316FD6"/>
    <w:rsid w:val="003177A9"/>
    <w:rsid w:val="00323D4C"/>
    <w:rsid w:val="00324240"/>
    <w:rsid w:val="0033465D"/>
    <w:rsid w:val="00341150"/>
    <w:rsid w:val="00345127"/>
    <w:rsid w:val="003505B6"/>
    <w:rsid w:val="003536B4"/>
    <w:rsid w:val="003620E8"/>
    <w:rsid w:val="00363F79"/>
    <w:rsid w:val="00370F27"/>
    <w:rsid w:val="00373A2B"/>
    <w:rsid w:val="00374DA7"/>
    <w:rsid w:val="00376E16"/>
    <w:rsid w:val="003773F3"/>
    <w:rsid w:val="00380116"/>
    <w:rsid w:val="00382055"/>
    <w:rsid w:val="00391E55"/>
    <w:rsid w:val="00393307"/>
    <w:rsid w:val="003A3F86"/>
    <w:rsid w:val="003A7678"/>
    <w:rsid w:val="003B033F"/>
    <w:rsid w:val="003B07CE"/>
    <w:rsid w:val="003B2CE1"/>
    <w:rsid w:val="003B61B7"/>
    <w:rsid w:val="003C4F51"/>
    <w:rsid w:val="003D2F94"/>
    <w:rsid w:val="003D414A"/>
    <w:rsid w:val="003E3CEB"/>
    <w:rsid w:val="003E7AC7"/>
    <w:rsid w:val="003F2C25"/>
    <w:rsid w:val="003F6318"/>
    <w:rsid w:val="00400369"/>
    <w:rsid w:val="0040642A"/>
    <w:rsid w:val="004112AA"/>
    <w:rsid w:val="00411EC9"/>
    <w:rsid w:val="004129A1"/>
    <w:rsid w:val="0041561A"/>
    <w:rsid w:val="0042094F"/>
    <w:rsid w:val="00422A9F"/>
    <w:rsid w:val="0042596A"/>
    <w:rsid w:val="00425A77"/>
    <w:rsid w:val="00433147"/>
    <w:rsid w:val="00437EF9"/>
    <w:rsid w:val="00441084"/>
    <w:rsid w:val="00442B5B"/>
    <w:rsid w:val="00443693"/>
    <w:rsid w:val="004513B5"/>
    <w:rsid w:val="004521BD"/>
    <w:rsid w:val="00453370"/>
    <w:rsid w:val="00455631"/>
    <w:rsid w:val="004568A5"/>
    <w:rsid w:val="00461D85"/>
    <w:rsid w:val="00466B49"/>
    <w:rsid w:val="004751CD"/>
    <w:rsid w:val="00475683"/>
    <w:rsid w:val="0047659C"/>
    <w:rsid w:val="00476C7B"/>
    <w:rsid w:val="00481D90"/>
    <w:rsid w:val="0049611D"/>
    <w:rsid w:val="00497ACC"/>
    <w:rsid w:val="004A074F"/>
    <w:rsid w:val="004A2101"/>
    <w:rsid w:val="004A4D6A"/>
    <w:rsid w:val="004A55CB"/>
    <w:rsid w:val="004A75D9"/>
    <w:rsid w:val="004B0E66"/>
    <w:rsid w:val="004B100C"/>
    <w:rsid w:val="004B46AC"/>
    <w:rsid w:val="004B6922"/>
    <w:rsid w:val="004E36CC"/>
    <w:rsid w:val="004E3BCF"/>
    <w:rsid w:val="004E4E52"/>
    <w:rsid w:val="00500C08"/>
    <w:rsid w:val="00500DFA"/>
    <w:rsid w:val="0051054B"/>
    <w:rsid w:val="0051235E"/>
    <w:rsid w:val="00514766"/>
    <w:rsid w:val="0051526E"/>
    <w:rsid w:val="0052412E"/>
    <w:rsid w:val="00524FAE"/>
    <w:rsid w:val="005435DF"/>
    <w:rsid w:val="00545A75"/>
    <w:rsid w:val="0054615B"/>
    <w:rsid w:val="005461C7"/>
    <w:rsid w:val="005470FC"/>
    <w:rsid w:val="00547265"/>
    <w:rsid w:val="00547F76"/>
    <w:rsid w:val="005512F3"/>
    <w:rsid w:val="0056085A"/>
    <w:rsid w:val="00565C8A"/>
    <w:rsid w:val="00565FDE"/>
    <w:rsid w:val="00566956"/>
    <w:rsid w:val="00567D81"/>
    <w:rsid w:val="00574472"/>
    <w:rsid w:val="00575AF5"/>
    <w:rsid w:val="00575C55"/>
    <w:rsid w:val="00580831"/>
    <w:rsid w:val="00586020"/>
    <w:rsid w:val="00594FC9"/>
    <w:rsid w:val="005952FF"/>
    <w:rsid w:val="00595583"/>
    <w:rsid w:val="005A2F14"/>
    <w:rsid w:val="005A402C"/>
    <w:rsid w:val="005A4914"/>
    <w:rsid w:val="005A4C2E"/>
    <w:rsid w:val="005A6F54"/>
    <w:rsid w:val="005A7900"/>
    <w:rsid w:val="005B3781"/>
    <w:rsid w:val="005B4133"/>
    <w:rsid w:val="005C3BAB"/>
    <w:rsid w:val="005D0D9C"/>
    <w:rsid w:val="005D1FE3"/>
    <w:rsid w:val="005D5AFD"/>
    <w:rsid w:val="005E0C7E"/>
    <w:rsid w:val="005E2D16"/>
    <w:rsid w:val="005E4965"/>
    <w:rsid w:val="005E4C0C"/>
    <w:rsid w:val="005F07E2"/>
    <w:rsid w:val="005F648B"/>
    <w:rsid w:val="005F68D8"/>
    <w:rsid w:val="00602E2B"/>
    <w:rsid w:val="00602E5D"/>
    <w:rsid w:val="00611452"/>
    <w:rsid w:val="00611548"/>
    <w:rsid w:val="006207FA"/>
    <w:rsid w:val="006264A6"/>
    <w:rsid w:val="00632D10"/>
    <w:rsid w:val="00640995"/>
    <w:rsid w:val="006430BE"/>
    <w:rsid w:val="006438F0"/>
    <w:rsid w:val="006438FE"/>
    <w:rsid w:val="00644440"/>
    <w:rsid w:val="0064467A"/>
    <w:rsid w:val="00646278"/>
    <w:rsid w:val="0064761E"/>
    <w:rsid w:val="00647FE7"/>
    <w:rsid w:val="00651E96"/>
    <w:rsid w:val="00653D56"/>
    <w:rsid w:val="00654BAD"/>
    <w:rsid w:val="00661650"/>
    <w:rsid w:val="00662AB8"/>
    <w:rsid w:val="00665DCE"/>
    <w:rsid w:val="00666800"/>
    <w:rsid w:val="00667707"/>
    <w:rsid w:val="00670A72"/>
    <w:rsid w:val="006713D0"/>
    <w:rsid w:val="00671515"/>
    <w:rsid w:val="00671778"/>
    <w:rsid w:val="00671798"/>
    <w:rsid w:val="00672326"/>
    <w:rsid w:val="006729D4"/>
    <w:rsid w:val="00672A22"/>
    <w:rsid w:val="0067309B"/>
    <w:rsid w:val="00674CD9"/>
    <w:rsid w:val="0067617B"/>
    <w:rsid w:val="006764D2"/>
    <w:rsid w:val="00677DB4"/>
    <w:rsid w:val="006816F0"/>
    <w:rsid w:val="00681B50"/>
    <w:rsid w:val="00683E1F"/>
    <w:rsid w:val="00684027"/>
    <w:rsid w:val="00684064"/>
    <w:rsid w:val="006840D2"/>
    <w:rsid w:val="00690170"/>
    <w:rsid w:val="00690C86"/>
    <w:rsid w:val="00693151"/>
    <w:rsid w:val="0069328A"/>
    <w:rsid w:val="0069468B"/>
    <w:rsid w:val="006979A9"/>
    <w:rsid w:val="006A036C"/>
    <w:rsid w:val="006A2182"/>
    <w:rsid w:val="006A43AC"/>
    <w:rsid w:val="006A4904"/>
    <w:rsid w:val="006B34C0"/>
    <w:rsid w:val="006B45F1"/>
    <w:rsid w:val="006B76B5"/>
    <w:rsid w:val="006B7911"/>
    <w:rsid w:val="006C4494"/>
    <w:rsid w:val="006C50E2"/>
    <w:rsid w:val="006C59BF"/>
    <w:rsid w:val="006D2694"/>
    <w:rsid w:val="006D297F"/>
    <w:rsid w:val="006D2EF1"/>
    <w:rsid w:val="006D7C20"/>
    <w:rsid w:val="006E0B03"/>
    <w:rsid w:val="006E220C"/>
    <w:rsid w:val="006E29F4"/>
    <w:rsid w:val="006E488F"/>
    <w:rsid w:val="006E4911"/>
    <w:rsid w:val="006E510E"/>
    <w:rsid w:val="006E7669"/>
    <w:rsid w:val="006F0AFE"/>
    <w:rsid w:val="006F210E"/>
    <w:rsid w:val="006F3B64"/>
    <w:rsid w:val="006F4162"/>
    <w:rsid w:val="006F4B22"/>
    <w:rsid w:val="006F5D3E"/>
    <w:rsid w:val="00701EE6"/>
    <w:rsid w:val="00715DF3"/>
    <w:rsid w:val="00715E96"/>
    <w:rsid w:val="00715ECE"/>
    <w:rsid w:val="007160C5"/>
    <w:rsid w:val="00722645"/>
    <w:rsid w:val="00723B61"/>
    <w:rsid w:val="00731465"/>
    <w:rsid w:val="0073161A"/>
    <w:rsid w:val="0073215F"/>
    <w:rsid w:val="00733CE8"/>
    <w:rsid w:val="00735128"/>
    <w:rsid w:val="00741BFB"/>
    <w:rsid w:val="0074368F"/>
    <w:rsid w:val="00743DF9"/>
    <w:rsid w:val="007450B5"/>
    <w:rsid w:val="0074748F"/>
    <w:rsid w:val="00751165"/>
    <w:rsid w:val="007517EE"/>
    <w:rsid w:val="00753E47"/>
    <w:rsid w:val="0075713B"/>
    <w:rsid w:val="00760686"/>
    <w:rsid w:val="00767EE4"/>
    <w:rsid w:val="007715B0"/>
    <w:rsid w:val="00772612"/>
    <w:rsid w:val="00781B1D"/>
    <w:rsid w:val="00782574"/>
    <w:rsid w:val="0078268E"/>
    <w:rsid w:val="00784638"/>
    <w:rsid w:val="00794387"/>
    <w:rsid w:val="00794432"/>
    <w:rsid w:val="007966B0"/>
    <w:rsid w:val="0079770B"/>
    <w:rsid w:val="007B30B5"/>
    <w:rsid w:val="007B3EAD"/>
    <w:rsid w:val="007B631F"/>
    <w:rsid w:val="007B7C7C"/>
    <w:rsid w:val="007C617F"/>
    <w:rsid w:val="007C6213"/>
    <w:rsid w:val="007D141D"/>
    <w:rsid w:val="007D2632"/>
    <w:rsid w:val="007D2808"/>
    <w:rsid w:val="007E12BA"/>
    <w:rsid w:val="007E1339"/>
    <w:rsid w:val="007E18BB"/>
    <w:rsid w:val="007E47D3"/>
    <w:rsid w:val="007F00E5"/>
    <w:rsid w:val="007F0E01"/>
    <w:rsid w:val="007F165E"/>
    <w:rsid w:val="007F1C3B"/>
    <w:rsid w:val="007F5667"/>
    <w:rsid w:val="007F573F"/>
    <w:rsid w:val="008010E4"/>
    <w:rsid w:val="00802101"/>
    <w:rsid w:val="00806B15"/>
    <w:rsid w:val="00807F4B"/>
    <w:rsid w:val="00814156"/>
    <w:rsid w:val="008159CB"/>
    <w:rsid w:val="008178C5"/>
    <w:rsid w:val="0082072A"/>
    <w:rsid w:val="00823491"/>
    <w:rsid w:val="00825B26"/>
    <w:rsid w:val="00827E34"/>
    <w:rsid w:val="0083524D"/>
    <w:rsid w:val="00837DB8"/>
    <w:rsid w:val="0084108F"/>
    <w:rsid w:val="00842191"/>
    <w:rsid w:val="00847B56"/>
    <w:rsid w:val="00847DF0"/>
    <w:rsid w:val="008515AA"/>
    <w:rsid w:val="00851C4A"/>
    <w:rsid w:val="008521FD"/>
    <w:rsid w:val="00854B25"/>
    <w:rsid w:val="00854D5B"/>
    <w:rsid w:val="00855405"/>
    <w:rsid w:val="008562E5"/>
    <w:rsid w:val="0086253B"/>
    <w:rsid w:val="00871057"/>
    <w:rsid w:val="008733EB"/>
    <w:rsid w:val="008817F4"/>
    <w:rsid w:val="00882E99"/>
    <w:rsid w:val="008940BB"/>
    <w:rsid w:val="008977A7"/>
    <w:rsid w:val="008A0ADF"/>
    <w:rsid w:val="008A1BE5"/>
    <w:rsid w:val="008B148C"/>
    <w:rsid w:val="008B285F"/>
    <w:rsid w:val="008B2D4B"/>
    <w:rsid w:val="008C1E8A"/>
    <w:rsid w:val="008C30FD"/>
    <w:rsid w:val="008C4D93"/>
    <w:rsid w:val="008D3A44"/>
    <w:rsid w:val="008D4CD9"/>
    <w:rsid w:val="008D537C"/>
    <w:rsid w:val="008D6E61"/>
    <w:rsid w:val="008D7D24"/>
    <w:rsid w:val="008E1977"/>
    <w:rsid w:val="008E27A8"/>
    <w:rsid w:val="008E2C65"/>
    <w:rsid w:val="008E3661"/>
    <w:rsid w:val="008E4022"/>
    <w:rsid w:val="008E76BC"/>
    <w:rsid w:val="008F00BB"/>
    <w:rsid w:val="008F7733"/>
    <w:rsid w:val="00904DDF"/>
    <w:rsid w:val="00906643"/>
    <w:rsid w:val="00915ADF"/>
    <w:rsid w:val="00915F1C"/>
    <w:rsid w:val="0091706A"/>
    <w:rsid w:val="00925AE7"/>
    <w:rsid w:val="00927ADA"/>
    <w:rsid w:val="00930AEA"/>
    <w:rsid w:val="00931BC7"/>
    <w:rsid w:val="0093548D"/>
    <w:rsid w:val="009360B4"/>
    <w:rsid w:val="00943AE7"/>
    <w:rsid w:val="00952FC5"/>
    <w:rsid w:val="009531FE"/>
    <w:rsid w:val="00962063"/>
    <w:rsid w:val="009715CA"/>
    <w:rsid w:val="00972147"/>
    <w:rsid w:val="00981804"/>
    <w:rsid w:val="009856E4"/>
    <w:rsid w:val="00986C3D"/>
    <w:rsid w:val="0099766C"/>
    <w:rsid w:val="009A1CE6"/>
    <w:rsid w:val="009A3921"/>
    <w:rsid w:val="009B15EC"/>
    <w:rsid w:val="009B308E"/>
    <w:rsid w:val="009B3200"/>
    <w:rsid w:val="009B373F"/>
    <w:rsid w:val="009B7945"/>
    <w:rsid w:val="009C0BAA"/>
    <w:rsid w:val="009C16DA"/>
    <w:rsid w:val="009C2B3D"/>
    <w:rsid w:val="009D2D77"/>
    <w:rsid w:val="009D3584"/>
    <w:rsid w:val="009D3C3B"/>
    <w:rsid w:val="009D4370"/>
    <w:rsid w:val="009D4780"/>
    <w:rsid w:val="009D5440"/>
    <w:rsid w:val="009D66FB"/>
    <w:rsid w:val="009E05D0"/>
    <w:rsid w:val="009E0AA4"/>
    <w:rsid w:val="009F4759"/>
    <w:rsid w:val="009F757A"/>
    <w:rsid w:val="00A00BCF"/>
    <w:rsid w:val="00A010C7"/>
    <w:rsid w:val="00A03762"/>
    <w:rsid w:val="00A116B2"/>
    <w:rsid w:val="00A170F1"/>
    <w:rsid w:val="00A21077"/>
    <w:rsid w:val="00A2131C"/>
    <w:rsid w:val="00A21731"/>
    <w:rsid w:val="00A2471E"/>
    <w:rsid w:val="00A26C05"/>
    <w:rsid w:val="00A30623"/>
    <w:rsid w:val="00A32955"/>
    <w:rsid w:val="00A36831"/>
    <w:rsid w:val="00A43BEF"/>
    <w:rsid w:val="00A4416F"/>
    <w:rsid w:val="00A44961"/>
    <w:rsid w:val="00A45C3A"/>
    <w:rsid w:val="00A463F8"/>
    <w:rsid w:val="00A4687D"/>
    <w:rsid w:val="00A46B18"/>
    <w:rsid w:val="00A5436E"/>
    <w:rsid w:val="00A576EF"/>
    <w:rsid w:val="00A60223"/>
    <w:rsid w:val="00A62E8E"/>
    <w:rsid w:val="00A63777"/>
    <w:rsid w:val="00A65051"/>
    <w:rsid w:val="00A65EC6"/>
    <w:rsid w:val="00A70462"/>
    <w:rsid w:val="00A7164A"/>
    <w:rsid w:val="00A73673"/>
    <w:rsid w:val="00A74504"/>
    <w:rsid w:val="00A91823"/>
    <w:rsid w:val="00A949A0"/>
    <w:rsid w:val="00A9558A"/>
    <w:rsid w:val="00AA3ED0"/>
    <w:rsid w:val="00AB08B7"/>
    <w:rsid w:val="00AB1686"/>
    <w:rsid w:val="00AB29B8"/>
    <w:rsid w:val="00AB3424"/>
    <w:rsid w:val="00AB5B0A"/>
    <w:rsid w:val="00AB6CB1"/>
    <w:rsid w:val="00AC014D"/>
    <w:rsid w:val="00AC2E7E"/>
    <w:rsid w:val="00AC340A"/>
    <w:rsid w:val="00AC4A50"/>
    <w:rsid w:val="00AC4E80"/>
    <w:rsid w:val="00AD1393"/>
    <w:rsid w:val="00AD3599"/>
    <w:rsid w:val="00AD368F"/>
    <w:rsid w:val="00AD7862"/>
    <w:rsid w:val="00AE1ED5"/>
    <w:rsid w:val="00AE278C"/>
    <w:rsid w:val="00AE3121"/>
    <w:rsid w:val="00AE48BB"/>
    <w:rsid w:val="00AE61DF"/>
    <w:rsid w:val="00AF37AF"/>
    <w:rsid w:val="00AF6974"/>
    <w:rsid w:val="00AF7491"/>
    <w:rsid w:val="00AF7C83"/>
    <w:rsid w:val="00B03985"/>
    <w:rsid w:val="00B15340"/>
    <w:rsid w:val="00B1680E"/>
    <w:rsid w:val="00B26FCF"/>
    <w:rsid w:val="00B31019"/>
    <w:rsid w:val="00B31D27"/>
    <w:rsid w:val="00B350E5"/>
    <w:rsid w:val="00B36146"/>
    <w:rsid w:val="00B4753D"/>
    <w:rsid w:val="00B60848"/>
    <w:rsid w:val="00B6327B"/>
    <w:rsid w:val="00B64996"/>
    <w:rsid w:val="00B6578E"/>
    <w:rsid w:val="00B67E7D"/>
    <w:rsid w:val="00B70A58"/>
    <w:rsid w:val="00B71E5B"/>
    <w:rsid w:val="00B7414A"/>
    <w:rsid w:val="00B805B1"/>
    <w:rsid w:val="00B875A3"/>
    <w:rsid w:val="00B91690"/>
    <w:rsid w:val="00B93A78"/>
    <w:rsid w:val="00B953F1"/>
    <w:rsid w:val="00BA4A3B"/>
    <w:rsid w:val="00BA4BA4"/>
    <w:rsid w:val="00BA7646"/>
    <w:rsid w:val="00BB080F"/>
    <w:rsid w:val="00BB13E2"/>
    <w:rsid w:val="00BB3CB4"/>
    <w:rsid w:val="00BB3FC0"/>
    <w:rsid w:val="00BB72FC"/>
    <w:rsid w:val="00BB77CA"/>
    <w:rsid w:val="00BC35D6"/>
    <w:rsid w:val="00BC7BC6"/>
    <w:rsid w:val="00BD2C54"/>
    <w:rsid w:val="00BD5365"/>
    <w:rsid w:val="00BE7B47"/>
    <w:rsid w:val="00BE7FDB"/>
    <w:rsid w:val="00BF0EBD"/>
    <w:rsid w:val="00BF37D2"/>
    <w:rsid w:val="00BF3EF5"/>
    <w:rsid w:val="00BF4174"/>
    <w:rsid w:val="00BF54B4"/>
    <w:rsid w:val="00BF567B"/>
    <w:rsid w:val="00C07A48"/>
    <w:rsid w:val="00C106E7"/>
    <w:rsid w:val="00C1360E"/>
    <w:rsid w:val="00C24B2C"/>
    <w:rsid w:val="00C273C1"/>
    <w:rsid w:val="00C2748F"/>
    <w:rsid w:val="00C27984"/>
    <w:rsid w:val="00C31492"/>
    <w:rsid w:val="00C356F5"/>
    <w:rsid w:val="00C359CA"/>
    <w:rsid w:val="00C36A6F"/>
    <w:rsid w:val="00C4427F"/>
    <w:rsid w:val="00C467CC"/>
    <w:rsid w:val="00C56827"/>
    <w:rsid w:val="00C66328"/>
    <w:rsid w:val="00C73236"/>
    <w:rsid w:val="00C751AE"/>
    <w:rsid w:val="00C769FB"/>
    <w:rsid w:val="00C8364F"/>
    <w:rsid w:val="00C902B1"/>
    <w:rsid w:val="00C945CA"/>
    <w:rsid w:val="00C952D7"/>
    <w:rsid w:val="00C96A37"/>
    <w:rsid w:val="00C96EA2"/>
    <w:rsid w:val="00CA01E9"/>
    <w:rsid w:val="00CA2102"/>
    <w:rsid w:val="00CA59B1"/>
    <w:rsid w:val="00CC0310"/>
    <w:rsid w:val="00CC0AC0"/>
    <w:rsid w:val="00CC489F"/>
    <w:rsid w:val="00CD2E4F"/>
    <w:rsid w:val="00CD36A6"/>
    <w:rsid w:val="00CE202C"/>
    <w:rsid w:val="00CE24A0"/>
    <w:rsid w:val="00CE4092"/>
    <w:rsid w:val="00CF1EAE"/>
    <w:rsid w:val="00CF2882"/>
    <w:rsid w:val="00D06B04"/>
    <w:rsid w:val="00D06CAB"/>
    <w:rsid w:val="00D20F09"/>
    <w:rsid w:val="00D222C7"/>
    <w:rsid w:val="00D237DA"/>
    <w:rsid w:val="00D302C2"/>
    <w:rsid w:val="00D33F8C"/>
    <w:rsid w:val="00D34253"/>
    <w:rsid w:val="00D42508"/>
    <w:rsid w:val="00D43042"/>
    <w:rsid w:val="00D47DE2"/>
    <w:rsid w:val="00D51BF8"/>
    <w:rsid w:val="00D61DF8"/>
    <w:rsid w:val="00D62425"/>
    <w:rsid w:val="00D64545"/>
    <w:rsid w:val="00D9051D"/>
    <w:rsid w:val="00D920AA"/>
    <w:rsid w:val="00D9315F"/>
    <w:rsid w:val="00D96F6C"/>
    <w:rsid w:val="00DA032E"/>
    <w:rsid w:val="00DA1EF6"/>
    <w:rsid w:val="00DA3BB5"/>
    <w:rsid w:val="00DA49EB"/>
    <w:rsid w:val="00DA4B8B"/>
    <w:rsid w:val="00DA5948"/>
    <w:rsid w:val="00DB01B8"/>
    <w:rsid w:val="00DB4E20"/>
    <w:rsid w:val="00DB51EF"/>
    <w:rsid w:val="00DC4BF4"/>
    <w:rsid w:val="00DC6501"/>
    <w:rsid w:val="00DD226F"/>
    <w:rsid w:val="00DD38AA"/>
    <w:rsid w:val="00DE07AF"/>
    <w:rsid w:val="00DE1DDE"/>
    <w:rsid w:val="00DE5521"/>
    <w:rsid w:val="00DE7041"/>
    <w:rsid w:val="00DF1ECC"/>
    <w:rsid w:val="00E0278E"/>
    <w:rsid w:val="00E034AE"/>
    <w:rsid w:val="00E05FA5"/>
    <w:rsid w:val="00E12E5B"/>
    <w:rsid w:val="00E2124C"/>
    <w:rsid w:val="00E26C95"/>
    <w:rsid w:val="00E31135"/>
    <w:rsid w:val="00E3138B"/>
    <w:rsid w:val="00E35773"/>
    <w:rsid w:val="00E3577F"/>
    <w:rsid w:val="00E404A1"/>
    <w:rsid w:val="00E413AB"/>
    <w:rsid w:val="00E463E5"/>
    <w:rsid w:val="00E47814"/>
    <w:rsid w:val="00E50A7A"/>
    <w:rsid w:val="00E5441D"/>
    <w:rsid w:val="00E57CD9"/>
    <w:rsid w:val="00E61817"/>
    <w:rsid w:val="00E7194F"/>
    <w:rsid w:val="00E72117"/>
    <w:rsid w:val="00E72601"/>
    <w:rsid w:val="00E82DF9"/>
    <w:rsid w:val="00E85283"/>
    <w:rsid w:val="00E87777"/>
    <w:rsid w:val="00E9326E"/>
    <w:rsid w:val="00E96F8A"/>
    <w:rsid w:val="00EA30A4"/>
    <w:rsid w:val="00EA6867"/>
    <w:rsid w:val="00EA6FA1"/>
    <w:rsid w:val="00EB1023"/>
    <w:rsid w:val="00EB40AD"/>
    <w:rsid w:val="00EB4CB3"/>
    <w:rsid w:val="00EC1A6C"/>
    <w:rsid w:val="00EC1FD1"/>
    <w:rsid w:val="00EC7360"/>
    <w:rsid w:val="00EC7C1A"/>
    <w:rsid w:val="00ED1089"/>
    <w:rsid w:val="00EE0F85"/>
    <w:rsid w:val="00EE1E2D"/>
    <w:rsid w:val="00EE4EFB"/>
    <w:rsid w:val="00EE507B"/>
    <w:rsid w:val="00EE57A8"/>
    <w:rsid w:val="00EF546F"/>
    <w:rsid w:val="00EF5734"/>
    <w:rsid w:val="00EF5E0C"/>
    <w:rsid w:val="00F04FD2"/>
    <w:rsid w:val="00F11DF1"/>
    <w:rsid w:val="00F16FAD"/>
    <w:rsid w:val="00F255C7"/>
    <w:rsid w:val="00F2593A"/>
    <w:rsid w:val="00F2603D"/>
    <w:rsid w:val="00F331FC"/>
    <w:rsid w:val="00F332E6"/>
    <w:rsid w:val="00F35E4E"/>
    <w:rsid w:val="00F45147"/>
    <w:rsid w:val="00F54004"/>
    <w:rsid w:val="00F56AB1"/>
    <w:rsid w:val="00F57505"/>
    <w:rsid w:val="00F6353C"/>
    <w:rsid w:val="00F64A2E"/>
    <w:rsid w:val="00F64B0D"/>
    <w:rsid w:val="00F662A1"/>
    <w:rsid w:val="00F67FDB"/>
    <w:rsid w:val="00F72728"/>
    <w:rsid w:val="00F744D4"/>
    <w:rsid w:val="00F916D1"/>
    <w:rsid w:val="00F93C02"/>
    <w:rsid w:val="00F94027"/>
    <w:rsid w:val="00F9405D"/>
    <w:rsid w:val="00F97E6F"/>
    <w:rsid w:val="00FA0226"/>
    <w:rsid w:val="00FA40F1"/>
    <w:rsid w:val="00FA5115"/>
    <w:rsid w:val="00FB1878"/>
    <w:rsid w:val="00FB3AC0"/>
    <w:rsid w:val="00FC0500"/>
    <w:rsid w:val="00FC0B3E"/>
    <w:rsid w:val="00FC42B5"/>
    <w:rsid w:val="00FC6DA9"/>
    <w:rsid w:val="00FC725F"/>
    <w:rsid w:val="00FD1DC1"/>
    <w:rsid w:val="00FD7742"/>
    <w:rsid w:val="00FD7C36"/>
    <w:rsid w:val="00FE2419"/>
    <w:rsid w:val="00FE6247"/>
    <w:rsid w:val="00FF02CC"/>
    <w:rsid w:val="00FF2D48"/>
    <w:rsid w:val="00FF406F"/>
    <w:rsid w:val="00FF5365"/>
    <w:rsid w:val="00FF6F3F"/>
    <w:rsid w:val="00FF71CC"/>
    <w:rsid w:val="00FF7A19"/>
    <w:rsid w:val="02DD33AD"/>
    <w:rsid w:val="031D2A84"/>
    <w:rsid w:val="03BA71F7"/>
    <w:rsid w:val="04A95786"/>
    <w:rsid w:val="06E171A4"/>
    <w:rsid w:val="07354BE2"/>
    <w:rsid w:val="0AE80876"/>
    <w:rsid w:val="0E3E7F64"/>
    <w:rsid w:val="11BB0B0F"/>
    <w:rsid w:val="165A4927"/>
    <w:rsid w:val="1A5326BB"/>
    <w:rsid w:val="1BDD588F"/>
    <w:rsid w:val="1C595DD4"/>
    <w:rsid w:val="1D0F67DE"/>
    <w:rsid w:val="1E06634F"/>
    <w:rsid w:val="23D66B40"/>
    <w:rsid w:val="2540383D"/>
    <w:rsid w:val="254C5D7B"/>
    <w:rsid w:val="25A877E6"/>
    <w:rsid w:val="25C43BE1"/>
    <w:rsid w:val="26754E25"/>
    <w:rsid w:val="28654B3B"/>
    <w:rsid w:val="2D325380"/>
    <w:rsid w:val="2D401522"/>
    <w:rsid w:val="2E6C1C06"/>
    <w:rsid w:val="33707600"/>
    <w:rsid w:val="33DB0B1F"/>
    <w:rsid w:val="34191323"/>
    <w:rsid w:val="366D0636"/>
    <w:rsid w:val="36E630A0"/>
    <w:rsid w:val="37641D8B"/>
    <w:rsid w:val="376809A4"/>
    <w:rsid w:val="389A6BCF"/>
    <w:rsid w:val="38BE075D"/>
    <w:rsid w:val="3C7D5E5F"/>
    <w:rsid w:val="42517999"/>
    <w:rsid w:val="43043580"/>
    <w:rsid w:val="47B34B2D"/>
    <w:rsid w:val="4DC46F1F"/>
    <w:rsid w:val="4E887239"/>
    <w:rsid w:val="4F3D590F"/>
    <w:rsid w:val="53BA404D"/>
    <w:rsid w:val="553E2EE6"/>
    <w:rsid w:val="5711039F"/>
    <w:rsid w:val="598C6340"/>
    <w:rsid w:val="5A4B01B0"/>
    <w:rsid w:val="5AD9459C"/>
    <w:rsid w:val="5C59248E"/>
    <w:rsid w:val="5E136C85"/>
    <w:rsid w:val="5F7545B1"/>
    <w:rsid w:val="61725F8D"/>
    <w:rsid w:val="62381A20"/>
    <w:rsid w:val="631853A8"/>
    <w:rsid w:val="64BE0C8D"/>
    <w:rsid w:val="66115A83"/>
    <w:rsid w:val="6AF938B1"/>
    <w:rsid w:val="6ED154A7"/>
    <w:rsid w:val="6F33787F"/>
    <w:rsid w:val="6F926CE6"/>
    <w:rsid w:val="708570D9"/>
    <w:rsid w:val="73FF5900"/>
    <w:rsid w:val="74C5064E"/>
    <w:rsid w:val="766643CE"/>
    <w:rsid w:val="78C51235"/>
    <w:rsid w:val="7CE447C0"/>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C5D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1" w:count="267">
    <w:lsdException w:name="Normal" w:semiHidden="0" w:uiPriority="0" w:unhideWhenUsed="0"/>
    <w:lsdException w:name="heading 1" w:semiHidden="0" w:uiPriority="9" w:unhideWhenUsed="0"/>
    <w:lsdException w:name="heading 2" w:uiPriority="0"/>
    <w:lsdException w:name="heading 3" w:uiPriority="1"/>
    <w:lsdException w:name="heading 4" w:uiPriority="0"/>
    <w:lsdException w:name="heading 5" w:uiPriority="18"/>
    <w:lsdException w:name="heading 6" w:uiPriority="18"/>
    <w:lsdException w:name="heading 7" w:uiPriority="18"/>
    <w:lsdException w:name="heading 8" w:uiPriority="18"/>
    <w:lsdException w:name="heading 9" w:uiPriority="18"/>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0"/>
    <w:lsdException w:name="footnote text" w:uiPriority="0" w:qFormat="0"/>
    <w:lsdException w:name="annotation text" w:uiPriority="0"/>
    <w:lsdException w:name="header" w:uiPriority="0"/>
    <w:lsdException w:name="footer" w:uiPriority="0"/>
    <w:lsdException w:name="caption" w:uiPriority="35"/>
    <w:lsdException w:name="envelope address" w:uiPriority="0" w:qFormat="0"/>
    <w:lsdException w:name="envelope return" w:uiPriority="0" w:qFormat="0"/>
    <w:lsdException w:name="footnote reference" w:uiPriority="0" w:qFormat="0"/>
    <w:lsdException w:name="annotation reference" w:uiPriority="0"/>
    <w:lsdException w:name="page number" w:uiPriority="0"/>
    <w:lsdException w:name="endnote reference" w:uiPriority="0" w:qFormat="0"/>
    <w:lsdException w:name="endnote text" w:semiHidden="0"/>
    <w:lsdException w:name="macro" w:uiPriority="0" w:qFormat="0"/>
    <w:lsdException w:name="toa heading" w:semiHidden="0"/>
    <w:lsdException w:name="List" w:semiHidden="0"/>
    <w:lsdException w:name="List Bullet" w:uiPriority="1"/>
    <w:lsdException w:name="List Number" w:uiPriority="1"/>
    <w:lsdException w:name="List Number 2" w:uiPriority="1"/>
    <w:lsdException w:name="List Number 3" w:uiPriority="18"/>
    <w:lsdException w:name="List Number 4" w:uiPriority="18"/>
    <w:lsdException w:name="List Number 5" w:uiPriority="18"/>
    <w:lsdException w:name="Title" w:semiHidden="0" w:uiPriority="19" w:unhideWhenUsed="0"/>
    <w:lsdException w:name="Signature" w:uiPriority="20"/>
    <w:lsdException w:name="Default Paragraph Font" w:uiPriority="1"/>
    <w:lsdException w:name="Body Text" w:uiPriority="0"/>
    <w:lsdException w:name="List Continue" w:semiHidden="0"/>
    <w:lsdException w:name="List Continue 2" w:semiHidden="0"/>
    <w:lsdException w:name="List Continue 3" w:semiHidden="0"/>
    <w:lsdException w:name="List Continue 4" w:semiHidden="0"/>
    <w:lsdException w:name="Message Header" w:uiPriority="0" w:qFormat="0"/>
    <w:lsdException w:name="Subtitle" w:semiHidden="0" w:uiPriority="19" w:unhideWhenUsed="0"/>
    <w:lsdException w:name="Body Text First Indent" w:uiPriority="0" w:qFormat="0"/>
    <w:lsdException w:name="Body Text First Indent 2" w:uiPriority="0" w:qFormat="0"/>
    <w:lsdException w:name="Block Text" w:uiPriority="0" w:qFormat="0"/>
    <w:lsdException w:name="Hyperlink" w:uiPriority="0"/>
    <w:lsdException w:name="FollowedHyperlink" w:uiPriority="0"/>
    <w:lsdException w:name="Strong" w:semiHidden="0" w:uiPriority="22" w:unhideWhenUsed="0"/>
    <w:lsdException w:name="Emphasis" w:semiHidden="0" w:uiPriority="20" w:unhideWhenUsed="0"/>
    <w:lsdException w:name="Document Map" w:uiPriority="0"/>
    <w:lsdException w:name="Plain Text" w:uiPriority="0"/>
    <w:lsdException w:name="HTML Top of Form" w:qFormat="0"/>
    <w:lsdException w:name="HTML Bottom of Form" w:qFormat="0"/>
    <w:lsdException w:name="Normal (Web)" w:unhideWhenUsed="0"/>
    <w:lsdException w:name="HTML Acronym" w:uiPriority="0" w:qFormat="0"/>
    <w:lsdException w:name="HTML Sample" w:uiPriority="0" w:qFormat="0"/>
    <w:lsdException w:name="annotation subject" w:uiPriority="0"/>
    <w:lsdException w:name="No List" w:qFormat="0"/>
    <w:lsdException w:name="Outline List 1" w:qFormat="0"/>
    <w:lsdException w:name="Outline List 2" w:qFormat="0"/>
    <w:lsdException w:name="Outline List 3" w:qFormat="0"/>
    <w:lsdException w:name="Table Columns 1" w:uiPriority="0" w:qFormat="0"/>
    <w:lsdException w:name="Table Columns 2" w:uiPriority="0" w:qFormat="0"/>
    <w:lsdException w:name="Table Columns 3" w:uiPriority="0" w:qFormat="0"/>
    <w:lsdException w:name="Table Columns 4" w:uiPriority="0" w:qFormat="0"/>
    <w:lsdException w:name="Table Columns 5" w:uiPriority="0" w:qFormat="0"/>
    <w:lsdException w:name="Table 3D effects 1" w:uiPriority="0" w:qFormat="0"/>
    <w:lsdException w:name="Table 3D effects 2" w:uiPriority="0" w:qFormat="0"/>
    <w:lsdException w:name="Table 3D effects 3" w:uiPriority="0" w:qFormat="0"/>
    <w:lsdException w:name="Balloon Text" w:uiPriority="0"/>
    <w:lsdException w:name="Table Grid" w:uiPriority="59"/>
    <w:lsdException w:name="Placeholder Text" w:unhideWhenUsed="0" w:qFormat="0"/>
    <w:lsdException w:name="No Spacing" w:semiHidden="0" w:unhideWhenUsed="0" w:qFormat="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qFormat="0"/>
    <w:lsdException w:name="Light List Accent 1" w:semiHidden="0" w:uiPriority="61" w:unhideWhenUsed="0" w:qFormat="0"/>
    <w:lsdException w:name="Light Grid Accent 1" w:semiHidden="0" w:uiPriority="62" w:unhideWhenUsed="0" w:qFormat="0"/>
    <w:lsdException w:name="Medium Shading 1 Accent 1" w:semiHidden="0" w:uiPriority="63" w:unhideWhenUsed="0" w:qFormat="0"/>
    <w:lsdException w:name="Medium Shading 2 Accent 1" w:semiHidden="0" w:uiPriority="64" w:unhideWhenUsed="0" w:qFormat="0"/>
    <w:lsdException w:name="Medium List 1 Accent 1" w:semiHidden="0" w:uiPriority="65" w:unhideWhenUsed="0" w:qFormat="0"/>
    <w:lsdException w:name="Revision" w:unhideWhenUsed="0" w:qFormat="0"/>
    <w:lsdException w:name="List Paragraph" w:semiHidden="0" w:uiPriority="0" w:unhideWhenUsed="0"/>
    <w:lsdException w:name="Quote" w:semiHidden="0" w:unhideWhenUsed="0" w:qFormat="0"/>
    <w:lsdException w:name="Intense Quote" w:semiHidden="0" w:unhideWhenUsed="0" w:qFormat="0"/>
    <w:lsdException w:name="Medium List 2 Accent 1" w:semiHidden="0" w:uiPriority="66" w:unhideWhenUsed="0" w:qFormat="0"/>
    <w:lsdException w:name="Medium Grid 1 Accent 1" w:semiHidden="0" w:uiPriority="67" w:unhideWhenUsed="0" w:qFormat="0"/>
    <w:lsdException w:name="Medium Grid 2 Accent 1" w:semiHidden="0" w:uiPriority="68" w:unhideWhenUsed="0" w:qFormat="0"/>
    <w:lsdException w:name="Medium Grid 3 Accent 1" w:semiHidden="0" w:uiPriority="69" w:unhideWhenUsed="0" w:qFormat="0"/>
    <w:lsdException w:name="Dark List Accent 1" w:semiHidden="0" w:uiPriority="70" w:unhideWhenUsed="0" w:qFormat="0"/>
    <w:lsdException w:name="Colorful Shading Accent 1" w:semiHidden="0" w:uiPriority="71" w:unhideWhenUsed="0" w:qFormat="0"/>
    <w:lsdException w:name="Colorful List Accent 1" w:semiHidden="0" w:uiPriority="72" w:unhideWhenUsed="0" w:qFormat="0"/>
    <w:lsdException w:name="Colorful Grid Accent 1" w:semiHidden="0" w:uiPriority="73" w:unhideWhenUsed="0" w:qFormat="0"/>
    <w:lsdException w:name="Light Shading Accent 2" w:semiHidden="0" w:uiPriority="60" w:unhideWhenUsed="0" w:qFormat="0"/>
    <w:lsdException w:name="Light List Accent 2" w:semiHidden="0" w:uiPriority="61" w:unhideWhenUsed="0" w:qFormat="0"/>
    <w:lsdException w:name="Light Grid Accent 2" w:semiHidden="0" w:uiPriority="62" w:unhideWhenUsed="0" w:qFormat="0"/>
    <w:lsdException w:name="Medium Shading 1 Accent 2" w:semiHidden="0" w:uiPriority="63" w:unhideWhenUsed="0" w:qFormat="0"/>
    <w:lsdException w:name="Medium Shading 2 Accent 2" w:semiHidden="0" w:uiPriority="64" w:unhideWhenUsed="0" w:qFormat="0"/>
    <w:lsdException w:name="Medium List 1 Accent 2" w:semiHidden="0" w:uiPriority="65" w:unhideWhenUsed="0" w:qFormat="0"/>
    <w:lsdException w:name="Medium List 2 Accent 2" w:semiHidden="0" w:uiPriority="66" w:unhideWhenUsed="0" w:qFormat="0"/>
    <w:lsdException w:name="Medium Grid 1 Accent 2" w:semiHidden="0" w:uiPriority="67" w:unhideWhenUsed="0" w:qFormat="0"/>
    <w:lsdException w:name="Medium Grid 2 Accent 2" w:semiHidden="0" w:uiPriority="68" w:unhideWhenUsed="0" w:qFormat="0"/>
    <w:lsdException w:name="Medium Grid 3 Accent 2" w:semiHidden="0" w:uiPriority="69" w:unhideWhenUsed="0" w:qFormat="0"/>
    <w:lsdException w:name="Dark List Accent 2" w:semiHidden="0" w:uiPriority="70" w:unhideWhenUsed="0" w:qFormat="0"/>
    <w:lsdException w:name="Colorful Shading Accent 2" w:semiHidden="0" w:uiPriority="71" w:unhideWhenUsed="0" w:qFormat="0"/>
    <w:lsdException w:name="Colorful List Accent 2" w:semiHidden="0" w:uiPriority="72" w:unhideWhenUsed="0" w:qFormat="0"/>
    <w:lsdException w:name="Colorful Grid Accent 2" w:semiHidden="0" w:uiPriority="73" w:unhideWhenUsed="0" w:qFormat="0"/>
    <w:lsdException w:name="Light Shading Accent 3" w:semiHidden="0" w:uiPriority="60" w:unhideWhenUsed="0" w:qFormat="0"/>
    <w:lsdException w:name="Light List Accent 3" w:semiHidden="0" w:uiPriority="61" w:unhideWhenUsed="0" w:qFormat="0"/>
    <w:lsdException w:name="Light Grid Accent 3" w:semiHidden="0" w:uiPriority="62" w:unhideWhenUsed="0" w:qFormat="0"/>
    <w:lsdException w:name="Medium Shading 1 Accent 3" w:semiHidden="0" w:uiPriority="63" w:unhideWhenUsed="0" w:qFormat="0"/>
    <w:lsdException w:name="Medium Shading 2 Accent 3" w:semiHidden="0" w:uiPriority="64" w:unhideWhenUsed="0" w:qFormat="0"/>
    <w:lsdException w:name="Medium List 1 Accent 3" w:semiHidden="0" w:uiPriority="65" w:unhideWhenUsed="0" w:qFormat="0"/>
    <w:lsdException w:name="Medium List 2 Accent 3" w:semiHidden="0" w:uiPriority="66" w:unhideWhenUsed="0" w:qFormat="0"/>
    <w:lsdException w:name="Medium Grid 1 Accent 3" w:semiHidden="0" w:uiPriority="67" w:unhideWhenUsed="0" w:qFormat="0"/>
    <w:lsdException w:name="Medium Grid 2 Accent 3" w:semiHidden="0" w:uiPriority="68" w:unhideWhenUsed="0" w:qFormat="0"/>
    <w:lsdException w:name="Medium Grid 3 Accent 3" w:semiHidden="0" w:uiPriority="69" w:unhideWhenUsed="0" w:qFormat="0"/>
    <w:lsdException w:name="Dark List Accent 3" w:semiHidden="0" w:uiPriority="70" w:unhideWhenUsed="0" w:qFormat="0"/>
    <w:lsdException w:name="Colorful Shading Accent 3" w:semiHidden="0" w:uiPriority="71" w:unhideWhenUsed="0" w:qFormat="0"/>
    <w:lsdException w:name="Colorful List Accent 3" w:semiHidden="0" w:uiPriority="72" w:unhideWhenUsed="0" w:qFormat="0"/>
    <w:lsdException w:name="Colorful Grid Accent 3" w:semiHidden="0" w:uiPriority="73" w:unhideWhenUsed="0" w:qFormat="0"/>
    <w:lsdException w:name="Light Shading Accent 4" w:semiHidden="0" w:uiPriority="60" w:unhideWhenUsed="0" w:qFormat="0"/>
    <w:lsdException w:name="Light List Accent 4" w:semiHidden="0" w:uiPriority="61" w:unhideWhenUsed="0" w:qFormat="0"/>
    <w:lsdException w:name="Light Grid Accent 4" w:semiHidden="0" w:uiPriority="62" w:unhideWhenUsed="0" w:qFormat="0"/>
    <w:lsdException w:name="Medium Shading 1 Accent 4" w:semiHidden="0" w:uiPriority="63" w:unhideWhenUsed="0" w:qFormat="0"/>
    <w:lsdException w:name="Medium Shading 2 Accent 4" w:semiHidden="0" w:uiPriority="64" w:unhideWhenUsed="0" w:qFormat="0"/>
    <w:lsdException w:name="Medium List 1 Accent 4" w:semiHidden="0" w:uiPriority="65" w:unhideWhenUsed="0" w:qFormat="0"/>
    <w:lsdException w:name="Medium List 2 Accent 4" w:semiHidden="0" w:uiPriority="66" w:unhideWhenUsed="0" w:qFormat="0"/>
    <w:lsdException w:name="Medium Grid 1 Accent 4" w:semiHidden="0" w:uiPriority="67" w:unhideWhenUsed="0" w:qFormat="0"/>
    <w:lsdException w:name="Medium Grid 2 Accent 4" w:semiHidden="0" w:uiPriority="68" w:unhideWhenUsed="0" w:qFormat="0"/>
    <w:lsdException w:name="Medium Grid 3 Accent 4" w:semiHidden="0" w:uiPriority="69" w:unhideWhenUsed="0" w:qFormat="0"/>
    <w:lsdException w:name="Dark List Accent 4" w:semiHidden="0" w:uiPriority="70" w:unhideWhenUsed="0" w:qFormat="0"/>
    <w:lsdException w:name="Colorful Shading Accent 4" w:semiHidden="0" w:uiPriority="71" w:unhideWhenUsed="0" w:qFormat="0"/>
    <w:lsdException w:name="Colorful List Accent 4" w:semiHidden="0" w:uiPriority="72" w:unhideWhenUsed="0" w:qFormat="0"/>
    <w:lsdException w:name="Colorful Grid Accent 4" w:semiHidden="0" w:uiPriority="73" w:unhideWhenUsed="0" w:qFormat="0"/>
    <w:lsdException w:name="Light Shading Accent 5" w:semiHidden="0" w:uiPriority="60" w:unhideWhenUsed="0" w:qFormat="0"/>
    <w:lsdException w:name="Light List Accent 5" w:semiHidden="0" w:uiPriority="61" w:unhideWhenUsed="0" w:qFormat="0"/>
    <w:lsdException w:name="Light Grid Accent 5" w:semiHidden="0" w:uiPriority="62" w:unhideWhenUsed="0" w:qFormat="0"/>
    <w:lsdException w:name="Medium Shading 1 Accent 5" w:semiHidden="0" w:uiPriority="63" w:unhideWhenUsed="0" w:qFormat="0"/>
    <w:lsdException w:name="Medium Shading 2 Accent 5" w:semiHidden="0" w:uiPriority="64" w:unhideWhenUsed="0" w:qFormat="0"/>
    <w:lsdException w:name="Medium List 1 Accent 5" w:semiHidden="0" w:uiPriority="65" w:unhideWhenUsed="0" w:qFormat="0"/>
    <w:lsdException w:name="Medium List 2 Accent 5" w:semiHidden="0" w:uiPriority="66" w:unhideWhenUsed="0" w:qFormat="0"/>
    <w:lsdException w:name="Medium Grid 1 Accent 5" w:semiHidden="0" w:uiPriority="67" w:unhideWhenUsed="0" w:qFormat="0"/>
    <w:lsdException w:name="Medium Grid 2 Accent 5" w:semiHidden="0" w:uiPriority="68" w:unhideWhenUsed="0" w:qFormat="0"/>
    <w:lsdException w:name="Medium Grid 3 Accent 5" w:semiHidden="0" w:uiPriority="69" w:unhideWhenUsed="0" w:qFormat="0"/>
    <w:lsdException w:name="Dark List Accent 5" w:semiHidden="0" w:uiPriority="70" w:unhideWhenUsed="0" w:qFormat="0"/>
    <w:lsdException w:name="Colorful Shading Accent 5" w:semiHidden="0" w:uiPriority="71" w:unhideWhenUsed="0" w:qFormat="0"/>
    <w:lsdException w:name="Colorful List Accent 5" w:semiHidden="0" w:uiPriority="72" w:unhideWhenUsed="0" w:qFormat="0"/>
    <w:lsdException w:name="Colorful Grid Accent 5" w:semiHidden="0" w:uiPriority="73" w:unhideWhenUsed="0" w:qFormat="0"/>
    <w:lsdException w:name="Light Shading Accent 6" w:semiHidden="0" w:uiPriority="60" w:unhideWhenUsed="0" w:qFormat="0"/>
    <w:lsdException w:name="Light List Accent 6" w:semiHidden="0" w:uiPriority="61" w:unhideWhenUsed="0" w:qFormat="0"/>
    <w:lsdException w:name="Light Grid Accent 6" w:semiHidden="0" w:uiPriority="62" w:unhideWhenUsed="0" w:qFormat="0"/>
    <w:lsdException w:name="Medium Shading 1 Accent 6" w:semiHidden="0" w:uiPriority="63" w:unhideWhenUsed="0" w:qFormat="0"/>
    <w:lsdException w:name="Medium Shading 2 Accent 6" w:semiHidden="0" w:uiPriority="64" w:unhideWhenUsed="0" w:qFormat="0"/>
    <w:lsdException w:name="Medium List 1 Accent 6" w:semiHidden="0" w:uiPriority="65" w:unhideWhenUsed="0" w:qFormat="0"/>
    <w:lsdException w:name="Medium List 2 Accent 6" w:semiHidden="0" w:uiPriority="66" w:unhideWhenUsed="0" w:qFormat="0"/>
    <w:lsdException w:name="Medium Grid 1 Accent 6" w:semiHidden="0" w:uiPriority="67" w:unhideWhenUsed="0" w:qFormat="0"/>
    <w:lsdException w:name="Medium Grid 2 Accent 6" w:semiHidden="0" w:uiPriority="68" w:unhideWhenUsed="0" w:qFormat="0"/>
    <w:lsdException w:name="Medium Grid 3 Accent 6" w:semiHidden="0" w:uiPriority="69" w:unhideWhenUsed="0" w:qFormat="0"/>
    <w:lsdException w:name="Dark List Accent 6" w:semiHidden="0" w:uiPriority="70" w:unhideWhenUsed="0" w:qFormat="0"/>
    <w:lsdException w:name="Colorful Shading Accent 6" w:semiHidden="0" w:uiPriority="71" w:unhideWhenUsed="0" w:qFormat="0"/>
    <w:lsdException w:name="Colorful List Accent 6" w:semiHidden="0" w:uiPriority="72" w:unhideWhenUsed="0" w:qFormat="0"/>
    <w:lsdException w:name="Colorful Grid Accent 6" w:semiHidden="0" w:uiPriority="73" w:unhideWhenUsed="0" w:qFormat="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0" w:unhideWhenUsed="0"/>
    <w:lsdException w:name="Bibliography" w:uiPriority="37" w:qFormat="0"/>
    <w:lsdException w:name="TOC Heading" w:uiPriority="39"/>
  </w:latentStyles>
  <w:style w:type="paragraph" w:default="1" w:styleId="a1">
    <w:name w:val="Normal"/>
    <w:qFormat/>
    <w:rPr>
      <w:rFonts w:ascii="Cambria" w:eastAsia="微软雅黑" w:hAnsi="Cambria"/>
      <w:kern w:val="20"/>
      <w:sz w:val="21"/>
      <w:lang w:val="zh-CN"/>
    </w:rPr>
  </w:style>
  <w:style w:type="paragraph" w:styleId="10">
    <w:name w:val="heading 1"/>
    <w:basedOn w:val="a1"/>
    <w:next w:val="a1"/>
    <w:link w:val="1Char"/>
    <w:uiPriority w:val="9"/>
    <w:qFormat/>
    <w:pPr>
      <w:pageBreakBefore/>
      <w:spacing w:beforeLines="1000" w:before="1000" w:after="360"/>
      <w:outlineLvl w:val="0"/>
    </w:pPr>
    <w:rPr>
      <w:color w:val="595959"/>
      <w:sz w:val="36"/>
    </w:rPr>
  </w:style>
  <w:style w:type="paragraph" w:styleId="21">
    <w:name w:val="heading 2"/>
    <w:basedOn w:val="11"/>
    <w:next w:val="a1"/>
    <w:link w:val="2Char"/>
    <w:unhideWhenUsed/>
    <w:qFormat/>
    <w:rsid w:val="009D4780"/>
    <w:pPr>
      <w:keepNext/>
      <w:keepLines/>
      <w:widowControl w:val="0"/>
      <w:numPr>
        <w:numId w:val="84"/>
      </w:numPr>
      <w:spacing w:before="260" w:after="260" w:line="413" w:lineRule="auto"/>
      <w:ind w:firstLineChars="0" w:firstLine="0"/>
      <w:outlineLvl w:val="1"/>
    </w:pPr>
    <w:rPr>
      <w:rFonts w:ascii="微软雅黑" w:hAnsi="微软雅黑"/>
      <w:b/>
      <w:color w:val="auto"/>
      <w:sz w:val="28"/>
    </w:rPr>
  </w:style>
  <w:style w:type="paragraph" w:styleId="31">
    <w:name w:val="heading 3"/>
    <w:basedOn w:val="a1"/>
    <w:next w:val="a1"/>
    <w:link w:val="3Char"/>
    <w:uiPriority w:val="1"/>
    <w:unhideWhenUsed/>
    <w:qFormat/>
    <w:pPr>
      <w:keepNext/>
      <w:keepLines/>
      <w:spacing w:before="200"/>
      <w:outlineLvl w:val="2"/>
    </w:pPr>
    <w:rPr>
      <w:rFonts w:ascii="Calibri" w:eastAsia="宋体" w:hAnsi="Calibri" w:cs="Arial"/>
      <w:b/>
      <w:bCs/>
      <w:color w:val="7E97AD"/>
    </w:rPr>
  </w:style>
  <w:style w:type="paragraph" w:styleId="40">
    <w:name w:val="heading 4"/>
    <w:basedOn w:val="a1"/>
    <w:next w:val="a1"/>
    <w:link w:val="4Char"/>
    <w:unhideWhenUsed/>
    <w:qFormat/>
    <w:pPr>
      <w:keepNext/>
      <w:keepLines/>
      <w:spacing w:before="200"/>
      <w:outlineLvl w:val="3"/>
    </w:pPr>
    <w:rPr>
      <w:rFonts w:ascii="Calibri" w:eastAsia="宋体" w:hAnsi="Calibri" w:cs="Arial"/>
      <w:b/>
      <w:bCs/>
      <w:i/>
      <w:iCs/>
      <w:color w:val="7E97AD"/>
    </w:rPr>
  </w:style>
  <w:style w:type="paragraph" w:styleId="51">
    <w:name w:val="heading 5"/>
    <w:basedOn w:val="a1"/>
    <w:next w:val="a1"/>
    <w:link w:val="5Char"/>
    <w:uiPriority w:val="18"/>
    <w:unhideWhenUsed/>
    <w:qFormat/>
    <w:pPr>
      <w:keepNext/>
      <w:keepLines/>
      <w:spacing w:before="200"/>
      <w:outlineLvl w:val="4"/>
    </w:pPr>
    <w:rPr>
      <w:rFonts w:ascii="Calibri" w:eastAsia="宋体" w:hAnsi="Calibri" w:cs="Arial"/>
      <w:color w:val="7E97AD"/>
    </w:rPr>
  </w:style>
  <w:style w:type="paragraph" w:styleId="6">
    <w:name w:val="heading 6"/>
    <w:basedOn w:val="a1"/>
    <w:next w:val="a1"/>
    <w:link w:val="6Char"/>
    <w:uiPriority w:val="18"/>
    <w:unhideWhenUsed/>
    <w:qFormat/>
    <w:pPr>
      <w:keepNext/>
      <w:keepLines/>
      <w:spacing w:before="200"/>
      <w:outlineLvl w:val="5"/>
    </w:pPr>
    <w:rPr>
      <w:rFonts w:ascii="Calibri" w:eastAsia="宋体" w:hAnsi="Calibri" w:cs="Arial"/>
      <w:i/>
      <w:iCs/>
      <w:color w:val="7E97AD"/>
    </w:rPr>
  </w:style>
  <w:style w:type="paragraph" w:styleId="7">
    <w:name w:val="heading 7"/>
    <w:basedOn w:val="a1"/>
    <w:next w:val="a1"/>
    <w:link w:val="7Char"/>
    <w:uiPriority w:val="18"/>
    <w:unhideWhenUsed/>
    <w:qFormat/>
    <w:pPr>
      <w:keepNext/>
      <w:keepLines/>
      <w:spacing w:before="200"/>
      <w:outlineLvl w:val="6"/>
    </w:pPr>
    <w:rPr>
      <w:rFonts w:ascii="Calibri" w:eastAsia="宋体" w:hAnsi="Calibri" w:cs="Arial"/>
      <w:i/>
      <w:iCs/>
      <w:color w:val="404040"/>
    </w:rPr>
  </w:style>
  <w:style w:type="paragraph" w:styleId="8">
    <w:name w:val="heading 8"/>
    <w:basedOn w:val="a1"/>
    <w:next w:val="a1"/>
    <w:link w:val="8Char"/>
    <w:uiPriority w:val="18"/>
    <w:unhideWhenUsed/>
    <w:qFormat/>
    <w:pPr>
      <w:keepNext/>
      <w:keepLines/>
      <w:spacing w:before="200"/>
      <w:outlineLvl w:val="7"/>
    </w:pPr>
    <w:rPr>
      <w:rFonts w:ascii="Calibri" w:eastAsia="宋体" w:hAnsi="Calibri" w:cs="Arial"/>
      <w:color w:val="404040"/>
    </w:rPr>
  </w:style>
  <w:style w:type="paragraph" w:styleId="9">
    <w:name w:val="heading 9"/>
    <w:basedOn w:val="a1"/>
    <w:next w:val="a1"/>
    <w:link w:val="9Char"/>
    <w:uiPriority w:val="18"/>
    <w:unhideWhenUsed/>
    <w:qFormat/>
    <w:pPr>
      <w:keepNext/>
      <w:keepLines/>
      <w:spacing w:before="200"/>
      <w:outlineLvl w:val="8"/>
    </w:pPr>
    <w:rPr>
      <w:rFonts w:ascii="Calibri" w:eastAsia="宋体" w:hAnsi="Calibri" w:cs="Arial"/>
      <w:i/>
      <w:iCs/>
      <w:color w:val="40404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1">
    <w:name w:val="列出段落1"/>
    <w:basedOn w:val="a1"/>
    <w:qFormat/>
    <w:pPr>
      <w:ind w:firstLineChars="200" w:firstLine="420"/>
    </w:pPr>
    <w:rPr>
      <w:color w:val="595959"/>
    </w:rPr>
  </w:style>
  <w:style w:type="paragraph" w:styleId="32">
    <w:name w:val="List 3"/>
    <w:basedOn w:val="a1"/>
    <w:uiPriority w:val="99"/>
    <w:unhideWhenUsed/>
    <w:qFormat/>
    <w:pPr>
      <w:ind w:left="1080" w:hanging="360"/>
      <w:contextualSpacing/>
    </w:pPr>
    <w:rPr>
      <w:color w:val="595959"/>
    </w:rPr>
  </w:style>
  <w:style w:type="paragraph" w:styleId="70">
    <w:name w:val="toc 7"/>
    <w:basedOn w:val="a1"/>
    <w:next w:val="a1"/>
    <w:uiPriority w:val="39"/>
    <w:unhideWhenUsed/>
    <w:qFormat/>
    <w:pPr>
      <w:spacing w:after="100"/>
      <w:ind w:left="1320"/>
    </w:pPr>
    <w:rPr>
      <w:color w:val="595959"/>
    </w:rPr>
  </w:style>
  <w:style w:type="paragraph" w:styleId="20">
    <w:name w:val="List Number 2"/>
    <w:basedOn w:val="a1"/>
    <w:uiPriority w:val="1"/>
    <w:unhideWhenUsed/>
    <w:qFormat/>
    <w:pPr>
      <w:numPr>
        <w:ilvl w:val="1"/>
        <w:numId w:val="1"/>
      </w:numPr>
      <w:ind w:left="431" w:hanging="431"/>
      <w:contextualSpacing/>
    </w:pPr>
    <w:rPr>
      <w:color w:val="595959"/>
    </w:rPr>
  </w:style>
  <w:style w:type="paragraph" w:styleId="a5">
    <w:name w:val="table of authorities"/>
    <w:basedOn w:val="a1"/>
    <w:next w:val="a1"/>
    <w:uiPriority w:val="99"/>
    <w:unhideWhenUsed/>
    <w:qFormat/>
    <w:pPr>
      <w:ind w:left="220" w:hanging="220"/>
    </w:pPr>
    <w:rPr>
      <w:color w:val="595959"/>
    </w:rPr>
  </w:style>
  <w:style w:type="paragraph" w:styleId="a6">
    <w:name w:val="Note Heading"/>
    <w:basedOn w:val="a1"/>
    <w:next w:val="a1"/>
    <w:link w:val="Char"/>
    <w:uiPriority w:val="99"/>
    <w:unhideWhenUsed/>
    <w:qFormat/>
    <w:rPr>
      <w:color w:val="595959"/>
    </w:rPr>
  </w:style>
  <w:style w:type="paragraph" w:styleId="41">
    <w:name w:val="List Bullet 4"/>
    <w:basedOn w:val="a1"/>
    <w:uiPriority w:val="99"/>
    <w:unhideWhenUsed/>
    <w:qFormat/>
    <w:pPr>
      <w:tabs>
        <w:tab w:val="left" w:pos="1440"/>
      </w:tabs>
      <w:ind w:left="1440" w:hanging="360"/>
      <w:contextualSpacing/>
    </w:pPr>
    <w:rPr>
      <w:color w:val="595959"/>
    </w:rPr>
  </w:style>
  <w:style w:type="paragraph" w:styleId="80">
    <w:name w:val="index 8"/>
    <w:basedOn w:val="a1"/>
    <w:next w:val="a1"/>
    <w:uiPriority w:val="99"/>
    <w:unhideWhenUsed/>
    <w:qFormat/>
    <w:pPr>
      <w:ind w:left="1760" w:hanging="220"/>
    </w:pPr>
    <w:rPr>
      <w:color w:val="595959"/>
    </w:rPr>
  </w:style>
  <w:style w:type="paragraph" w:styleId="a7">
    <w:name w:val="E-mail Signature"/>
    <w:basedOn w:val="a1"/>
    <w:link w:val="Char0"/>
    <w:uiPriority w:val="99"/>
    <w:unhideWhenUsed/>
    <w:qFormat/>
    <w:rPr>
      <w:color w:val="595959"/>
    </w:rPr>
  </w:style>
  <w:style w:type="paragraph" w:styleId="a0">
    <w:name w:val="List Number"/>
    <w:basedOn w:val="a1"/>
    <w:uiPriority w:val="1"/>
    <w:unhideWhenUsed/>
    <w:qFormat/>
    <w:pPr>
      <w:numPr>
        <w:numId w:val="1"/>
      </w:numPr>
      <w:ind w:left="357" w:hanging="357"/>
      <w:contextualSpacing/>
    </w:pPr>
    <w:rPr>
      <w:color w:val="595959"/>
    </w:rPr>
  </w:style>
  <w:style w:type="paragraph" w:styleId="52">
    <w:name w:val="index 5"/>
    <w:basedOn w:val="a1"/>
    <w:next w:val="a1"/>
    <w:uiPriority w:val="99"/>
    <w:unhideWhenUsed/>
    <w:qFormat/>
    <w:pPr>
      <w:ind w:left="1100" w:hanging="220"/>
    </w:pPr>
    <w:rPr>
      <w:color w:val="595959"/>
    </w:rPr>
  </w:style>
  <w:style w:type="paragraph" w:styleId="a">
    <w:name w:val="List Bullet"/>
    <w:basedOn w:val="a1"/>
    <w:uiPriority w:val="1"/>
    <w:unhideWhenUsed/>
    <w:qFormat/>
    <w:pPr>
      <w:numPr>
        <w:numId w:val="3"/>
      </w:numPr>
      <w:spacing w:after="40"/>
    </w:pPr>
    <w:rPr>
      <w:color w:val="595959"/>
    </w:rPr>
  </w:style>
  <w:style w:type="paragraph" w:styleId="a8">
    <w:name w:val="Document Map"/>
    <w:basedOn w:val="a1"/>
    <w:link w:val="Char1"/>
    <w:unhideWhenUsed/>
    <w:qFormat/>
    <w:rPr>
      <w:rFonts w:ascii="Tahoma" w:eastAsia="Times New Roman" w:hAnsi="Tahoma" w:cs="Tahoma"/>
      <w:color w:val="595959"/>
      <w:sz w:val="16"/>
    </w:rPr>
  </w:style>
  <w:style w:type="paragraph" w:styleId="a9">
    <w:name w:val="toa heading"/>
    <w:basedOn w:val="a1"/>
    <w:next w:val="a1"/>
    <w:uiPriority w:val="99"/>
    <w:unhideWhenUsed/>
    <w:qFormat/>
    <w:pPr>
      <w:spacing w:before="120"/>
    </w:pPr>
    <w:rPr>
      <w:rFonts w:ascii="Calibri" w:eastAsia="宋体" w:hAnsi="Calibri" w:cs="Arial"/>
      <w:b/>
      <w:bCs/>
      <w:color w:val="595959"/>
      <w:sz w:val="24"/>
    </w:rPr>
  </w:style>
  <w:style w:type="paragraph" w:styleId="aa">
    <w:name w:val="annotation text"/>
    <w:basedOn w:val="a1"/>
    <w:link w:val="Char2"/>
    <w:unhideWhenUsed/>
    <w:qFormat/>
  </w:style>
  <w:style w:type="paragraph" w:styleId="60">
    <w:name w:val="index 6"/>
    <w:basedOn w:val="a1"/>
    <w:next w:val="a1"/>
    <w:uiPriority w:val="99"/>
    <w:unhideWhenUsed/>
    <w:qFormat/>
    <w:pPr>
      <w:ind w:left="1320" w:hanging="220"/>
    </w:pPr>
    <w:rPr>
      <w:color w:val="595959"/>
    </w:rPr>
  </w:style>
  <w:style w:type="paragraph" w:styleId="ab">
    <w:name w:val="Salutation"/>
    <w:basedOn w:val="a1"/>
    <w:next w:val="a1"/>
    <w:link w:val="Char3"/>
    <w:uiPriority w:val="99"/>
    <w:unhideWhenUsed/>
    <w:qFormat/>
    <w:rPr>
      <w:color w:val="595959"/>
    </w:rPr>
  </w:style>
  <w:style w:type="paragraph" w:styleId="33">
    <w:name w:val="Body Text 3"/>
    <w:basedOn w:val="a1"/>
    <w:link w:val="3Char0"/>
    <w:uiPriority w:val="99"/>
    <w:unhideWhenUsed/>
    <w:qFormat/>
    <w:pPr>
      <w:spacing w:after="120"/>
    </w:pPr>
    <w:rPr>
      <w:color w:val="595959"/>
      <w:sz w:val="16"/>
    </w:rPr>
  </w:style>
  <w:style w:type="paragraph" w:styleId="ac">
    <w:name w:val="Closing"/>
    <w:basedOn w:val="a1"/>
    <w:link w:val="Char4"/>
    <w:uiPriority w:val="99"/>
    <w:unhideWhenUsed/>
    <w:qFormat/>
    <w:pPr>
      <w:ind w:left="4320"/>
    </w:pPr>
    <w:rPr>
      <w:color w:val="595959"/>
    </w:rPr>
  </w:style>
  <w:style w:type="paragraph" w:styleId="3">
    <w:name w:val="List Bullet 3"/>
    <w:basedOn w:val="a1"/>
    <w:uiPriority w:val="99"/>
    <w:unhideWhenUsed/>
    <w:qFormat/>
    <w:pPr>
      <w:numPr>
        <w:numId w:val="4"/>
      </w:numPr>
      <w:contextualSpacing/>
    </w:pPr>
    <w:rPr>
      <w:color w:val="595959"/>
    </w:rPr>
  </w:style>
  <w:style w:type="paragraph" w:styleId="ad">
    <w:name w:val="Body Text"/>
    <w:basedOn w:val="a1"/>
    <w:link w:val="Char5"/>
    <w:unhideWhenUsed/>
    <w:qFormat/>
    <w:pPr>
      <w:spacing w:after="120"/>
    </w:pPr>
    <w:rPr>
      <w:color w:val="595959"/>
    </w:rPr>
  </w:style>
  <w:style w:type="paragraph" w:styleId="ae">
    <w:name w:val="Body Text Indent"/>
    <w:basedOn w:val="a1"/>
    <w:link w:val="Char6"/>
    <w:uiPriority w:val="99"/>
    <w:unhideWhenUsed/>
    <w:qFormat/>
    <w:pPr>
      <w:spacing w:after="120"/>
      <w:ind w:left="360"/>
    </w:pPr>
    <w:rPr>
      <w:color w:val="595959"/>
    </w:rPr>
  </w:style>
  <w:style w:type="paragraph" w:styleId="30">
    <w:name w:val="List Number 3"/>
    <w:basedOn w:val="a1"/>
    <w:uiPriority w:val="18"/>
    <w:unhideWhenUsed/>
    <w:qFormat/>
    <w:pPr>
      <w:numPr>
        <w:ilvl w:val="2"/>
        <w:numId w:val="1"/>
      </w:numPr>
      <w:contextualSpacing/>
    </w:pPr>
    <w:rPr>
      <w:color w:val="595959"/>
    </w:rPr>
  </w:style>
  <w:style w:type="paragraph" w:styleId="22">
    <w:name w:val="List 2"/>
    <w:basedOn w:val="a1"/>
    <w:uiPriority w:val="99"/>
    <w:unhideWhenUsed/>
    <w:qFormat/>
    <w:pPr>
      <w:ind w:left="720" w:hanging="360"/>
      <w:contextualSpacing/>
    </w:pPr>
    <w:rPr>
      <w:color w:val="595959"/>
    </w:rPr>
  </w:style>
  <w:style w:type="paragraph" w:styleId="af">
    <w:name w:val="List Continue"/>
    <w:basedOn w:val="a1"/>
    <w:uiPriority w:val="99"/>
    <w:unhideWhenUsed/>
    <w:qFormat/>
    <w:pPr>
      <w:spacing w:after="120"/>
      <w:ind w:left="360"/>
      <w:contextualSpacing/>
    </w:pPr>
    <w:rPr>
      <w:color w:val="595959"/>
    </w:rPr>
  </w:style>
  <w:style w:type="paragraph" w:styleId="2">
    <w:name w:val="List Bullet 2"/>
    <w:basedOn w:val="a1"/>
    <w:uiPriority w:val="99"/>
    <w:unhideWhenUsed/>
    <w:qFormat/>
    <w:pPr>
      <w:numPr>
        <w:numId w:val="5"/>
      </w:numPr>
      <w:contextualSpacing/>
    </w:pPr>
    <w:rPr>
      <w:color w:val="595959"/>
    </w:rPr>
  </w:style>
  <w:style w:type="paragraph" w:styleId="HTML">
    <w:name w:val="HTML Address"/>
    <w:basedOn w:val="a1"/>
    <w:link w:val="HTMLChar"/>
    <w:uiPriority w:val="99"/>
    <w:unhideWhenUsed/>
    <w:qFormat/>
    <w:rPr>
      <w:i/>
      <w:iCs/>
      <w:color w:val="595959"/>
    </w:rPr>
  </w:style>
  <w:style w:type="paragraph" w:styleId="42">
    <w:name w:val="index 4"/>
    <w:basedOn w:val="a1"/>
    <w:next w:val="a1"/>
    <w:uiPriority w:val="99"/>
    <w:unhideWhenUsed/>
    <w:qFormat/>
    <w:pPr>
      <w:ind w:left="880" w:hanging="220"/>
    </w:pPr>
    <w:rPr>
      <w:color w:val="595959"/>
    </w:rPr>
  </w:style>
  <w:style w:type="paragraph" w:styleId="53">
    <w:name w:val="toc 5"/>
    <w:basedOn w:val="a1"/>
    <w:next w:val="a1"/>
    <w:uiPriority w:val="39"/>
    <w:unhideWhenUsed/>
    <w:qFormat/>
    <w:pPr>
      <w:spacing w:after="100"/>
      <w:ind w:left="880"/>
    </w:pPr>
    <w:rPr>
      <w:color w:val="595959"/>
    </w:rPr>
  </w:style>
  <w:style w:type="paragraph" w:styleId="34">
    <w:name w:val="toc 3"/>
    <w:basedOn w:val="a1"/>
    <w:next w:val="a1"/>
    <w:uiPriority w:val="39"/>
    <w:unhideWhenUsed/>
    <w:qFormat/>
    <w:pPr>
      <w:spacing w:after="100"/>
      <w:ind w:left="440"/>
    </w:pPr>
    <w:rPr>
      <w:color w:val="595959"/>
    </w:rPr>
  </w:style>
  <w:style w:type="paragraph" w:styleId="af0">
    <w:name w:val="Plain Text"/>
    <w:basedOn w:val="a1"/>
    <w:link w:val="Char7"/>
    <w:unhideWhenUsed/>
    <w:qFormat/>
    <w:rPr>
      <w:rFonts w:ascii="Consolas" w:eastAsia="Times New Roman" w:hAnsi="Consolas" w:cs="Consolas"/>
      <w:color w:val="595959"/>
    </w:rPr>
  </w:style>
  <w:style w:type="paragraph" w:styleId="5">
    <w:name w:val="List Bullet 5"/>
    <w:basedOn w:val="a1"/>
    <w:uiPriority w:val="99"/>
    <w:unhideWhenUsed/>
    <w:qFormat/>
    <w:pPr>
      <w:numPr>
        <w:numId w:val="6"/>
      </w:numPr>
      <w:contextualSpacing/>
    </w:pPr>
    <w:rPr>
      <w:color w:val="595959"/>
    </w:rPr>
  </w:style>
  <w:style w:type="paragraph" w:styleId="4">
    <w:name w:val="List Number 4"/>
    <w:basedOn w:val="a1"/>
    <w:uiPriority w:val="18"/>
    <w:unhideWhenUsed/>
    <w:qFormat/>
    <w:pPr>
      <w:numPr>
        <w:ilvl w:val="3"/>
        <w:numId w:val="1"/>
      </w:numPr>
      <w:contextualSpacing/>
    </w:pPr>
    <w:rPr>
      <w:color w:val="595959"/>
    </w:rPr>
  </w:style>
  <w:style w:type="paragraph" w:styleId="81">
    <w:name w:val="toc 8"/>
    <w:basedOn w:val="a1"/>
    <w:next w:val="a1"/>
    <w:uiPriority w:val="39"/>
    <w:unhideWhenUsed/>
    <w:qFormat/>
    <w:pPr>
      <w:spacing w:after="100"/>
      <w:ind w:left="1540"/>
    </w:pPr>
    <w:rPr>
      <w:color w:val="595959"/>
    </w:rPr>
  </w:style>
  <w:style w:type="paragraph" w:styleId="35">
    <w:name w:val="index 3"/>
    <w:basedOn w:val="a1"/>
    <w:next w:val="a1"/>
    <w:uiPriority w:val="99"/>
    <w:unhideWhenUsed/>
    <w:qFormat/>
    <w:pPr>
      <w:ind w:left="660" w:hanging="220"/>
    </w:pPr>
    <w:rPr>
      <w:color w:val="595959"/>
    </w:rPr>
  </w:style>
  <w:style w:type="paragraph" w:styleId="af1">
    <w:name w:val="Date"/>
    <w:basedOn w:val="a1"/>
    <w:next w:val="a1"/>
    <w:link w:val="Char8"/>
    <w:uiPriority w:val="99"/>
    <w:unhideWhenUsed/>
    <w:qFormat/>
    <w:rPr>
      <w:color w:val="595959"/>
    </w:rPr>
  </w:style>
  <w:style w:type="paragraph" w:styleId="23">
    <w:name w:val="Body Text Indent 2"/>
    <w:basedOn w:val="a1"/>
    <w:link w:val="2Char0"/>
    <w:uiPriority w:val="99"/>
    <w:unhideWhenUsed/>
    <w:qFormat/>
    <w:pPr>
      <w:spacing w:after="120" w:line="480" w:lineRule="auto"/>
      <w:ind w:left="360"/>
    </w:pPr>
    <w:rPr>
      <w:color w:val="595959"/>
    </w:rPr>
  </w:style>
  <w:style w:type="paragraph" w:styleId="af2">
    <w:name w:val="endnote text"/>
    <w:basedOn w:val="a1"/>
    <w:link w:val="Char9"/>
    <w:uiPriority w:val="99"/>
    <w:unhideWhenUsed/>
    <w:qFormat/>
    <w:rPr>
      <w:color w:val="595959"/>
    </w:rPr>
  </w:style>
  <w:style w:type="paragraph" w:styleId="54">
    <w:name w:val="List Continue 5"/>
    <w:basedOn w:val="a1"/>
    <w:uiPriority w:val="99"/>
    <w:unhideWhenUsed/>
    <w:qFormat/>
    <w:pPr>
      <w:spacing w:after="120"/>
      <w:ind w:left="1800"/>
      <w:contextualSpacing/>
    </w:pPr>
    <w:rPr>
      <w:color w:val="595959"/>
    </w:rPr>
  </w:style>
  <w:style w:type="paragraph" w:styleId="af3">
    <w:name w:val="Balloon Text"/>
    <w:basedOn w:val="a1"/>
    <w:link w:val="Chara"/>
    <w:unhideWhenUsed/>
    <w:qFormat/>
    <w:rPr>
      <w:rFonts w:ascii="Tahoma" w:eastAsia="Times New Roman" w:hAnsi="Tahoma" w:cs="Tahoma"/>
      <w:color w:val="595959"/>
      <w:sz w:val="16"/>
    </w:rPr>
  </w:style>
  <w:style w:type="paragraph" w:styleId="af4">
    <w:name w:val="footer"/>
    <w:basedOn w:val="a1"/>
    <w:link w:val="Charb"/>
    <w:unhideWhenUsed/>
    <w:qFormat/>
    <w:pPr>
      <w:pBdr>
        <w:top w:val="single" w:sz="4" w:space="6" w:color="B1C0CD"/>
        <w:left w:val="single" w:sz="4" w:space="20" w:color="FFFFFF"/>
        <w:right w:val="single" w:sz="2" w:space="20" w:color="FFFFFF"/>
      </w:pBdr>
    </w:pPr>
    <w:rPr>
      <w:color w:val="595959"/>
    </w:rPr>
  </w:style>
  <w:style w:type="paragraph" w:styleId="af5">
    <w:name w:val="header"/>
    <w:basedOn w:val="a1"/>
    <w:link w:val="Charc"/>
    <w:unhideWhenUsed/>
    <w:qFormat/>
    <w:pPr>
      <w:tabs>
        <w:tab w:val="center" w:pos="4680"/>
        <w:tab w:val="right" w:pos="9360"/>
      </w:tabs>
    </w:pPr>
    <w:rPr>
      <w:color w:val="595959"/>
    </w:rPr>
  </w:style>
  <w:style w:type="paragraph" w:styleId="af6">
    <w:name w:val="Signature"/>
    <w:basedOn w:val="a1"/>
    <w:link w:val="Chard"/>
    <w:uiPriority w:val="20"/>
    <w:unhideWhenUsed/>
    <w:qFormat/>
    <w:pPr>
      <w:spacing w:before="720" w:line="312" w:lineRule="auto"/>
      <w:contextualSpacing/>
    </w:pPr>
    <w:rPr>
      <w:color w:val="595959"/>
    </w:rPr>
  </w:style>
  <w:style w:type="paragraph" w:styleId="12">
    <w:name w:val="toc 1"/>
    <w:basedOn w:val="a1"/>
    <w:next w:val="a1"/>
    <w:uiPriority w:val="39"/>
    <w:unhideWhenUsed/>
    <w:qFormat/>
    <w:pPr>
      <w:tabs>
        <w:tab w:val="right" w:leader="underscore" w:pos="9090"/>
      </w:tabs>
      <w:spacing w:after="100"/>
    </w:pPr>
    <w:rPr>
      <w:color w:val="7F7F7F"/>
      <w:sz w:val="22"/>
    </w:rPr>
  </w:style>
  <w:style w:type="paragraph" w:styleId="43">
    <w:name w:val="List Continue 4"/>
    <w:basedOn w:val="a1"/>
    <w:uiPriority w:val="99"/>
    <w:unhideWhenUsed/>
    <w:qFormat/>
    <w:pPr>
      <w:spacing w:after="120"/>
      <w:ind w:left="1440"/>
      <w:contextualSpacing/>
    </w:pPr>
    <w:rPr>
      <w:color w:val="595959"/>
    </w:rPr>
  </w:style>
  <w:style w:type="paragraph" w:styleId="44">
    <w:name w:val="toc 4"/>
    <w:basedOn w:val="a1"/>
    <w:next w:val="a1"/>
    <w:uiPriority w:val="39"/>
    <w:unhideWhenUsed/>
    <w:qFormat/>
    <w:pPr>
      <w:spacing w:after="100"/>
      <w:ind w:left="660"/>
    </w:pPr>
    <w:rPr>
      <w:color w:val="595959"/>
    </w:rPr>
  </w:style>
  <w:style w:type="paragraph" w:styleId="af7">
    <w:name w:val="index heading"/>
    <w:basedOn w:val="a1"/>
    <w:next w:val="13"/>
    <w:uiPriority w:val="99"/>
    <w:unhideWhenUsed/>
    <w:qFormat/>
    <w:rPr>
      <w:rFonts w:ascii="Calibri" w:eastAsia="宋体" w:hAnsi="Calibri" w:cs="Arial"/>
      <w:b/>
      <w:bCs/>
      <w:color w:val="595959"/>
    </w:rPr>
  </w:style>
  <w:style w:type="paragraph" w:styleId="13">
    <w:name w:val="index 1"/>
    <w:basedOn w:val="a1"/>
    <w:next w:val="a1"/>
    <w:uiPriority w:val="99"/>
    <w:unhideWhenUsed/>
    <w:qFormat/>
  </w:style>
  <w:style w:type="paragraph" w:styleId="af8">
    <w:name w:val="Subtitle"/>
    <w:basedOn w:val="a1"/>
    <w:next w:val="a1"/>
    <w:link w:val="Chare"/>
    <w:uiPriority w:val="19"/>
    <w:unhideWhenUsed/>
    <w:qFormat/>
    <w:pPr>
      <w:ind w:left="432" w:right="1080"/>
    </w:pPr>
    <w:rPr>
      <w:rFonts w:ascii="Calibri" w:eastAsia="宋体" w:hAnsi="Calibri" w:cs="Arial"/>
      <w:caps/>
      <w:color w:val="7E97AD"/>
      <w:sz w:val="56"/>
    </w:rPr>
  </w:style>
  <w:style w:type="paragraph" w:styleId="50">
    <w:name w:val="List Number 5"/>
    <w:basedOn w:val="a1"/>
    <w:uiPriority w:val="18"/>
    <w:unhideWhenUsed/>
    <w:qFormat/>
    <w:pPr>
      <w:numPr>
        <w:ilvl w:val="4"/>
        <w:numId w:val="1"/>
      </w:numPr>
      <w:contextualSpacing/>
    </w:pPr>
    <w:rPr>
      <w:color w:val="595959"/>
    </w:rPr>
  </w:style>
  <w:style w:type="paragraph" w:styleId="af9">
    <w:name w:val="List"/>
    <w:basedOn w:val="a1"/>
    <w:uiPriority w:val="99"/>
    <w:unhideWhenUsed/>
    <w:qFormat/>
    <w:pPr>
      <w:ind w:left="360" w:hanging="360"/>
      <w:contextualSpacing/>
    </w:pPr>
    <w:rPr>
      <w:color w:val="595959"/>
    </w:rPr>
  </w:style>
  <w:style w:type="paragraph" w:styleId="61">
    <w:name w:val="toc 6"/>
    <w:basedOn w:val="a1"/>
    <w:next w:val="a1"/>
    <w:uiPriority w:val="39"/>
    <w:unhideWhenUsed/>
    <w:qFormat/>
    <w:pPr>
      <w:spacing w:after="100"/>
      <w:ind w:left="1100"/>
    </w:pPr>
    <w:rPr>
      <w:color w:val="595959"/>
    </w:rPr>
  </w:style>
  <w:style w:type="paragraph" w:styleId="55">
    <w:name w:val="List 5"/>
    <w:basedOn w:val="a1"/>
    <w:uiPriority w:val="99"/>
    <w:unhideWhenUsed/>
    <w:qFormat/>
    <w:pPr>
      <w:ind w:left="1800" w:hanging="360"/>
      <w:contextualSpacing/>
    </w:pPr>
    <w:rPr>
      <w:color w:val="595959"/>
    </w:rPr>
  </w:style>
  <w:style w:type="paragraph" w:styleId="36">
    <w:name w:val="Body Text Indent 3"/>
    <w:basedOn w:val="a1"/>
    <w:link w:val="3Char1"/>
    <w:uiPriority w:val="99"/>
    <w:unhideWhenUsed/>
    <w:qFormat/>
    <w:pPr>
      <w:spacing w:after="120"/>
      <w:ind w:left="360"/>
    </w:pPr>
    <w:rPr>
      <w:color w:val="595959"/>
      <w:sz w:val="16"/>
    </w:rPr>
  </w:style>
  <w:style w:type="paragraph" w:styleId="71">
    <w:name w:val="index 7"/>
    <w:basedOn w:val="a1"/>
    <w:next w:val="a1"/>
    <w:uiPriority w:val="99"/>
    <w:unhideWhenUsed/>
    <w:qFormat/>
    <w:pPr>
      <w:ind w:left="1540" w:hanging="220"/>
    </w:pPr>
    <w:rPr>
      <w:color w:val="595959"/>
    </w:rPr>
  </w:style>
  <w:style w:type="paragraph" w:styleId="90">
    <w:name w:val="index 9"/>
    <w:basedOn w:val="a1"/>
    <w:next w:val="a1"/>
    <w:uiPriority w:val="99"/>
    <w:unhideWhenUsed/>
    <w:qFormat/>
    <w:pPr>
      <w:ind w:left="1980" w:hanging="220"/>
    </w:pPr>
    <w:rPr>
      <w:color w:val="595959"/>
    </w:rPr>
  </w:style>
  <w:style w:type="paragraph" w:styleId="afa">
    <w:name w:val="table of figures"/>
    <w:basedOn w:val="a1"/>
    <w:next w:val="a1"/>
    <w:uiPriority w:val="99"/>
    <w:unhideWhenUsed/>
    <w:qFormat/>
    <w:rPr>
      <w:color w:val="595959"/>
    </w:rPr>
  </w:style>
  <w:style w:type="paragraph" w:styleId="24">
    <w:name w:val="toc 2"/>
    <w:basedOn w:val="a1"/>
    <w:next w:val="a1"/>
    <w:uiPriority w:val="39"/>
    <w:unhideWhenUsed/>
    <w:qFormat/>
    <w:pPr>
      <w:spacing w:after="100"/>
      <w:ind w:left="220"/>
    </w:pPr>
    <w:rPr>
      <w:color w:val="595959"/>
    </w:rPr>
  </w:style>
  <w:style w:type="paragraph" w:styleId="91">
    <w:name w:val="toc 9"/>
    <w:basedOn w:val="a1"/>
    <w:next w:val="a1"/>
    <w:uiPriority w:val="39"/>
    <w:unhideWhenUsed/>
    <w:qFormat/>
    <w:pPr>
      <w:spacing w:after="100"/>
      <w:ind w:left="1760"/>
    </w:pPr>
    <w:rPr>
      <w:color w:val="595959"/>
    </w:rPr>
  </w:style>
  <w:style w:type="paragraph" w:styleId="25">
    <w:name w:val="Body Text 2"/>
    <w:basedOn w:val="a1"/>
    <w:link w:val="2Char1"/>
    <w:uiPriority w:val="99"/>
    <w:unhideWhenUsed/>
    <w:qFormat/>
    <w:pPr>
      <w:spacing w:after="120" w:line="480" w:lineRule="auto"/>
    </w:pPr>
    <w:rPr>
      <w:color w:val="595959"/>
    </w:rPr>
  </w:style>
  <w:style w:type="paragraph" w:styleId="45">
    <w:name w:val="List 4"/>
    <w:basedOn w:val="a1"/>
    <w:uiPriority w:val="99"/>
    <w:unhideWhenUsed/>
    <w:qFormat/>
    <w:pPr>
      <w:ind w:left="1440" w:hanging="360"/>
      <w:contextualSpacing/>
    </w:pPr>
    <w:rPr>
      <w:color w:val="595959"/>
    </w:rPr>
  </w:style>
  <w:style w:type="paragraph" w:styleId="26">
    <w:name w:val="List Continue 2"/>
    <w:basedOn w:val="a1"/>
    <w:uiPriority w:val="99"/>
    <w:unhideWhenUsed/>
    <w:qFormat/>
    <w:pPr>
      <w:spacing w:after="120"/>
      <w:ind w:left="720"/>
      <w:contextualSpacing/>
    </w:pPr>
    <w:rPr>
      <w:color w:val="595959"/>
    </w:rPr>
  </w:style>
  <w:style w:type="paragraph" w:styleId="HTML0">
    <w:name w:val="HTML Preformatted"/>
    <w:basedOn w:val="a1"/>
    <w:link w:val="HTMLChar0"/>
    <w:uiPriority w:val="99"/>
    <w:unhideWhenUsed/>
    <w:qFormat/>
    <w:rPr>
      <w:rFonts w:ascii="Consolas" w:eastAsia="Times New Roman" w:hAnsi="Consolas" w:cs="Consolas"/>
      <w:color w:val="595959"/>
    </w:rPr>
  </w:style>
  <w:style w:type="paragraph" w:styleId="afb">
    <w:name w:val="Normal (Web)"/>
    <w:basedOn w:val="a1"/>
    <w:uiPriority w:val="99"/>
    <w:qFormat/>
    <w:pPr>
      <w:widowControl w:val="0"/>
      <w:spacing w:beforeAutospacing="1" w:afterAutospacing="1"/>
    </w:pPr>
    <w:rPr>
      <w:rFonts w:asciiTheme="minorHAnsi" w:eastAsiaTheme="minorEastAsia" w:hAnsiTheme="minorHAnsi"/>
      <w:kern w:val="0"/>
      <w:sz w:val="24"/>
      <w:szCs w:val="24"/>
      <w:lang w:val="en-US"/>
    </w:rPr>
  </w:style>
  <w:style w:type="paragraph" w:styleId="37">
    <w:name w:val="List Continue 3"/>
    <w:basedOn w:val="a1"/>
    <w:uiPriority w:val="99"/>
    <w:unhideWhenUsed/>
    <w:qFormat/>
    <w:pPr>
      <w:spacing w:after="120"/>
      <w:ind w:left="1080"/>
      <w:contextualSpacing/>
    </w:pPr>
    <w:rPr>
      <w:color w:val="595959"/>
    </w:rPr>
  </w:style>
  <w:style w:type="paragraph" w:styleId="27">
    <w:name w:val="index 2"/>
    <w:basedOn w:val="a1"/>
    <w:next w:val="a1"/>
    <w:uiPriority w:val="99"/>
    <w:unhideWhenUsed/>
    <w:qFormat/>
    <w:pPr>
      <w:ind w:left="440" w:hanging="220"/>
    </w:pPr>
    <w:rPr>
      <w:color w:val="595959"/>
    </w:rPr>
  </w:style>
  <w:style w:type="paragraph" w:styleId="afc">
    <w:name w:val="Title"/>
    <w:basedOn w:val="a1"/>
    <w:next w:val="a1"/>
    <w:link w:val="Charf"/>
    <w:uiPriority w:val="19"/>
    <w:unhideWhenUsed/>
    <w:qFormat/>
    <w:pPr>
      <w:pBdr>
        <w:top w:val="single" w:sz="4" w:space="16" w:color="7E97AD"/>
        <w:left w:val="single" w:sz="4" w:space="20" w:color="7E97AD"/>
        <w:bottom w:val="single" w:sz="4" w:space="16" w:color="7E97AD"/>
        <w:right w:val="single" w:sz="4" w:space="20" w:color="7E97AD"/>
      </w:pBdr>
      <w:shd w:val="clear" w:color="auto" w:fill="7E97AD"/>
      <w:spacing w:after="240" w:line="204" w:lineRule="auto"/>
      <w:ind w:left="432" w:right="432"/>
    </w:pPr>
    <w:rPr>
      <w:rFonts w:ascii="Calibri" w:eastAsia="宋体" w:hAnsi="Calibri" w:cs="Arial"/>
      <w:caps/>
      <w:color w:val="FFFFFF"/>
      <w:kern w:val="28"/>
      <w:sz w:val="72"/>
    </w:rPr>
  </w:style>
  <w:style w:type="paragraph" w:styleId="afd">
    <w:name w:val="annotation subject"/>
    <w:basedOn w:val="aa"/>
    <w:next w:val="aa"/>
    <w:link w:val="Charf0"/>
    <w:unhideWhenUsed/>
    <w:qFormat/>
    <w:rPr>
      <w:b/>
      <w:bCs/>
    </w:rPr>
  </w:style>
  <w:style w:type="table" w:styleId="afe">
    <w:name w:val="Table Grid"/>
    <w:basedOn w:val="a3"/>
    <w:uiPriority w:val="59"/>
    <w:qFormat/>
    <w:rPr>
      <w:rFonts w:ascii="Cambria" w:eastAsia="黑体"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
    <w:name w:val="Table Theme"/>
    <w:basedOn w:val="a3"/>
    <w:uiPriority w:val="99"/>
    <w:unhideWhenUsed/>
    <w:qFormat/>
    <w:pPr>
      <w:spacing w:line="300" w:lineRule="auto"/>
    </w:pPr>
    <w:rPr>
      <w:rFonts w:ascii="Cambria" w:eastAsia="黑体"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4">
    <w:name w:val="Table Colorful 1"/>
    <w:basedOn w:val="a3"/>
    <w:uiPriority w:val="99"/>
    <w:unhideWhenUsed/>
    <w:qFormat/>
    <w:pPr>
      <w:spacing w:line="300" w:lineRule="auto"/>
    </w:pPr>
    <w:rPr>
      <w:rFonts w:ascii="Cambria" w:eastAsia="黑体" w:hAnsi="Cambria"/>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op w:val="nil"/>
          <w:left w:val="nil"/>
          <w:bottom w:val="nil"/>
          <w:right w:val="nil"/>
          <w:insideH w:val="nil"/>
          <w:insideV w:val="nil"/>
          <w:tl2br w:val="nil"/>
          <w:tr2bl w:val="nil"/>
        </w:tcBorders>
        <w:shd w:val="solid" w:color="000000" w:fill="FFFFFF"/>
      </w:tcPr>
    </w:tblStylePr>
    <w:tblStylePr w:type="firstCol">
      <w:rPr>
        <w:rFonts w:cs="Times New Roman"/>
        <w:b/>
        <w:bCs/>
        <w:i/>
        <w:iCs/>
      </w:rPr>
      <w:tblPr/>
      <w:tcPr>
        <w:tcBorders>
          <w:top w:val="nil"/>
          <w:left w:val="nil"/>
          <w:bottom w:val="nil"/>
          <w:right w:val="nil"/>
          <w:insideH w:val="nil"/>
          <w:insideV w:val="nil"/>
          <w:tl2br w:val="nil"/>
          <w:tr2bl w:val="nil"/>
        </w:tcBorders>
        <w:shd w:val="solid" w:color="000080" w:fill="FFFFFF"/>
      </w:tcPr>
    </w:tblStylePr>
    <w:tblStylePr w:type="nwCell">
      <w:rPr>
        <w:rFonts w:cs="Times New Roman"/>
      </w:rPr>
      <w:tblPr/>
      <w:tcPr>
        <w:tcBorders>
          <w:top w:val="nil"/>
          <w:left w:val="nil"/>
          <w:bottom w:val="nil"/>
          <w:right w:val="nil"/>
          <w:insideH w:val="nil"/>
          <w:insideV w:val="nil"/>
          <w:tl2br w:val="nil"/>
          <w:tr2bl w:val="nil"/>
        </w:tcBorders>
        <w:shd w:val="solid" w:color="000000" w:fill="FFFFFF"/>
      </w:tcPr>
    </w:tblStylePr>
    <w:tblStylePr w:type="swCell">
      <w:rPr>
        <w:rFonts w:cs="Times New Roman"/>
        <w:b/>
        <w:bCs/>
        <w:i w:val="0"/>
        <w:iCs w:val="0"/>
      </w:rPr>
      <w:tblPr/>
      <w:tcPr>
        <w:tcBorders>
          <w:top w:val="nil"/>
          <w:left w:val="nil"/>
          <w:bottom w:val="nil"/>
          <w:right w:val="nil"/>
          <w:insideH w:val="nil"/>
          <w:insideV w:val="nil"/>
          <w:tl2br w:val="nil"/>
          <w:tr2bl w:val="nil"/>
        </w:tcBorders>
      </w:tcPr>
    </w:tblStylePr>
  </w:style>
  <w:style w:type="table" w:styleId="28">
    <w:name w:val="Table Colorful 2"/>
    <w:basedOn w:val="a3"/>
    <w:uiPriority w:val="99"/>
    <w:unhideWhenUsed/>
    <w:qFormat/>
    <w:pPr>
      <w:spacing w:line="300" w:lineRule="auto"/>
    </w:pPr>
    <w:rPr>
      <w:rFonts w:ascii="Cambria" w:eastAsia="黑体" w:hAnsi="Cambri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top w:val="nil"/>
          <w:left w:val="nil"/>
          <w:bottom w:val="single" w:sz="12" w:space="0" w:color="000000"/>
          <w:right w:val="nil"/>
          <w:insideH w:val="nil"/>
          <w:insideV w:val="nil"/>
          <w:tl2br w:val="nil"/>
          <w:tr2bl w:val="nil"/>
        </w:tcBorders>
        <w:shd w:val="solid" w:color="800000" w:fill="FFFFFF"/>
      </w:tcPr>
    </w:tblStylePr>
    <w:tblStylePr w:type="firstCol">
      <w:rPr>
        <w:rFonts w:cs="Times New Roman"/>
        <w:b/>
        <w:bCs/>
        <w:i/>
        <w:iCs/>
      </w:rPr>
      <w:tblPr/>
      <w:tcPr>
        <w:tcBorders>
          <w:top w:val="nil"/>
          <w:left w:val="nil"/>
          <w:bottom w:val="nil"/>
          <w:right w:val="nil"/>
          <w:insideH w:val="nil"/>
          <w:insideV w:val="nil"/>
          <w:tl2br w:val="nil"/>
          <w:tr2bl w:val="nil"/>
        </w:tcBorders>
      </w:tcPr>
    </w:tblStylePr>
    <w:tblStylePr w:type="lastCol">
      <w:rPr>
        <w:rFonts w:cs="Times New Roman"/>
      </w:rPr>
      <w:tblPr/>
      <w:tcPr>
        <w:tcBorders>
          <w:top w:val="nil"/>
          <w:left w:val="nil"/>
          <w:bottom w:val="nil"/>
          <w:right w:val="nil"/>
          <w:insideH w:val="nil"/>
          <w:insideV w:val="nil"/>
          <w:tl2br w:val="nil"/>
          <w:tr2bl w:val="nil"/>
        </w:tcBorders>
        <w:shd w:val="solid" w:color="C0C0C0" w:fill="FFFFFF"/>
      </w:tcPr>
    </w:tblStylePr>
    <w:tblStylePr w:type="swCell">
      <w:rPr>
        <w:rFonts w:cs="Times New Roman"/>
        <w:b/>
        <w:bCs/>
        <w:i w:val="0"/>
        <w:iCs w:val="0"/>
      </w:rPr>
      <w:tblPr/>
      <w:tcPr>
        <w:tcBorders>
          <w:top w:val="nil"/>
          <w:left w:val="nil"/>
          <w:bottom w:val="nil"/>
          <w:right w:val="nil"/>
          <w:insideH w:val="nil"/>
          <w:insideV w:val="nil"/>
          <w:tl2br w:val="nil"/>
          <w:tr2bl w:val="nil"/>
        </w:tcBorders>
      </w:tcPr>
    </w:tblStylePr>
  </w:style>
  <w:style w:type="table" w:styleId="38">
    <w:name w:val="Table Colorful 3"/>
    <w:basedOn w:val="a3"/>
    <w:uiPriority w:val="99"/>
    <w:unhideWhenUsed/>
    <w:qFormat/>
    <w:pPr>
      <w:spacing w:line="300" w:lineRule="auto"/>
    </w:pPr>
    <w:rPr>
      <w:rFonts w:ascii="Cambria" w:eastAsia="黑体" w:hAnsi="Cambri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top w:val="nil"/>
          <w:left w:val="nil"/>
          <w:bottom w:val="single" w:sz="6" w:space="0" w:color="000000"/>
          <w:right w:val="nil"/>
          <w:insideH w:val="nil"/>
          <w:insideV w:val="nil"/>
          <w:tl2br w:val="nil"/>
          <w:tr2bl w:val="nil"/>
        </w:tcBorders>
        <w:shd w:val="solid" w:color="008080" w:fill="FFFFFF"/>
      </w:tcPr>
    </w:tblStylePr>
    <w:tblStylePr w:type="firstCol">
      <w:rPr>
        <w:rFonts w:cs="Times New Roman"/>
      </w:rPr>
      <w:tblPr/>
      <w:tcPr>
        <w:tcBorders>
          <w:top w:val="nil"/>
          <w:left w:val="single" w:sz="36" w:space="0" w:color="000000"/>
          <w:bottom w:val="nil"/>
          <w:right w:val="single" w:sz="6" w:space="0" w:color="000000"/>
          <w:insideH w:val="nil"/>
          <w:insideV w:val="nil"/>
          <w:tl2br w:val="nil"/>
          <w:tr2bl w:val="nil"/>
        </w:tcBorders>
        <w:shd w:val="solid" w:color="008080" w:fill="FFFFFF"/>
      </w:tcPr>
    </w:tblStylePr>
    <w:tblStylePr w:type="nwCell">
      <w:rPr>
        <w:rFonts w:cs="Times New Roman"/>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aff0">
    <w:name w:val="Table Elegant"/>
    <w:basedOn w:val="a3"/>
    <w:uiPriority w:val="99"/>
    <w:unhideWhenUsed/>
    <w:qFormat/>
    <w:pPr>
      <w:spacing w:line="300" w:lineRule="auto"/>
    </w:pPr>
    <w:rPr>
      <w:rFonts w:ascii="Cambria" w:eastAsia="黑体" w:hAnsi="Cambri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op w:val="nil"/>
          <w:left w:val="nil"/>
          <w:bottom w:val="nil"/>
          <w:right w:val="nil"/>
          <w:insideH w:val="nil"/>
          <w:insideV w:val="nil"/>
          <w:tl2br w:val="nil"/>
          <w:tr2bl w:val="nil"/>
        </w:tcBorders>
      </w:tcPr>
    </w:tblStylePr>
  </w:style>
  <w:style w:type="table" w:styleId="15">
    <w:name w:val="Table Classic 1"/>
    <w:basedOn w:val="a3"/>
    <w:uiPriority w:val="99"/>
    <w:unhideWhenUsed/>
    <w:qFormat/>
    <w:pPr>
      <w:spacing w:line="300" w:lineRule="auto"/>
    </w:pPr>
    <w:rPr>
      <w:rFonts w:ascii="Cambria" w:eastAsia="黑体" w:hAnsi="Cambria"/>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top w:val="nil"/>
          <w:left w:val="nil"/>
          <w:bottom w:val="single" w:sz="6" w:space="0" w:color="000000"/>
          <w:right w:val="nil"/>
          <w:insideH w:val="nil"/>
          <w:insideV w:val="nil"/>
          <w:tl2br w:val="nil"/>
          <w:tr2bl w:val="nil"/>
        </w:tcBorders>
      </w:tcPr>
    </w:tblStylePr>
    <w:tblStylePr w:type="lastRow">
      <w:rPr>
        <w:rFonts w:cs="Times New Roman"/>
        <w:color w:val="auto"/>
      </w:rPr>
      <w:tblPr/>
      <w:tcPr>
        <w:tcBorders>
          <w:top w:val="single" w:sz="6" w:space="0" w:color="000000"/>
          <w:left w:val="nil"/>
          <w:bottom w:val="nil"/>
          <w:right w:val="nil"/>
          <w:insideH w:val="nil"/>
          <w:insideV w:val="nil"/>
          <w:tl2br w:val="nil"/>
          <w:tr2bl w:val="nil"/>
        </w:tcBorders>
      </w:tcPr>
    </w:tblStylePr>
    <w:tblStylePr w:type="firstCol">
      <w:rPr>
        <w:rFonts w:cs="Times New Roman"/>
      </w:rPr>
      <w:tblPr/>
      <w:tcPr>
        <w:tcBorders>
          <w:top w:val="nil"/>
          <w:left w:val="nil"/>
          <w:bottom w:val="nil"/>
          <w:right w:val="single" w:sz="6" w:space="0" w:color="000000"/>
          <w:insideH w:val="nil"/>
          <w:insideV w:val="nil"/>
          <w:tl2br w:val="nil"/>
          <w:tr2bl w:val="nil"/>
        </w:tcBorders>
      </w:tcPr>
    </w:tblStylePr>
    <w:tblStylePr w:type="neCell">
      <w:rPr>
        <w:rFonts w:cs="Times New Roman"/>
        <w:b/>
        <w:bCs/>
        <w:i w:val="0"/>
        <w:iCs w:val="0"/>
      </w:rPr>
      <w:tblPr/>
      <w:tcPr>
        <w:tcBorders>
          <w:top w:val="nil"/>
          <w:left w:val="nil"/>
          <w:bottom w:val="nil"/>
          <w:right w:val="nil"/>
          <w:insideH w:val="nil"/>
          <w:insideV w:val="nil"/>
          <w:tl2br w:val="nil"/>
          <w:tr2bl w:val="nil"/>
        </w:tcBorders>
      </w:tcPr>
    </w:tblStylePr>
    <w:tblStylePr w:type="swCell">
      <w:rPr>
        <w:rFonts w:cs="Times New Roman"/>
        <w:b/>
        <w:bCs/>
      </w:rPr>
      <w:tblPr/>
      <w:tcPr>
        <w:tcBorders>
          <w:top w:val="nil"/>
          <w:left w:val="nil"/>
          <w:bottom w:val="nil"/>
          <w:right w:val="nil"/>
          <w:insideH w:val="nil"/>
          <w:insideV w:val="nil"/>
          <w:tl2br w:val="nil"/>
          <w:tr2bl w:val="nil"/>
        </w:tcBorders>
      </w:tcPr>
    </w:tblStylePr>
  </w:style>
  <w:style w:type="table" w:styleId="29">
    <w:name w:val="Table Classic 2"/>
    <w:basedOn w:val="a3"/>
    <w:uiPriority w:val="99"/>
    <w:unhideWhenUsed/>
    <w:qFormat/>
    <w:pPr>
      <w:spacing w:line="300" w:lineRule="auto"/>
    </w:pPr>
    <w:rPr>
      <w:rFonts w:ascii="Cambria" w:eastAsia="黑体" w:hAnsi="Cambria"/>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top w:val="nil"/>
          <w:left w:val="nil"/>
          <w:bottom w:val="single" w:sz="6" w:space="0" w:color="000000"/>
          <w:right w:val="nil"/>
          <w:insideH w:val="nil"/>
          <w:insideV w:val="nil"/>
          <w:tl2br w:val="nil"/>
          <w:tr2bl w:val="nil"/>
        </w:tcBorders>
        <w:shd w:val="solid" w:color="800080" w:fill="FFFFFF"/>
      </w:tcPr>
    </w:tblStylePr>
    <w:tblStylePr w:type="lastRow">
      <w:rPr>
        <w:rFonts w:cs="Times New Roman"/>
      </w:rPr>
      <w:tblPr/>
      <w:tcPr>
        <w:tcBorders>
          <w:top w:val="single" w:sz="6" w:space="0" w:color="000000"/>
          <w:left w:val="nil"/>
          <w:bottom w:val="nil"/>
          <w:right w:val="nil"/>
          <w:insideH w:val="nil"/>
          <w:insideV w:val="nil"/>
          <w:tl2br w:val="nil"/>
          <w:tr2bl w:val="nil"/>
        </w:tcBorders>
      </w:tcPr>
    </w:tblStylePr>
    <w:tblStylePr w:type="firstCol">
      <w:rPr>
        <w:rFonts w:cs="Times New Roman"/>
        <w:b/>
        <w:bCs/>
      </w:rPr>
      <w:tblPr/>
      <w:tcPr>
        <w:tcBorders>
          <w:top w:val="nil"/>
          <w:left w:val="nil"/>
          <w:bottom w:val="nil"/>
          <w:right w:val="nil"/>
          <w:insideH w:val="nil"/>
          <w:insideV w:val="nil"/>
          <w:tl2br w:val="nil"/>
          <w:tr2bl w:val="nil"/>
        </w:tcBorders>
        <w:shd w:val="solid" w:color="C0C0C0" w:fill="FFFFFF"/>
      </w:tcPr>
    </w:tblStylePr>
    <w:tblStylePr w:type="neCell">
      <w:rPr>
        <w:rFonts w:cs="Times New Roman"/>
        <w:b/>
        <w:b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nil"/>
          <w:tr2bl w:val="nil"/>
        </w:tcBorders>
        <w:shd w:val="solid" w:color="800080" w:fill="FFFFFF"/>
      </w:tcPr>
    </w:tblStylePr>
    <w:tblStylePr w:type="swCell">
      <w:rPr>
        <w:rFonts w:cs="Times New Roman"/>
        <w:color w:val="000080"/>
      </w:rPr>
      <w:tblPr/>
      <w:tcPr>
        <w:tcBorders>
          <w:top w:val="nil"/>
          <w:left w:val="nil"/>
          <w:bottom w:val="nil"/>
          <w:right w:val="nil"/>
          <w:insideH w:val="nil"/>
          <w:insideV w:val="nil"/>
          <w:tl2br w:val="nil"/>
          <w:tr2bl w:val="nil"/>
        </w:tcBorders>
      </w:tcPr>
    </w:tblStylePr>
  </w:style>
  <w:style w:type="table" w:styleId="39">
    <w:name w:val="Table Classic 3"/>
    <w:basedOn w:val="a3"/>
    <w:uiPriority w:val="99"/>
    <w:unhideWhenUsed/>
    <w:qFormat/>
    <w:pPr>
      <w:spacing w:line="300" w:lineRule="auto"/>
    </w:pPr>
    <w:rPr>
      <w:rFonts w:ascii="Cambria" w:eastAsia="黑体" w:hAnsi="Cambria"/>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top w:val="nil"/>
          <w:left w:val="nil"/>
          <w:bottom w:val="single" w:sz="6" w:space="0" w:color="000000"/>
          <w:right w:val="nil"/>
          <w:insideH w:val="nil"/>
          <w:insideV w:val="nil"/>
          <w:tl2br w:val="nil"/>
          <w:tr2bl w:val="nil"/>
        </w:tcBorders>
        <w:shd w:val="solid" w:color="000080" w:fill="FFFFFF"/>
      </w:tcPr>
    </w:tblStylePr>
    <w:tblStylePr w:type="lastRow">
      <w:rPr>
        <w:rFonts w:cs="Times New Roman"/>
        <w:color w:val="000080"/>
      </w:rPr>
      <w:tblPr/>
      <w:tcPr>
        <w:tcBorders>
          <w:top w:val="single" w:sz="12" w:space="0" w:color="000000"/>
          <w:left w:val="nil"/>
          <w:bottom w:val="nil"/>
          <w:right w:val="nil"/>
          <w:insideH w:val="nil"/>
          <w:insideV w:val="nil"/>
          <w:tl2br w:val="nil"/>
          <w:tr2bl w:val="nil"/>
        </w:tcBorders>
        <w:shd w:val="solid" w:color="FFFFFF" w:fill="FFFFFF"/>
      </w:tcPr>
    </w:tblStylePr>
    <w:tblStylePr w:type="firstCol">
      <w:rPr>
        <w:rFonts w:cs="Times New Roman"/>
        <w:b/>
        <w:bCs/>
        <w:color w:val="000000"/>
      </w:rPr>
      <w:tblPr/>
      <w:tcPr>
        <w:tcBorders>
          <w:top w:val="nil"/>
          <w:left w:val="nil"/>
          <w:bottom w:val="nil"/>
          <w:right w:val="nil"/>
          <w:insideH w:val="nil"/>
          <w:insideV w:val="nil"/>
          <w:tl2br w:val="nil"/>
          <w:tr2bl w:val="nil"/>
        </w:tcBorders>
      </w:tcPr>
    </w:tblStylePr>
  </w:style>
  <w:style w:type="table" w:styleId="46">
    <w:name w:val="Table Classic 4"/>
    <w:basedOn w:val="a3"/>
    <w:uiPriority w:val="99"/>
    <w:unhideWhenUsed/>
    <w:qFormat/>
    <w:pPr>
      <w:spacing w:line="300" w:lineRule="auto"/>
    </w:pPr>
    <w:rPr>
      <w:rFonts w:ascii="Cambria" w:eastAsia="黑体" w:hAnsi="Cambri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top w:val="nil"/>
          <w:left w:val="nil"/>
          <w:bottom w:val="single" w:sz="6" w:space="0" w:color="000000"/>
          <w:right w:val="nil"/>
          <w:insideH w:val="nil"/>
          <w:insideV w:val="nil"/>
          <w:tl2br w:val="nil"/>
          <w:tr2bl w:val="nil"/>
        </w:tcBorders>
        <w:shd w:val="pct50" w:color="000080" w:fill="FFFFFF"/>
      </w:tcPr>
    </w:tblStylePr>
    <w:tblStylePr w:type="lastRow">
      <w:rPr>
        <w:rFonts w:cs="Times New Roman"/>
        <w:color w:val="000080"/>
      </w:rPr>
      <w:tblPr/>
      <w:tcPr>
        <w:tcBorders>
          <w:top w:val="nil"/>
          <w:left w:val="nil"/>
          <w:bottom w:val="single" w:sz="6" w:space="0" w:color="000000"/>
          <w:right w:val="nil"/>
          <w:insideH w:val="nil"/>
          <w:insideV w:val="nil"/>
          <w:tl2br w:val="nil"/>
          <w:tr2bl w:val="nil"/>
        </w:tcBorders>
        <w:shd w:val="pct50" w:color="000000" w:fill="FFFFFF"/>
      </w:tcPr>
    </w:tblStylePr>
    <w:tblStylePr w:type="firstCol">
      <w:rPr>
        <w:rFonts w:cs="Times New Roman"/>
        <w:b/>
        <w:bCs/>
      </w:rPr>
      <w:tblPr/>
      <w:tcPr>
        <w:tcBorders>
          <w:top w:val="nil"/>
          <w:left w:val="nil"/>
          <w:bottom w:val="nil"/>
          <w:right w:val="nil"/>
          <w:insideH w:val="nil"/>
          <w:insideV w:val="nil"/>
          <w:tl2br w:val="nil"/>
          <w:tr2bl w:val="nil"/>
        </w:tcBorders>
      </w:tcPr>
    </w:tblStylePr>
    <w:tblStylePr w:type="nwCell">
      <w:rPr>
        <w:rFonts w:cs="Times New Roman"/>
        <w:b/>
        <w:bCs/>
      </w:rPr>
      <w:tblPr/>
      <w:tcPr>
        <w:tcBorders>
          <w:top w:val="nil"/>
          <w:left w:val="nil"/>
          <w:bottom w:val="nil"/>
          <w:right w:val="nil"/>
          <w:insideH w:val="nil"/>
          <w:insideV w:val="nil"/>
          <w:tl2br w:val="nil"/>
          <w:tr2bl w:val="nil"/>
        </w:tcBorders>
      </w:tcPr>
    </w:tblStylePr>
    <w:tblStylePr w:type="swCell">
      <w:rPr>
        <w:rFonts w:cs="Times New Roman"/>
        <w:color w:val="000080"/>
      </w:rPr>
      <w:tblPr/>
      <w:tcPr>
        <w:tcBorders>
          <w:top w:val="nil"/>
          <w:left w:val="nil"/>
          <w:bottom w:val="nil"/>
          <w:right w:val="nil"/>
          <w:insideH w:val="nil"/>
          <w:insideV w:val="nil"/>
          <w:tl2br w:val="nil"/>
          <w:tr2bl w:val="nil"/>
        </w:tcBorders>
      </w:tcPr>
    </w:tblStylePr>
  </w:style>
  <w:style w:type="table" w:styleId="16">
    <w:name w:val="Table Simple 1"/>
    <w:basedOn w:val="a3"/>
    <w:uiPriority w:val="99"/>
    <w:unhideWhenUsed/>
    <w:qFormat/>
    <w:pPr>
      <w:spacing w:line="300" w:lineRule="auto"/>
    </w:pPr>
    <w:rPr>
      <w:rFonts w:ascii="Cambria" w:eastAsia="黑体" w:hAnsi="Cambria"/>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top w:val="nil"/>
          <w:left w:val="nil"/>
          <w:bottom w:val="single" w:sz="6" w:space="0" w:color="008000"/>
          <w:right w:val="nil"/>
          <w:insideH w:val="nil"/>
          <w:insideV w:val="nil"/>
          <w:tl2br w:val="nil"/>
          <w:tr2bl w:val="nil"/>
        </w:tcBorders>
      </w:tcPr>
    </w:tblStylePr>
    <w:tblStylePr w:type="lastRow">
      <w:rPr>
        <w:rFonts w:cs="Times New Roman"/>
      </w:rPr>
      <w:tblPr/>
      <w:tcPr>
        <w:tcBorders>
          <w:top w:val="single" w:sz="6" w:space="0" w:color="008000"/>
          <w:left w:val="nil"/>
          <w:bottom w:val="nil"/>
          <w:right w:val="nil"/>
          <w:insideH w:val="nil"/>
          <w:insideV w:val="nil"/>
          <w:tl2br w:val="nil"/>
          <w:tr2bl w:val="nil"/>
        </w:tcBorders>
      </w:tcPr>
    </w:tblStylePr>
  </w:style>
  <w:style w:type="table" w:styleId="2a">
    <w:name w:val="Table Simple 2"/>
    <w:basedOn w:val="a3"/>
    <w:uiPriority w:val="99"/>
    <w:unhideWhenUsed/>
    <w:qFormat/>
    <w:pPr>
      <w:spacing w:line="300" w:lineRule="auto"/>
    </w:pPr>
    <w:rPr>
      <w:rFonts w:ascii="Cambria" w:eastAsia="黑体" w:hAnsi="Cambria"/>
    </w:rPr>
    <w:tblPr>
      <w:tblInd w:w="0" w:type="dxa"/>
      <w:tblCellMar>
        <w:top w:w="0" w:type="dxa"/>
        <w:left w:w="108" w:type="dxa"/>
        <w:bottom w:w="0" w:type="dxa"/>
        <w:right w:w="108" w:type="dxa"/>
      </w:tblCellMar>
    </w:tblPr>
    <w:tblStylePr w:type="firstRow">
      <w:rPr>
        <w:rFonts w:cs="Times New Roman"/>
        <w:b/>
        <w:bCs/>
      </w:rPr>
      <w:tblPr/>
      <w:tcPr>
        <w:tcBorders>
          <w:top w:val="nil"/>
          <w:left w:val="nil"/>
          <w:bottom w:val="single" w:sz="12" w:space="0" w:color="000000"/>
          <w:right w:val="nil"/>
          <w:insideH w:val="nil"/>
          <w:insideV w:val="nil"/>
          <w:tl2br w:val="nil"/>
          <w:tr2bl w:val="nil"/>
        </w:tcBorders>
      </w:tcPr>
    </w:tblStylePr>
    <w:tblStylePr w:type="lastRow">
      <w:rPr>
        <w:rFonts w:cs="Times New Roman"/>
        <w:b/>
        <w:bCs/>
        <w:color w:val="auto"/>
      </w:rPr>
      <w:tblPr/>
      <w:tcPr>
        <w:tcBorders>
          <w:top w:val="single" w:sz="6" w:space="0" w:color="000000"/>
          <w:left w:val="nil"/>
          <w:bottom w:val="nil"/>
          <w:right w:val="nil"/>
          <w:insideH w:val="nil"/>
          <w:insideV w:val="nil"/>
          <w:tl2br w:val="nil"/>
          <w:tr2bl w:val="nil"/>
        </w:tcBorders>
      </w:tcPr>
    </w:tblStylePr>
    <w:tblStylePr w:type="firstCol">
      <w:rPr>
        <w:rFonts w:cs="Times New Roman"/>
        <w:b/>
        <w:bCs/>
      </w:rPr>
      <w:tblPr/>
      <w:tcPr>
        <w:tcBorders>
          <w:top w:val="nil"/>
          <w:left w:val="nil"/>
          <w:bottom w:val="nil"/>
          <w:right w:val="single" w:sz="12" w:space="0" w:color="000000"/>
          <w:insideH w:val="nil"/>
          <w:insideV w:val="nil"/>
          <w:tl2br w:val="nil"/>
          <w:tr2bl w:val="nil"/>
        </w:tcBorders>
      </w:tcPr>
    </w:tblStylePr>
    <w:tblStylePr w:type="lastCol">
      <w:rPr>
        <w:rFonts w:cs="Times New Roman"/>
        <w:b/>
        <w:bCs/>
      </w:rPr>
      <w:tblPr/>
      <w:tcPr>
        <w:tcBorders>
          <w:top w:val="nil"/>
          <w:left w:val="single" w:sz="6" w:space="0" w:color="000000"/>
          <w:bottom w:val="nil"/>
          <w:right w:val="nil"/>
          <w:insideH w:val="nil"/>
          <w:insideV w:val="nil"/>
          <w:tl2br w:val="nil"/>
          <w:tr2bl w:val="nil"/>
        </w:tcBorders>
      </w:tcPr>
    </w:tblStylePr>
    <w:tblStylePr w:type="neCell">
      <w:rPr>
        <w:rFonts w:cs="Times New Roman"/>
        <w:b/>
        <w:bCs/>
      </w:rPr>
      <w:tblPr/>
      <w:tcPr>
        <w:tcBorders>
          <w:top w:val="nil"/>
          <w:left w:val="nil"/>
          <w:bottom w:val="nil"/>
          <w:right w:val="nil"/>
          <w:insideH w:val="nil"/>
          <w:insideV w:val="nil"/>
          <w:tl2br w:val="nil"/>
          <w:tr2bl w:val="nil"/>
        </w:tcBorders>
      </w:tcPr>
    </w:tblStylePr>
    <w:tblStylePr w:type="swCell">
      <w:rPr>
        <w:rFonts w:cs="Times New Roman"/>
        <w:b/>
        <w:bCs/>
      </w:rPr>
      <w:tblPr/>
      <w:tcPr>
        <w:tcBorders>
          <w:top w:val="nil"/>
          <w:left w:val="nil"/>
          <w:bottom w:val="nil"/>
          <w:right w:val="nil"/>
          <w:insideH w:val="nil"/>
          <w:insideV w:val="nil"/>
          <w:tl2br w:val="nil"/>
          <w:tr2bl w:val="nil"/>
        </w:tcBorders>
      </w:tcPr>
    </w:tblStylePr>
  </w:style>
  <w:style w:type="table" w:styleId="3a">
    <w:name w:val="Table Simple 3"/>
    <w:basedOn w:val="a3"/>
    <w:uiPriority w:val="99"/>
    <w:unhideWhenUsed/>
    <w:qFormat/>
    <w:pPr>
      <w:spacing w:line="300" w:lineRule="auto"/>
    </w:pPr>
    <w:rPr>
      <w:rFonts w:ascii="Cambria" w:eastAsia="黑体" w:hAnsi="Cambri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17">
    <w:name w:val="Table Subtle 1"/>
    <w:basedOn w:val="a3"/>
    <w:uiPriority w:val="99"/>
    <w:unhideWhenUsed/>
    <w:qFormat/>
    <w:pPr>
      <w:spacing w:line="300" w:lineRule="auto"/>
    </w:pPr>
    <w:rPr>
      <w:rFonts w:ascii="Cambria" w:eastAsia="黑体" w:hAnsi="Cambria"/>
    </w:rPr>
    <w:tblPr>
      <w:tblInd w:w="0" w:type="dxa"/>
      <w:tblCellMar>
        <w:top w:w="0" w:type="dxa"/>
        <w:left w:w="108" w:type="dxa"/>
        <w:bottom w:w="0" w:type="dxa"/>
        <w:right w:w="108" w:type="dxa"/>
      </w:tblCellMar>
    </w:tblPr>
    <w:tblStylePr w:type="firstRow">
      <w:rPr>
        <w:rFonts w:cs="Times New Roman"/>
      </w:rPr>
      <w:tblPr/>
      <w:tcPr>
        <w:tcBorders>
          <w:top w:val="single" w:sz="6" w:space="0" w:color="000000"/>
          <w:left w:val="nil"/>
          <w:bottom w:val="single" w:sz="12" w:space="0" w:color="000000"/>
          <w:right w:val="nil"/>
          <w:insideH w:val="nil"/>
          <w:insideV w:val="nil"/>
          <w:tl2br w:val="nil"/>
          <w:tr2bl w:val="nil"/>
        </w:tcBorders>
      </w:tcPr>
    </w:tblStylePr>
    <w:tblStylePr w:type="lastRow">
      <w:rPr>
        <w:rFonts w:cs="Times New Roman"/>
      </w:rPr>
      <w:tblPr/>
      <w:tcPr>
        <w:tcBorders>
          <w:top w:val="single" w:sz="12" w:space="0" w:color="000000"/>
          <w:left w:val="nil"/>
          <w:bottom w:val="nil"/>
          <w:right w:val="nil"/>
          <w:insideH w:val="nil"/>
          <w:insideV w:val="nil"/>
          <w:tl2br w:val="nil"/>
          <w:tr2bl w:val="nil"/>
        </w:tcBorders>
        <w:shd w:val="pct25" w:color="800080" w:fill="FFFFFF"/>
      </w:tcPr>
    </w:tblStylePr>
    <w:tblStylePr w:type="firstCol">
      <w:rPr>
        <w:rFonts w:cs="Times New Roman"/>
      </w:rPr>
      <w:tblPr/>
      <w:tcPr>
        <w:tcBorders>
          <w:top w:val="nil"/>
          <w:left w:val="nil"/>
          <w:bottom w:val="nil"/>
          <w:right w:val="single" w:sz="12" w:space="0" w:color="000000"/>
          <w:insideH w:val="nil"/>
          <w:insideV w:val="nil"/>
          <w:tl2br w:val="nil"/>
          <w:tr2bl w:val="nil"/>
        </w:tcBorders>
      </w:tcPr>
    </w:tblStylePr>
    <w:tblStylePr w:type="lastCol">
      <w:rPr>
        <w:rFonts w:cs="Times New Roman"/>
      </w:rPr>
      <w:tblPr/>
      <w:tcPr>
        <w:tcBorders>
          <w:top w:val="nil"/>
          <w:left w:val="single" w:sz="12" w:space="0" w:color="000000"/>
          <w:bottom w:val="nil"/>
          <w:right w:val="nil"/>
          <w:insideH w:val="nil"/>
          <w:insideV w:val="nil"/>
          <w:tl2br w:val="nil"/>
          <w:tr2bl w:val="nil"/>
        </w:tcBorders>
      </w:tcPr>
    </w:tblStylePr>
    <w:tblStylePr w:type="band1Horz">
      <w:rPr>
        <w:rFonts w:cs="Times New Roman"/>
      </w:rPr>
      <w:tblPr/>
      <w:tcPr>
        <w:tcBorders>
          <w:top w:val="nil"/>
          <w:left w:val="nil"/>
          <w:bottom w:val="single" w:sz="6" w:space="0" w:color="000000"/>
          <w:right w:val="nil"/>
          <w:insideH w:val="nil"/>
          <w:insideV w:val="nil"/>
          <w:tl2br w:val="nil"/>
          <w:tr2bl w:val="nil"/>
        </w:tcBorders>
        <w:shd w:val="pct25" w:color="808000" w:fill="FFFFFF"/>
      </w:tcPr>
    </w:tblStylePr>
    <w:tblStylePr w:type="neCell">
      <w:rPr>
        <w:rFonts w:cs="Times New Roman"/>
        <w:b/>
        <w:bCs/>
      </w:rPr>
      <w:tblPr/>
      <w:tcPr>
        <w:tcBorders>
          <w:top w:val="nil"/>
          <w:left w:val="nil"/>
          <w:bottom w:val="nil"/>
          <w:right w:val="nil"/>
          <w:insideH w:val="nil"/>
          <w:insideV w:val="nil"/>
          <w:tl2br w:val="nil"/>
          <w:tr2bl w:val="nil"/>
        </w:tcBorders>
      </w:tcPr>
    </w:tblStylePr>
    <w:tblStylePr w:type="swCell">
      <w:rPr>
        <w:rFonts w:cs="Times New Roman"/>
        <w:b/>
        <w:bCs/>
      </w:rPr>
      <w:tblPr/>
      <w:tcPr>
        <w:tcBorders>
          <w:top w:val="nil"/>
          <w:left w:val="nil"/>
          <w:bottom w:val="nil"/>
          <w:right w:val="nil"/>
          <w:insideH w:val="nil"/>
          <w:insideV w:val="nil"/>
          <w:tl2br w:val="nil"/>
          <w:tr2bl w:val="nil"/>
        </w:tcBorders>
      </w:tcPr>
    </w:tblStylePr>
  </w:style>
  <w:style w:type="table" w:styleId="2b">
    <w:name w:val="Table Subtle 2"/>
    <w:basedOn w:val="a3"/>
    <w:uiPriority w:val="99"/>
    <w:unhideWhenUsed/>
    <w:qFormat/>
    <w:pPr>
      <w:spacing w:line="300" w:lineRule="auto"/>
    </w:pPr>
    <w:rPr>
      <w:rFonts w:ascii="Cambria" w:eastAsia="黑体" w:hAnsi="Cambri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top w:val="nil"/>
          <w:left w:val="nil"/>
          <w:bottom w:val="single" w:sz="12" w:space="0" w:color="000000"/>
          <w:right w:val="nil"/>
          <w:insideH w:val="nil"/>
          <w:insideV w:val="nil"/>
          <w:tl2br w:val="nil"/>
          <w:tr2bl w:val="nil"/>
        </w:tcBorders>
      </w:tcPr>
    </w:tblStylePr>
    <w:tblStylePr w:type="lastRow">
      <w:rPr>
        <w:rFonts w:cs="Times New Roman"/>
      </w:rPr>
      <w:tblPr/>
      <w:tcPr>
        <w:tcBorders>
          <w:top w:val="single" w:sz="12" w:space="0" w:color="000000"/>
          <w:left w:val="nil"/>
          <w:bottom w:val="nil"/>
          <w:right w:val="nil"/>
          <w:insideH w:val="nil"/>
          <w:insideV w:val="nil"/>
          <w:tl2br w:val="nil"/>
          <w:tr2bl w:val="nil"/>
        </w:tcBorders>
      </w:tcPr>
    </w:tblStylePr>
    <w:tblStylePr w:type="firstCol">
      <w:rPr>
        <w:rFonts w:cs="Times New Roman"/>
      </w:rPr>
      <w:tblPr/>
      <w:tcPr>
        <w:tcBorders>
          <w:top w:val="nil"/>
          <w:left w:val="nil"/>
          <w:bottom w:val="nil"/>
          <w:right w:val="single" w:sz="12" w:space="0" w:color="000000"/>
          <w:insideH w:val="nil"/>
          <w:insideV w:val="nil"/>
          <w:tl2br w:val="nil"/>
          <w:tr2bl w:val="nil"/>
        </w:tcBorders>
        <w:shd w:val="pct25" w:color="008000" w:fill="FFFFFF"/>
      </w:tcPr>
    </w:tblStylePr>
    <w:tblStylePr w:type="lastCol">
      <w:rPr>
        <w:rFonts w:cs="Times New Roman"/>
      </w:rPr>
      <w:tblPr/>
      <w:tcPr>
        <w:tcBorders>
          <w:top w:val="nil"/>
          <w:left w:val="single" w:sz="12" w:space="0" w:color="000000"/>
          <w:bottom w:val="nil"/>
          <w:right w:val="nil"/>
          <w:insideH w:val="nil"/>
          <w:insideV w:val="nil"/>
          <w:tl2br w:val="nil"/>
          <w:tr2bl w:val="nil"/>
        </w:tcBorders>
        <w:shd w:val="pct25" w:color="808000" w:fill="FFFFFF"/>
      </w:tcPr>
    </w:tblStylePr>
    <w:tblStylePr w:type="neCell">
      <w:rPr>
        <w:rFonts w:cs="Times New Roman"/>
        <w:b/>
        <w:bCs/>
      </w:rPr>
      <w:tblPr/>
      <w:tcPr>
        <w:tcBorders>
          <w:top w:val="nil"/>
          <w:left w:val="nil"/>
          <w:bottom w:val="nil"/>
          <w:right w:val="nil"/>
          <w:insideH w:val="nil"/>
          <w:insideV w:val="nil"/>
          <w:tl2br w:val="nil"/>
          <w:tr2bl w:val="nil"/>
        </w:tcBorders>
      </w:tcPr>
    </w:tblStylePr>
    <w:tblStylePr w:type="swCell">
      <w:rPr>
        <w:rFonts w:cs="Times New Roman"/>
        <w:b/>
        <w:bCs/>
      </w:rPr>
      <w:tblPr/>
      <w:tcPr>
        <w:tcBorders>
          <w:top w:val="nil"/>
          <w:left w:val="nil"/>
          <w:bottom w:val="nil"/>
          <w:right w:val="nil"/>
          <w:insideH w:val="nil"/>
          <w:insideV w:val="nil"/>
          <w:tl2br w:val="nil"/>
          <w:tr2bl w:val="nil"/>
        </w:tcBorders>
      </w:tcPr>
    </w:tblStylePr>
  </w:style>
  <w:style w:type="table" w:styleId="18">
    <w:name w:val="Table List 1"/>
    <w:basedOn w:val="a3"/>
    <w:uiPriority w:val="99"/>
    <w:unhideWhenUsed/>
    <w:qFormat/>
    <w:pPr>
      <w:spacing w:line="300" w:lineRule="auto"/>
    </w:pPr>
    <w:rPr>
      <w:rFonts w:ascii="Cambria" w:eastAsia="黑体" w:hAnsi="Cambria"/>
    </w:rPr>
    <w:tblPr>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top w:val="nil"/>
          <w:left w:val="nil"/>
          <w:bottom w:val="single" w:sz="6" w:space="0" w:color="000000"/>
          <w:right w:val="nil"/>
          <w:insideH w:val="nil"/>
          <w:insideV w:val="nil"/>
          <w:tl2br w:val="nil"/>
          <w:tr2bl w:val="nil"/>
        </w:tcBorders>
        <w:shd w:val="solid" w:color="C0C0C0" w:fill="FFFFFF"/>
      </w:tcPr>
    </w:tblStylePr>
    <w:tblStylePr w:type="lastRow">
      <w:rPr>
        <w:rFonts w:cs="Times New Roman"/>
      </w:rPr>
      <w:tblPr/>
      <w:tcPr>
        <w:tcBorders>
          <w:top w:val="single" w:sz="6" w:space="0" w:color="000000"/>
          <w:left w:val="nil"/>
          <w:bottom w:val="nil"/>
          <w:right w:val="nil"/>
          <w:insideH w:val="nil"/>
          <w:insideV w:val="nil"/>
          <w:tl2br w:val="nil"/>
          <w:tr2bl w:val="nil"/>
        </w:tcBorders>
      </w:tcPr>
    </w:tblStylePr>
    <w:tblStylePr w:type="band1Horz">
      <w:rPr>
        <w:rFonts w:cs="Times New Roman"/>
        <w:color w:val="auto"/>
      </w:rPr>
      <w:tblPr/>
      <w:tcPr>
        <w:tcBorders>
          <w:top w:val="nil"/>
          <w:left w:val="nil"/>
          <w:bottom w:val="nil"/>
          <w:right w:val="nil"/>
          <w:insideH w:val="nil"/>
          <w:insideV w:val="nil"/>
          <w:tl2br w:val="nil"/>
          <w:tr2bl w:val="nil"/>
        </w:tcBorders>
        <w:shd w:val="solid" w:color="C0C0C0" w:fill="FFFFFF"/>
      </w:tcPr>
    </w:tblStylePr>
    <w:tblStylePr w:type="band2Horz">
      <w:rPr>
        <w:rFonts w:cs="Times New Roman"/>
        <w:color w:val="auto"/>
      </w:rPr>
      <w:tblPr/>
      <w:tcPr>
        <w:tcBorders>
          <w:top w:val="nil"/>
          <w:left w:val="nil"/>
          <w:bottom w:val="nil"/>
          <w:right w:val="nil"/>
          <w:insideH w:val="nil"/>
          <w:insideV w:val="nil"/>
          <w:tl2br w:val="nil"/>
          <w:tr2bl w:val="nil"/>
        </w:tcBorders>
      </w:tcPr>
    </w:tblStylePr>
    <w:tblStylePr w:type="swCell">
      <w:rPr>
        <w:rFonts w:cs="Times New Roman"/>
        <w:b/>
        <w:bCs/>
      </w:rPr>
      <w:tblPr/>
      <w:tcPr>
        <w:tcBorders>
          <w:top w:val="nil"/>
          <w:left w:val="nil"/>
          <w:bottom w:val="nil"/>
          <w:right w:val="nil"/>
          <w:insideH w:val="nil"/>
          <w:insideV w:val="nil"/>
          <w:tl2br w:val="nil"/>
          <w:tr2bl w:val="nil"/>
        </w:tcBorders>
      </w:tcPr>
    </w:tblStylePr>
  </w:style>
  <w:style w:type="table" w:styleId="2c">
    <w:name w:val="Table List 2"/>
    <w:basedOn w:val="a3"/>
    <w:uiPriority w:val="99"/>
    <w:unhideWhenUsed/>
    <w:qFormat/>
    <w:pPr>
      <w:spacing w:line="300" w:lineRule="auto"/>
    </w:pPr>
    <w:rPr>
      <w:rFonts w:ascii="Cambria" w:eastAsia="黑体" w:hAnsi="Cambria"/>
    </w:rPr>
    <w:tblPr>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top w:val="nil"/>
          <w:left w:val="nil"/>
          <w:bottom w:val="single" w:sz="6" w:space="0" w:color="000000"/>
          <w:right w:val="nil"/>
          <w:insideH w:val="nil"/>
          <w:insideV w:val="nil"/>
          <w:tl2br w:val="nil"/>
          <w:tr2bl w:val="nil"/>
        </w:tcBorders>
        <w:shd w:val="pct75" w:color="008080" w:fill="008000"/>
      </w:tcPr>
    </w:tblStylePr>
    <w:tblStylePr w:type="lastRow">
      <w:rPr>
        <w:rFonts w:cs="Times New Roman"/>
      </w:rPr>
      <w:tblPr/>
      <w:tcPr>
        <w:tcBorders>
          <w:top w:val="single" w:sz="6" w:space="0" w:color="000000"/>
          <w:left w:val="nil"/>
          <w:bottom w:val="nil"/>
          <w:right w:val="nil"/>
          <w:insideH w:val="nil"/>
          <w:insideV w:val="nil"/>
          <w:tl2br w:val="nil"/>
          <w:tr2bl w:val="nil"/>
        </w:tcBorders>
      </w:tcPr>
    </w:tblStylePr>
    <w:tblStylePr w:type="band1Horz">
      <w:rPr>
        <w:rFonts w:cs="Times New Roman"/>
        <w:color w:val="auto"/>
      </w:rPr>
      <w:tblPr/>
      <w:tcPr>
        <w:tcBorders>
          <w:top w:val="nil"/>
          <w:left w:val="nil"/>
          <w:bottom w:val="nil"/>
          <w:right w:val="nil"/>
          <w:insideH w:val="nil"/>
          <w:insideV w:val="nil"/>
          <w:tl2br w:val="nil"/>
          <w:tr2bl w:val="nil"/>
        </w:tcBorders>
        <w:shd w:val="pct20" w:color="00FF00" w:fill="FFFFFF"/>
      </w:tcPr>
    </w:tblStylePr>
    <w:tblStylePr w:type="band2Horz">
      <w:rPr>
        <w:rFonts w:cs="Times New Roman"/>
        <w:color w:val="auto"/>
      </w:rPr>
      <w:tblPr/>
      <w:tcPr>
        <w:tcBorders>
          <w:top w:val="nil"/>
          <w:left w:val="nil"/>
          <w:bottom w:val="nil"/>
          <w:right w:val="nil"/>
          <w:insideH w:val="nil"/>
          <w:insideV w:val="nil"/>
          <w:tl2br w:val="nil"/>
          <w:tr2bl w:val="nil"/>
        </w:tcBorders>
      </w:tcPr>
    </w:tblStylePr>
    <w:tblStylePr w:type="swCell">
      <w:rPr>
        <w:rFonts w:cs="Times New Roman"/>
        <w:b/>
        <w:bCs/>
      </w:rPr>
      <w:tblPr/>
      <w:tcPr>
        <w:tcBorders>
          <w:top w:val="nil"/>
          <w:left w:val="nil"/>
          <w:bottom w:val="nil"/>
          <w:right w:val="nil"/>
          <w:insideH w:val="nil"/>
          <w:insideV w:val="nil"/>
          <w:tl2br w:val="nil"/>
          <w:tr2bl w:val="nil"/>
        </w:tcBorders>
      </w:tcPr>
    </w:tblStylePr>
  </w:style>
  <w:style w:type="table" w:styleId="3b">
    <w:name w:val="Table List 3"/>
    <w:basedOn w:val="a3"/>
    <w:uiPriority w:val="99"/>
    <w:unhideWhenUsed/>
    <w:qFormat/>
    <w:pPr>
      <w:spacing w:line="300" w:lineRule="auto"/>
    </w:pPr>
    <w:rPr>
      <w:rFonts w:ascii="Cambria" w:eastAsia="黑体" w:hAnsi="Cambri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top w:val="nil"/>
          <w:left w:val="nil"/>
          <w:bottom w:val="single" w:sz="12" w:space="0" w:color="000000"/>
          <w:right w:val="nil"/>
          <w:insideH w:val="nil"/>
          <w:insideV w:val="nil"/>
          <w:tl2br w:val="nil"/>
          <w:tr2bl w:val="nil"/>
        </w:tcBorders>
      </w:tcPr>
    </w:tblStylePr>
    <w:tblStylePr w:type="lastRow">
      <w:rPr>
        <w:rFonts w:cs="Times New Roman"/>
      </w:rPr>
      <w:tblPr/>
      <w:tcPr>
        <w:tcBorders>
          <w:top w:val="single" w:sz="12" w:space="0" w:color="000000"/>
          <w:left w:val="nil"/>
          <w:bottom w:val="nil"/>
          <w:right w:val="nil"/>
          <w:insideH w:val="nil"/>
          <w:insideV w:val="nil"/>
          <w:tl2br w:val="nil"/>
          <w:tr2bl w:val="nil"/>
        </w:tcBorders>
      </w:tcPr>
    </w:tblStylePr>
    <w:tblStylePr w:type="swCell">
      <w:rPr>
        <w:rFonts w:cs="Times New Roman"/>
        <w:i/>
        <w:iCs/>
        <w:color w:val="000080"/>
      </w:rPr>
      <w:tblPr/>
      <w:tcPr>
        <w:tcBorders>
          <w:top w:val="nil"/>
          <w:left w:val="nil"/>
          <w:bottom w:val="nil"/>
          <w:right w:val="nil"/>
          <w:insideH w:val="nil"/>
          <w:insideV w:val="nil"/>
          <w:tl2br w:val="nil"/>
          <w:tr2bl w:val="nil"/>
        </w:tcBorders>
      </w:tcPr>
    </w:tblStylePr>
  </w:style>
  <w:style w:type="table" w:styleId="47">
    <w:name w:val="Table List 4"/>
    <w:basedOn w:val="a3"/>
    <w:uiPriority w:val="99"/>
    <w:unhideWhenUsed/>
    <w:qFormat/>
    <w:pPr>
      <w:spacing w:line="300" w:lineRule="auto"/>
    </w:pPr>
    <w:rPr>
      <w:rFonts w:ascii="Cambria" w:eastAsia="黑体" w:hAnsi="Cambri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top w:val="nil"/>
          <w:left w:val="nil"/>
          <w:bottom w:val="single" w:sz="12" w:space="0" w:color="000000"/>
          <w:right w:val="nil"/>
          <w:insideH w:val="nil"/>
          <w:insideV w:val="nil"/>
          <w:tl2br w:val="nil"/>
          <w:tr2bl w:val="nil"/>
        </w:tcBorders>
        <w:shd w:val="solid" w:color="808080" w:fill="FFFFFF"/>
      </w:tcPr>
    </w:tblStylePr>
  </w:style>
  <w:style w:type="table" w:styleId="56">
    <w:name w:val="Table List 5"/>
    <w:basedOn w:val="a3"/>
    <w:uiPriority w:val="99"/>
    <w:unhideWhenUsed/>
    <w:qFormat/>
    <w:pPr>
      <w:spacing w:line="300" w:lineRule="auto"/>
    </w:pPr>
    <w:rPr>
      <w:rFonts w:ascii="Cambria" w:eastAsia="黑体" w:hAnsi="Cambri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top w:val="nil"/>
          <w:left w:val="nil"/>
          <w:bottom w:val="single" w:sz="12" w:space="0" w:color="000000"/>
          <w:right w:val="nil"/>
          <w:insideH w:val="nil"/>
          <w:insideV w:val="nil"/>
          <w:tl2br w:val="nil"/>
          <w:tr2bl w:val="nil"/>
        </w:tcBorders>
      </w:tcPr>
    </w:tblStylePr>
    <w:tblStylePr w:type="firstCol">
      <w:rPr>
        <w:rFonts w:cs="Times New Roman"/>
        <w:b/>
        <w:bCs/>
      </w:rPr>
      <w:tblPr/>
      <w:tcPr>
        <w:tcBorders>
          <w:top w:val="nil"/>
          <w:left w:val="nil"/>
          <w:bottom w:val="nil"/>
          <w:right w:val="nil"/>
          <w:insideH w:val="nil"/>
          <w:insideV w:val="nil"/>
          <w:tl2br w:val="nil"/>
          <w:tr2bl w:val="nil"/>
        </w:tcBorders>
      </w:tcPr>
    </w:tblStylePr>
  </w:style>
  <w:style w:type="table" w:styleId="62">
    <w:name w:val="Table List 6"/>
    <w:basedOn w:val="a3"/>
    <w:uiPriority w:val="99"/>
    <w:unhideWhenUsed/>
    <w:qFormat/>
    <w:pPr>
      <w:spacing w:line="300" w:lineRule="auto"/>
    </w:pPr>
    <w:rPr>
      <w:rFonts w:ascii="Cambria" w:eastAsia="黑体" w:hAnsi="Cambria"/>
    </w:rPr>
    <w:tblPr>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top w:val="nil"/>
          <w:left w:val="nil"/>
          <w:bottom w:val="single" w:sz="12" w:space="0" w:color="000000"/>
          <w:right w:val="nil"/>
          <w:insideH w:val="nil"/>
          <w:insideV w:val="nil"/>
          <w:tl2br w:val="nil"/>
          <w:tr2bl w:val="nil"/>
        </w:tcBorders>
      </w:tcPr>
    </w:tblStylePr>
    <w:tblStylePr w:type="firstCol">
      <w:rPr>
        <w:rFonts w:cs="Times New Roman"/>
        <w:b/>
        <w:bCs/>
      </w:rPr>
      <w:tblPr/>
      <w:tcPr>
        <w:tcBorders>
          <w:top w:val="nil"/>
          <w:left w:val="nil"/>
          <w:bottom w:val="nil"/>
          <w:right w:val="single" w:sz="12" w:space="0" w:color="000000"/>
          <w:insideH w:val="nil"/>
          <w:insideV w:val="nil"/>
          <w:tl2br w:val="nil"/>
          <w:tr2bl w:val="nil"/>
        </w:tcBorders>
      </w:tcPr>
    </w:tblStylePr>
    <w:tblStylePr w:type="band1Horz">
      <w:rPr>
        <w:rFonts w:cs="Times New Roman"/>
      </w:rPr>
      <w:tblPr/>
      <w:tcPr>
        <w:tcBorders>
          <w:top w:val="nil"/>
          <w:left w:val="nil"/>
          <w:bottom w:val="nil"/>
          <w:right w:val="nil"/>
          <w:insideH w:val="nil"/>
          <w:insideV w:val="nil"/>
          <w:tl2br w:val="nil"/>
          <w:tr2bl w:val="nil"/>
        </w:tcBorders>
        <w:shd w:val="pct25" w:color="000000" w:fill="FFFFFF"/>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styleId="72">
    <w:name w:val="Table List 7"/>
    <w:basedOn w:val="a3"/>
    <w:uiPriority w:val="99"/>
    <w:unhideWhenUsed/>
    <w:qFormat/>
    <w:pPr>
      <w:spacing w:line="300" w:lineRule="auto"/>
    </w:pPr>
    <w:rPr>
      <w:rFonts w:ascii="Cambria" w:eastAsia="黑体" w:hAnsi="Cambria"/>
    </w:rPr>
    <w:tblPr>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rFonts w:cs="Times New Roman"/>
        <w:b/>
        <w:bCs/>
      </w:rPr>
      <w:tblPr/>
      <w:tcPr>
        <w:tcBorders>
          <w:top w:val="single" w:sz="12" w:space="0" w:color="008000"/>
          <w:left w:val="nil"/>
          <w:bottom w:val="nil"/>
          <w:right w:val="nil"/>
          <w:insideH w:val="nil"/>
          <w:insideV w:val="nil"/>
          <w:tl2br w:val="nil"/>
          <w:tr2bl w:val="nil"/>
        </w:tcBorders>
      </w:tcPr>
    </w:tblStylePr>
    <w:tblStylePr w:type="firstCol">
      <w:rPr>
        <w:rFonts w:cs="Times New Roman"/>
        <w:b/>
        <w:bCs/>
      </w:rPr>
      <w:tblPr/>
      <w:tcPr>
        <w:tcBorders>
          <w:top w:val="nil"/>
          <w:left w:val="nil"/>
          <w:bottom w:val="nil"/>
          <w:right w:val="nil"/>
          <w:insideH w:val="nil"/>
          <w:insideV w:val="nil"/>
          <w:tl2br w:val="nil"/>
          <w:tr2bl w:val="nil"/>
        </w:tcBorders>
      </w:tcPr>
    </w:tblStylePr>
    <w:tblStylePr w:type="lastCol">
      <w:rPr>
        <w:rFonts w:cs="Times New Roman"/>
        <w:b/>
        <w:bCs/>
      </w:rPr>
      <w:tblPr/>
      <w:tcPr>
        <w:tcBorders>
          <w:top w:val="nil"/>
          <w:left w:val="nil"/>
          <w:bottom w:val="nil"/>
          <w:right w:val="nil"/>
          <w:insideH w:val="nil"/>
          <w:insideV w:val="nil"/>
          <w:tl2br w:val="nil"/>
          <w:tr2bl w:val="nil"/>
        </w:tcBorders>
      </w:tcPr>
    </w:tblStylePr>
    <w:tblStylePr w:type="band1Horz">
      <w:rPr>
        <w:rFonts w:cs="Times New Roman"/>
        <w:color w:val="auto"/>
      </w:rPr>
      <w:tblPr/>
      <w:tcPr>
        <w:tcBorders>
          <w:top w:val="nil"/>
          <w:left w:val="nil"/>
          <w:bottom w:val="nil"/>
          <w:right w:val="nil"/>
          <w:insideH w:val="nil"/>
          <w:insideV w:val="nil"/>
          <w:tl2br w:val="nil"/>
          <w:tr2bl w:val="nil"/>
        </w:tcBorders>
        <w:shd w:val="pct20" w:color="000000" w:fill="FFFFFF"/>
      </w:tcPr>
    </w:tblStylePr>
    <w:tblStylePr w:type="band2Horz">
      <w:rPr>
        <w:rFonts w:cs="Times New Roman"/>
      </w:rPr>
      <w:tblPr/>
      <w:tcPr>
        <w:tcBorders>
          <w:top w:val="nil"/>
          <w:left w:val="nil"/>
          <w:bottom w:val="nil"/>
          <w:right w:val="nil"/>
          <w:insideH w:val="nil"/>
          <w:insideV w:val="nil"/>
          <w:tl2br w:val="nil"/>
          <w:tr2bl w:val="nil"/>
        </w:tcBorders>
        <w:shd w:val="pct25" w:color="FFFF00" w:fill="FFFFFF"/>
      </w:tcPr>
    </w:tblStylePr>
  </w:style>
  <w:style w:type="table" w:styleId="82">
    <w:name w:val="Table List 8"/>
    <w:basedOn w:val="a3"/>
    <w:uiPriority w:val="99"/>
    <w:unhideWhenUsed/>
    <w:qFormat/>
    <w:pPr>
      <w:spacing w:line="300" w:lineRule="auto"/>
    </w:pPr>
    <w:rPr>
      <w:rFonts w:ascii="Cambria" w:eastAsia="黑体" w:hAnsi="Cambria"/>
    </w:rPr>
    <w:tblPr>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top w:val="nil"/>
          <w:left w:val="nil"/>
          <w:bottom w:val="single" w:sz="6" w:space="0" w:color="000000"/>
          <w:right w:val="nil"/>
          <w:insideH w:val="nil"/>
          <w:insideV w:val="nil"/>
          <w:tl2br w:val="nil"/>
          <w:tr2bl w:val="nil"/>
        </w:tcBorders>
        <w:shd w:val="solid" w:color="FFFF00" w:fill="FFFFFF"/>
      </w:tcPr>
    </w:tblStylePr>
    <w:tblStylePr w:type="lastRow">
      <w:rPr>
        <w:rFonts w:cs="Times New Roman"/>
        <w:b/>
        <w:bCs/>
      </w:rPr>
      <w:tblPr/>
      <w:tcPr>
        <w:tcBorders>
          <w:top w:val="single" w:sz="6" w:space="0" w:color="000000"/>
          <w:left w:val="nil"/>
          <w:bottom w:val="nil"/>
          <w:right w:val="nil"/>
          <w:insideH w:val="nil"/>
          <w:insideV w:val="nil"/>
          <w:tl2br w:val="nil"/>
          <w:tr2bl w:val="nil"/>
        </w:tcBorders>
      </w:tcPr>
    </w:tblStylePr>
    <w:tblStylePr w:type="firstCol">
      <w:rPr>
        <w:rFonts w:cs="Times New Roman"/>
        <w:b/>
        <w:bCs/>
      </w:rPr>
      <w:tblPr/>
      <w:tcPr>
        <w:tcBorders>
          <w:top w:val="nil"/>
          <w:left w:val="nil"/>
          <w:bottom w:val="nil"/>
          <w:right w:val="nil"/>
          <w:insideH w:val="nil"/>
          <w:insideV w:val="nil"/>
          <w:tl2br w:val="nil"/>
          <w:tr2bl w:val="nil"/>
        </w:tcBorders>
      </w:tcPr>
    </w:tblStylePr>
    <w:tblStylePr w:type="lastCol">
      <w:rPr>
        <w:rFonts w:cs="Times New Roman"/>
        <w:b/>
        <w:bCs/>
      </w:rPr>
      <w:tblPr/>
      <w:tcPr>
        <w:tcBorders>
          <w:top w:val="nil"/>
          <w:left w:val="nil"/>
          <w:bottom w:val="nil"/>
          <w:right w:val="nil"/>
          <w:insideH w:val="nil"/>
          <w:insideV w:val="nil"/>
          <w:tl2br w:val="nil"/>
          <w:tr2bl w:val="nil"/>
        </w:tcBorders>
      </w:tcPr>
    </w:tblStylePr>
    <w:tblStylePr w:type="band1Horz">
      <w:rPr>
        <w:rFonts w:cs="Times New Roman"/>
        <w:color w:val="auto"/>
      </w:rPr>
      <w:tblPr/>
      <w:tcPr>
        <w:tcBorders>
          <w:top w:val="nil"/>
          <w:left w:val="nil"/>
          <w:bottom w:val="nil"/>
          <w:right w:val="nil"/>
          <w:insideH w:val="nil"/>
          <w:insideV w:val="nil"/>
          <w:tl2br w:val="nil"/>
          <w:tr2bl w:val="nil"/>
        </w:tcBorders>
        <w:shd w:val="pct25" w:color="FFFF00" w:fill="FFFFFF"/>
      </w:tcPr>
    </w:tblStylePr>
    <w:tblStylePr w:type="band2Horz">
      <w:rPr>
        <w:rFonts w:cs="Times New Roman"/>
      </w:rPr>
      <w:tblPr/>
      <w:tcPr>
        <w:tcBorders>
          <w:top w:val="nil"/>
          <w:left w:val="nil"/>
          <w:bottom w:val="nil"/>
          <w:right w:val="nil"/>
          <w:insideH w:val="nil"/>
          <w:insideV w:val="nil"/>
          <w:tl2br w:val="nil"/>
          <w:tr2bl w:val="nil"/>
        </w:tcBorders>
        <w:shd w:val="pct50" w:color="FF0000" w:fill="FFFFFF"/>
      </w:tcPr>
    </w:tblStylePr>
    <w:tblStylePr w:type="nwCell">
      <w:rPr>
        <w:rFonts w:cs="Times New Roman"/>
      </w:rPr>
      <w:tblPr/>
      <w:tcPr>
        <w:tcBorders>
          <w:top w:val="nil"/>
          <w:left w:val="nil"/>
          <w:bottom w:val="nil"/>
          <w:right w:val="nil"/>
          <w:insideH w:val="nil"/>
          <w:insideV w:val="nil"/>
          <w:tl2br w:val="single" w:sz="6" w:space="0" w:color="auto"/>
          <w:tr2bl w:val="nil"/>
        </w:tcBorders>
      </w:tcPr>
    </w:tblStylePr>
  </w:style>
  <w:style w:type="table" w:styleId="aff1">
    <w:name w:val="Table Contemporary"/>
    <w:basedOn w:val="a3"/>
    <w:uiPriority w:val="99"/>
    <w:unhideWhenUsed/>
    <w:qFormat/>
    <w:pPr>
      <w:spacing w:line="300" w:lineRule="auto"/>
    </w:pPr>
    <w:rPr>
      <w:rFonts w:ascii="Cambria" w:eastAsia="黑体" w:hAnsi="Cambria"/>
    </w:rPr>
    <w:tblPr>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op w:val="nil"/>
          <w:left w:val="nil"/>
          <w:bottom w:val="nil"/>
          <w:right w:val="nil"/>
          <w:insideH w:val="nil"/>
          <w:insideV w:val="nil"/>
          <w:tl2br w:val="nil"/>
          <w:tr2bl w:val="nil"/>
        </w:tcBorders>
        <w:shd w:val="pct20" w:color="000000" w:fill="FFFFFF"/>
      </w:tcPr>
    </w:tblStylePr>
    <w:tblStylePr w:type="band1Horz">
      <w:rPr>
        <w:rFonts w:cs="Times New Roman"/>
        <w:color w:val="auto"/>
      </w:rPr>
      <w:tblPr/>
      <w:tcPr>
        <w:tcBorders>
          <w:top w:val="nil"/>
          <w:left w:val="nil"/>
          <w:bottom w:val="nil"/>
          <w:right w:val="nil"/>
          <w:insideH w:val="nil"/>
          <w:insideV w:val="nil"/>
          <w:tl2br w:val="nil"/>
          <w:tr2bl w:val="nil"/>
        </w:tcBorders>
        <w:shd w:val="pct5" w:color="000000" w:fill="FFFFFF"/>
      </w:tcPr>
    </w:tblStylePr>
    <w:tblStylePr w:type="band2Horz">
      <w:rPr>
        <w:rFonts w:cs="Times New Roman"/>
        <w:color w:val="auto"/>
      </w:rPr>
      <w:tblPr/>
      <w:tcPr>
        <w:tcBorders>
          <w:top w:val="nil"/>
          <w:left w:val="nil"/>
          <w:bottom w:val="nil"/>
          <w:right w:val="nil"/>
          <w:insideH w:val="nil"/>
          <w:insideV w:val="nil"/>
          <w:tl2br w:val="nil"/>
          <w:tr2bl w:val="nil"/>
        </w:tcBorders>
        <w:shd w:val="pct20" w:color="000000" w:fill="FFFFFF"/>
      </w:tcPr>
    </w:tblStylePr>
  </w:style>
  <w:style w:type="table" w:styleId="19">
    <w:name w:val="Table Grid 1"/>
    <w:basedOn w:val="a3"/>
    <w:uiPriority w:val="99"/>
    <w:unhideWhenUsed/>
    <w:qFormat/>
    <w:pPr>
      <w:spacing w:line="300" w:lineRule="auto"/>
    </w:pPr>
    <w:rPr>
      <w:rFonts w:ascii="Cambria" w:eastAsia="黑体" w:hAnsi="Cambri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styleId="2d">
    <w:name w:val="Table Grid 2"/>
    <w:basedOn w:val="a3"/>
    <w:uiPriority w:val="99"/>
    <w:unhideWhenUsed/>
    <w:qFormat/>
    <w:pPr>
      <w:spacing w:line="300" w:lineRule="auto"/>
    </w:pPr>
    <w:rPr>
      <w:rFonts w:ascii="Cambria" w:eastAsia="黑体" w:hAnsi="Cambria"/>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op w:val="nil"/>
          <w:left w:val="nil"/>
          <w:bottom w:val="nil"/>
          <w:right w:val="nil"/>
          <w:insideH w:val="nil"/>
          <w:insideV w:val="nil"/>
          <w:tl2br w:val="nil"/>
          <w:tr2bl w:val="nil"/>
        </w:tcBorders>
      </w:tcPr>
    </w:tblStylePr>
    <w:tblStylePr w:type="lastRow">
      <w:rPr>
        <w:rFonts w:cs="Times New Roman"/>
        <w:b/>
        <w:bCs/>
      </w:rPr>
      <w:tblPr/>
      <w:tcPr>
        <w:tcBorders>
          <w:top w:val="single" w:sz="6" w:space="0" w:color="000000"/>
          <w:left w:val="nil"/>
          <w:bottom w:val="nil"/>
          <w:right w:val="nil"/>
          <w:insideH w:val="nil"/>
          <w:insideV w:val="nil"/>
          <w:tl2br w:val="nil"/>
          <w:tr2bl w:val="nil"/>
        </w:tcBorders>
      </w:tcPr>
    </w:tblStylePr>
    <w:tblStylePr w:type="firstCol">
      <w:rPr>
        <w:rFonts w:cs="Times New Roman"/>
        <w:b/>
        <w:bCs/>
      </w:rPr>
      <w:tblPr/>
      <w:tcPr>
        <w:tcBorders>
          <w:top w:val="nil"/>
          <w:left w:val="nil"/>
          <w:bottom w:val="nil"/>
          <w:right w:val="nil"/>
          <w:insideH w:val="nil"/>
          <w:insideV w:val="nil"/>
          <w:tl2br w:val="nil"/>
          <w:tr2bl w:val="nil"/>
        </w:tcBorders>
      </w:tcPr>
    </w:tblStylePr>
    <w:tblStylePr w:type="lastCol">
      <w:rPr>
        <w:rFonts w:cs="Times New Roman"/>
        <w:b/>
        <w:bCs/>
      </w:rPr>
      <w:tblPr/>
      <w:tcPr>
        <w:tcBorders>
          <w:top w:val="nil"/>
          <w:left w:val="nil"/>
          <w:bottom w:val="nil"/>
          <w:right w:val="nil"/>
          <w:insideH w:val="nil"/>
          <w:insideV w:val="nil"/>
          <w:tl2br w:val="nil"/>
          <w:tr2bl w:val="nil"/>
        </w:tcBorders>
      </w:tcPr>
    </w:tblStylePr>
  </w:style>
  <w:style w:type="table" w:styleId="3c">
    <w:name w:val="Table Grid 3"/>
    <w:basedOn w:val="a3"/>
    <w:uiPriority w:val="99"/>
    <w:unhideWhenUsed/>
    <w:qFormat/>
    <w:pPr>
      <w:spacing w:line="300" w:lineRule="auto"/>
    </w:pPr>
    <w:rPr>
      <w:rFonts w:ascii="Cambria" w:eastAsia="黑体" w:hAnsi="Cambri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op w:val="nil"/>
          <w:left w:val="nil"/>
          <w:bottom w:val="single" w:sz="6" w:space="0" w:color="000000"/>
          <w:right w:val="nil"/>
          <w:insideH w:val="nil"/>
          <w:insideV w:val="nil"/>
          <w:tl2br w:val="nil"/>
          <w:tr2bl w:val="nil"/>
        </w:tcBorders>
        <w:shd w:val="pct30" w:color="FFFF00" w:fill="FFFFFF"/>
      </w:tcPr>
    </w:tblStylePr>
    <w:tblStylePr w:type="lastRow">
      <w:rPr>
        <w:rFonts w:cs="Times New Roman"/>
        <w:b/>
        <w:bCs/>
      </w:rPr>
      <w:tblPr/>
      <w:tcPr>
        <w:tcBorders>
          <w:top w:val="nil"/>
          <w:left w:val="nil"/>
          <w:bottom w:val="nil"/>
          <w:right w:val="nil"/>
          <w:insideH w:val="nil"/>
          <w:insideV w:val="nil"/>
          <w:tl2br w:val="nil"/>
          <w:tr2bl w:val="nil"/>
        </w:tcBorders>
      </w:tcPr>
    </w:tblStylePr>
    <w:tblStylePr w:type="lastCol">
      <w:rPr>
        <w:rFonts w:cs="Times New Roman"/>
        <w:b/>
        <w:b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styleId="48">
    <w:name w:val="Table Grid 4"/>
    <w:basedOn w:val="a3"/>
    <w:uiPriority w:val="99"/>
    <w:unhideWhenUsed/>
    <w:qFormat/>
    <w:pPr>
      <w:spacing w:line="300" w:lineRule="auto"/>
    </w:pPr>
    <w:rPr>
      <w:rFonts w:ascii="Cambria" w:eastAsia="黑体" w:hAnsi="Cambri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top w:val="nil"/>
          <w:left w:val="nil"/>
          <w:bottom w:val="single" w:sz="6" w:space="0" w:color="000000"/>
          <w:right w:val="nil"/>
          <w:insideH w:val="nil"/>
          <w:insideV w:val="nil"/>
          <w:tl2br w:val="nil"/>
          <w:tr2bl w:val="nil"/>
        </w:tcBorders>
        <w:shd w:val="pct30" w:color="FFFF00" w:fill="FFFFFF"/>
      </w:tcPr>
    </w:tblStylePr>
    <w:tblStylePr w:type="lastRow">
      <w:rPr>
        <w:rFonts w:cs="Times New Roman"/>
        <w:b/>
        <w:bCs/>
        <w:color w:val="auto"/>
      </w:rPr>
      <w:tblPr/>
      <w:tcPr>
        <w:tcBorders>
          <w:top w:val="single" w:sz="6" w:space="0" w:color="000000"/>
          <w:left w:val="nil"/>
          <w:bottom w:val="nil"/>
          <w:right w:val="nil"/>
          <w:insideH w:val="nil"/>
          <w:insideV w:val="nil"/>
          <w:tl2br w:val="nil"/>
          <w:tr2bl w:val="nil"/>
        </w:tcBorders>
        <w:shd w:val="pct30" w:color="FFFF00" w:fill="FFFFFF"/>
      </w:tcPr>
    </w:tblStylePr>
    <w:tblStylePr w:type="lastCol">
      <w:rPr>
        <w:rFonts w:cs="Times New Roman"/>
        <w:b/>
        <w:bCs/>
        <w:color w:val="auto"/>
      </w:rPr>
      <w:tblPr/>
      <w:tcPr>
        <w:tcBorders>
          <w:top w:val="nil"/>
          <w:left w:val="nil"/>
          <w:bottom w:val="nil"/>
          <w:right w:val="nil"/>
          <w:insideH w:val="nil"/>
          <w:insideV w:val="nil"/>
          <w:tl2br w:val="nil"/>
          <w:tr2bl w:val="nil"/>
        </w:tcBorders>
      </w:tcPr>
    </w:tblStylePr>
  </w:style>
  <w:style w:type="table" w:styleId="57">
    <w:name w:val="Table Grid 5"/>
    <w:basedOn w:val="a3"/>
    <w:uiPriority w:val="99"/>
    <w:unhideWhenUsed/>
    <w:qFormat/>
    <w:pPr>
      <w:spacing w:line="300" w:lineRule="auto"/>
    </w:pPr>
    <w:rPr>
      <w:rFonts w:ascii="Cambria" w:eastAsia="黑体" w:hAnsi="Cambri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op w:val="nil"/>
          <w:left w:val="nil"/>
          <w:bottom w:val="single" w:sz="12" w:space="0" w:color="000000"/>
          <w:right w:val="nil"/>
          <w:insideH w:val="nil"/>
          <w:insideV w:val="nil"/>
          <w:tl2br w:val="nil"/>
          <w:tr2bl w:val="nil"/>
        </w:tcBorders>
      </w:tcPr>
    </w:tblStylePr>
    <w:tblStylePr w:type="lastRow">
      <w:rPr>
        <w:rFonts w:cs="Times New Roman"/>
        <w:b/>
        <w:bCs/>
      </w:rPr>
      <w:tblPr/>
      <w:tcPr>
        <w:tcBorders>
          <w:top w:val="nil"/>
          <w:left w:val="nil"/>
          <w:bottom w:val="nil"/>
          <w:right w:val="nil"/>
          <w:insideH w:val="nil"/>
          <w:insideV w:val="nil"/>
          <w:tl2br w:val="nil"/>
          <w:tr2bl w:val="nil"/>
        </w:tcBorders>
      </w:tcPr>
    </w:tblStylePr>
    <w:tblStylePr w:type="lastCol">
      <w:rPr>
        <w:rFonts w:cs="Times New Roman"/>
        <w:b/>
        <w:b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styleId="63">
    <w:name w:val="Table Grid 6"/>
    <w:basedOn w:val="a3"/>
    <w:uiPriority w:val="99"/>
    <w:unhideWhenUsed/>
    <w:qFormat/>
    <w:pPr>
      <w:spacing w:line="300" w:lineRule="auto"/>
    </w:pPr>
    <w:rPr>
      <w:rFonts w:ascii="Cambria" w:eastAsia="黑体" w:hAnsi="Cambri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op w:val="nil"/>
          <w:left w:val="nil"/>
          <w:bottom w:val="single" w:sz="6" w:space="0" w:color="000000"/>
          <w:right w:val="nil"/>
          <w:insideH w:val="nil"/>
          <w:insideV w:val="nil"/>
          <w:tl2br w:val="nil"/>
          <w:tr2bl w:val="nil"/>
        </w:tcBorders>
      </w:tcPr>
    </w:tblStylePr>
    <w:tblStylePr w:type="lastRow">
      <w:rPr>
        <w:rFonts w:cs="Times New Roman"/>
        <w:color w:val="auto"/>
      </w:rPr>
      <w:tblPr/>
      <w:tcPr>
        <w:tcBorders>
          <w:top w:val="single" w:sz="6" w:space="0" w:color="000000"/>
          <w:left w:val="nil"/>
          <w:bottom w:val="nil"/>
          <w:right w:val="nil"/>
          <w:insideH w:val="nil"/>
          <w:insideV w:val="nil"/>
          <w:tl2br w:val="nil"/>
          <w:tr2bl w:val="nil"/>
        </w:tcBorders>
      </w:tcPr>
    </w:tblStylePr>
    <w:tblStylePr w:type="firstCol">
      <w:rPr>
        <w:rFonts w:cs="Times New Roman"/>
        <w:b/>
        <w:b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styleId="73">
    <w:name w:val="Table Grid 7"/>
    <w:basedOn w:val="a3"/>
    <w:uiPriority w:val="99"/>
    <w:unhideWhenUsed/>
    <w:qFormat/>
    <w:pPr>
      <w:spacing w:line="300" w:lineRule="auto"/>
    </w:pPr>
    <w:rPr>
      <w:rFonts w:ascii="Cambria" w:eastAsia="黑体" w:hAnsi="Cambria"/>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top w:val="nil"/>
          <w:left w:val="nil"/>
          <w:bottom w:val="single" w:sz="12" w:space="0" w:color="000000"/>
          <w:right w:val="nil"/>
          <w:insideH w:val="nil"/>
          <w:insideV w:val="nil"/>
          <w:tl2br w:val="nil"/>
          <w:tr2bl w:val="nil"/>
        </w:tcBorders>
      </w:tcPr>
    </w:tblStylePr>
    <w:tblStylePr w:type="lastRow">
      <w:rPr>
        <w:rFonts w:cs="Times New Roman"/>
        <w:b w:val="0"/>
        <w:bCs w:val="0"/>
      </w:rPr>
      <w:tblPr/>
      <w:tcPr>
        <w:tcBorders>
          <w:top w:val="single" w:sz="6" w:space="0" w:color="000000"/>
          <w:left w:val="nil"/>
          <w:bottom w:val="nil"/>
          <w:right w:val="nil"/>
          <w:insideH w:val="nil"/>
          <w:insideV w:val="nil"/>
          <w:tl2br w:val="nil"/>
          <w:tr2bl w:val="nil"/>
        </w:tcBorders>
      </w:tcPr>
    </w:tblStylePr>
    <w:tblStylePr w:type="firstCol">
      <w:rPr>
        <w:rFonts w:cs="Times New Roman"/>
        <w:b w:val="0"/>
        <w:bCs w:val="0"/>
      </w:rPr>
      <w:tblPr/>
      <w:tcPr>
        <w:tcBorders>
          <w:top w:val="nil"/>
          <w:left w:val="nil"/>
          <w:bottom w:val="nil"/>
          <w:right w:val="nil"/>
          <w:insideH w:val="nil"/>
          <w:insideV w:val="nil"/>
          <w:tl2br w:val="nil"/>
          <w:tr2bl w:val="nil"/>
        </w:tcBorders>
      </w:tcPr>
    </w:tblStylePr>
    <w:tblStylePr w:type="lastCol">
      <w:rPr>
        <w:rFonts w:cs="Times New Roman"/>
        <w:b w:val="0"/>
        <w:bCs w:val="0"/>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styleId="83">
    <w:name w:val="Table Grid 8"/>
    <w:basedOn w:val="a3"/>
    <w:uiPriority w:val="99"/>
    <w:unhideWhenUsed/>
    <w:qFormat/>
    <w:pPr>
      <w:spacing w:line="300" w:lineRule="auto"/>
    </w:pPr>
    <w:rPr>
      <w:rFonts w:ascii="Cambria" w:eastAsia="黑体" w:hAnsi="Cambri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op w:val="nil"/>
          <w:left w:val="nil"/>
          <w:bottom w:val="nil"/>
          <w:right w:val="nil"/>
          <w:insideH w:val="nil"/>
          <w:insideV w:val="nil"/>
          <w:tl2br w:val="nil"/>
          <w:tr2bl w:val="nil"/>
        </w:tcBorders>
        <w:shd w:val="solid" w:color="000080" w:fill="FFFFFF"/>
      </w:tcPr>
    </w:tblStylePr>
    <w:tblStylePr w:type="lastRow">
      <w:rPr>
        <w:rFonts w:cs="Times New Roman"/>
        <w:b/>
        <w:bCs/>
        <w:color w:val="auto"/>
      </w:rPr>
      <w:tblPr/>
      <w:tcPr>
        <w:tcBorders>
          <w:top w:val="nil"/>
          <w:left w:val="nil"/>
          <w:bottom w:val="nil"/>
          <w:right w:val="nil"/>
          <w:insideH w:val="nil"/>
          <w:insideV w:val="nil"/>
          <w:tl2br w:val="nil"/>
          <w:tr2bl w:val="nil"/>
        </w:tcBorders>
      </w:tcPr>
    </w:tblStylePr>
    <w:tblStylePr w:type="lastCol">
      <w:rPr>
        <w:rFonts w:cs="Times New Roman"/>
        <w:b/>
        <w:bCs/>
        <w:color w:val="auto"/>
      </w:rPr>
      <w:tblPr/>
      <w:tcPr>
        <w:tcBorders>
          <w:top w:val="nil"/>
          <w:left w:val="nil"/>
          <w:bottom w:val="nil"/>
          <w:right w:val="nil"/>
          <w:insideH w:val="nil"/>
          <w:insideV w:val="nil"/>
          <w:tl2br w:val="nil"/>
          <w:tr2bl w:val="nil"/>
        </w:tcBorders>
      </w:tcPr>
    </w:tblStylePr>
  </w:style>
  <w:style w:type="table" w:styleId="1a">
    <w:name w:val="Table Web 1"/>
    <w:basedOn w:val="a3"/>
    <w:uiPriority w:val="99"/>
    <w:unhideWhenUsed/>
    <w:qFormat/>
    <w:pPr>
      <w:spacing w:line="300" w:lineRule="auto"/>
    </w:pPr>
    <w:rPr>
      <w:rFonts w:ascii="Cambria" w:eastAsia="黑体" w:hAnsi="Cambri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op w:val="nil"/>
          <w:left w:val="nil"/>
          <w:bottom w:val="nil"/>
          <w:right w:val="nil"/>
          <w:insideH w:val="nil"/>
          <w:insideV w:val="nil"/>
          <w:tl2br w:val="nil"/>
          <w:tr2bl w:val="nil"/>
        </w:tcBorders>
      </w:tcPr>
    </w:tblStylePr>
  </w:style>
  <w:style w:type="table" w:styleId="2e">
    <w:name w:val="Table Web 2"/>
    <w:basedOn w:val="a3"/>
    <w:uiPriority w:val="99"/>
    <w:unhideWhenUsed/>
    <w:qFormat/>
    <w:pPr>
      <w:spacing w:line="300" w:lineRule="auto"/>
    </w:pPr>
    <w:rPr>
      <w:rFonts w:ascii="Cambria" w:eastAsia="黑体" w:hAnsi="Cambri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op w:val="nil"/>
          <w:left w:val="nil"/>
          <w:bottom w:val="nil"/>
          <w:right w:val="nil"/>
          <w:insideH w:val="nil"/>
          <w:insideV w:val="nil"/>
          <w:tl2br w:val="nil"/>
          <w:tr2bl w:val="nil"/>
        </w:tcBorders>
      </w:tcPr>
    </w:tblStylePr>
  </w:style>
  <w:style w:type="table" w:styleId="3d">
    <w:name w:val="Table Web 3"/>
    <w:basedOn w:val="a3"/>
    <w:uiPriority w:val="99"/>
    <w:unhideWhenUsed/>
    <w:qFormat/>
    <w:pPr>
      <w:spacing w:line="300" w:lineRule="auto"/>
    </w:pPr>
    <w:rPr>
      <w:rFonts w:ascii="Cambria" w:eastAsia="黑体" w:hAnsi="Cambri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op w:val="nil"/>
          <w:left w:val="nil"/>
          <w:bottom w:val="nil"/>
          <w:right w:val="nil"/>
          <w:insideH w:val="nil"/>
          <w:insideV w:val="nil"/>
          <w:tl2br w:val="nil"/>
          <w:tr2bl w:val="nil"/>
        </w:tcBorders>
      </w:tcPr>
    </w:tblStylePr>
  </w:style>
  <w:style w:type="table" w:styleId="aff2">
    <w:name w:val="Table Professional"/>
    <w:basedOn w:val="a3"/>
    <w:uiPriority w:val="99"/>
    <w:unhideWhenUsed/>
    <w:qFormat/>
    <w:pPr>
      <w:spacing w:line="300" w:lineRule="auto"/>
    </w:pPr>
    <w:rPr>
      <w:rFonts w:ascii="Cambria" w:eastAsia="黑体" w:hAnsi="Cambri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op w:val="nil"/>
          <w:left w:val="nil"/>
          <w:bottom w:val="nil"/>
          <w:right w:val="nil"/>
          <w:insideH w:val="nil"/>
          <w:insideV w:val="nil"/>
          <w:tl2br w:val="nil"/>
          <w:tr2bl w:val="nil"/>
        </w:tcBorders>
        <w:shd w:val="solid" w:color="000000" w:fill="FFFFFF"/>
      </w:tcPr>
    </w:tblStylePr>
  </w:style>
  <w:style w:type="table" w:styleId="aff3">
    <w:name w:val="Light Shading"/>
    <w:basedOn w:val="a3"/>
    <w:uiPriority w:val="60"/>
    <w:qFormat/>
    <w:rPr>
      <w:rFonts w:ascii="Cambria" w:eastAsia="黑体" w:hAnsi="Cambria"/>
      <w:color w:val="000000"/>
    </w:rPr>
    <w:tblPr>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l2br w:val="nil"/>
          <w:tr2bl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C0C0C0"/>
      </w:tcPr>
    </w:tblStylePr>
    <w:tblStylePr w:type="band1Horz">
      <w:rPr>
        <w:rFonts w:cs="Times New Roman"/>
      </w:rPr>
      <w:tblPr/>
      <w:tcPr>
        <w:tcBorders>
          <w:top w:val="nil"/>
          <w:left w:val="nil"/>
          <w:bottom w:val="nil"/>
          <w:right w:val="nil"/>
          <w:insideH w:val="nil"/>
          <w:insideV w:val="nil"/>
          <w:tl2br w:val="nil"/>
          <w:tr2bl w:val="nil"/>
        </w:tcBorders>
        <w:shd w:val="clear" w:color="auto" w:fill="C0C0C0"/>
      </w:tcPr>
    </w:tblStylePr>
  </w:style>
  <w:style w:type="table" w:styleId="aff4">
    <w:name w:val="Light List"/>
    <w:basedOn w:val="a3"/>
    <w:uiPriority w:val="61"/>
    <w:qFormat/>
    <w:rPr>
      <w:rFonts w:ascii="Cambria" w:eastAsia="黑体" w:hAnsi="Cambria"/>
    </w:rPr>
    <w:tblPr>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insideH w:val="nil"/>
          <w:insideV w:val="nil"/>
          <w:tl2br w:val="nil"/>
          <w:tr2bl w:val="nil"/>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H w:val="nil"/>
          <w:insideV w:val="nil"/>
          <w:tl2br w:val="nil"/>
          <w:tr2bl w:val="nil"/>
        </w:tcBorders>
      </w:tcPr>
    </w:tblStylePr>
  </w:style>
  <w:style w:type="table" w:styleId="aff5">
    <w:name w:val="Light Grid"/>
    <w:basedOn w:val="a3"/>
    <w:uiPriority w:val="62"/>
    <w:qFormat/>
    <w:rPr>
      <w:rFonts w:ascii="Cambria" w:eastAsia="黑体" w:hAnsi="Cambria"/>
    </w:rPr>
    <w:tblP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pPr>
      <w:rPr>
        <w:rFonts w:ascii="Calibri" w:eastAsia="宋体" w:hAnsi="Calibri" w:cs="Arial"/>
        <w:b/>
        <w:bCs/>
      </w:rPr>
      <w:tblPr/>
      <w:tcPr>
        <w:tcBorders>
          <w:top w:val="single" w:sz="8" w:space="0" w:color="000000"/>
          <w:left w:val="single" w:sz="8" w:space="0" w:color="000000"/>
          <w:bottom w:val="single" w:sz="18" w:space="0" w:color="000000"/>
          <w:right w:val="single" w:sz="8" w:space="0" w:color="000000"/>
          <w:insideH w:val="nil"/>
          <w:insideV w:val="nil"/>
          <w:tl2br w:val="nil"/>
          <w:tr2bl w:val="nil"/>
        </w:tcBorders>
      </w:tcPr>
    </w:tblStylePr>
    <w:tblStylePr w:type="lastRow">
      <w:pPr>
        <w:spacing w:before="0" w:after="0"/>
      </w:pPr>
      <w:rPr>
        <w:rFonts w:ascii="Calibri" w:eastAsia="宋体" w:hAnsi="Calibri" w:cs="Arial"/>
        <w:b/>
        <w:bCs/>
      </w:rPr>
      <w:tblPr/>
      <w:tcPr>
        <w:tcBorders>
          <w:top w:val="double" w:sz="6" w:space="0" w:color="000000"/>
          <w:left w:val="single" w:sz="8" w:space="0" w:color="000000"/>
          <w:bottom w:val="single" w:sz="8" w:space="0" w:color="000000"/>
          <w:right w:val="single" w:sz="8" w:space="0" w:color="000000"/>
          <w:insideH w:val="nil"/>
          <w:insideV w:val="nil"/>
          <w:tl2br w:val="nil"/>
          <w:tr2bl w:val="nil"/>
        </w:tcBorders>
      </w:tcPr>
    </w:tblStylePr>
    <w:tblStylePr w:type="firstCol">
      <w:rPr>
        <w:rFonts w:ascii="Calibri" w:eastAsia="宋体" w:hAnsi="Calibri" w:cs="Arial"/>
        <w:b/>
        <w:bCs/>
      </w:rPr>
    </w:tblStylePr>
    <w:tblStylePr w:type="lastCol">
      <w:rPr>
        <w:rFonts w:ascii="Calibri" w:eastAsia="宋体" w:hAnsi="Calibri" w:cs="Arial"/>
        <w:b/>
        <w:bCs/>
      </w:rPr>
      <w:tblPr/>
      <w:tcPr>
        <w:tcBorders>
          <w:top w:val="single" w:sz="8" w:space="0" w:color="000000"/>
          <w:left w:val="single" w:sz="8" w:space="0" w:color="000000"/>
          <w:bottom w:val="single" w:sz="8" w:space="0" w:color="000000"/>
          <w:right w:val="single" w:sz="8" w:space="0" w:color="000000"/>
          <w:insideH w:val="nil"/>
          <w:insideV w:val="nil"/>
          <w:tl2br w:val="nil"/>
          <w:tr2bl w:val="nil"/>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insideH w:val="nil"/>
          <w:insideV w:val="nil"/>
          <w:tl2br w:val="nil"/>
          <w:tr2bl w:val="nil"/>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H w:val="nil"/>
          <w:insideV w:val="nil"/>
          <w:tl2br w:val="nil"/>
          <w:tr2bl w:val="nil"/>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H w:val="nil"/>
          <w:insideV w:val="nil"/>
          <w:tl2br w:val="nil"/>
          <w:tr2bl w:val="nil"/>
        </w:tcBorders>
      </w:tcPr>
    </w:tblStylePr>
  </w:style>
  <w:style w:type="table" w:styleId="1b">
    <w:name w:val="Medium Shading 1"/>
    <w:basedOn w:val="a3"/>
    <w:uiPriority w:val="63"/>
    <w:qFormat/>
    <w:rPr>
      <w:rFonts w:ascii="Cambria" w:eastAsia="黑体" w:hAnsi="Cambria"/>
    </w:rPr>
    <w:tblPr>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404040"/>
          <w:left w:val="single" w:sz="8" w:space="0" w:color="404040"/>
          <w:bottom w:val="single" w:sz="8" w:space="0" w:color="404040"/>
          <w:right w:val="single" w:sz="8" w:space="0" w:color="404040"/>
          <w:insideH w:val="nil"/>
          <w:insideV w:val="nil"/>
          <w:tl2br w:val="nil"/>
          <w:tr2bl w:val="nil"/>
        </w:tcBorders>
        <w:shd w:val="clear" w:color="auto" w:fill="000000"/>
      </w:tcPr>
    </w:tblStylePr>
    <w:tblStylePr w:type="lastRow">
      <w:pPr>
        <w:spacing w:before="0" w:after="0"/>
      </w:pPr>
      <w:rPr>
        <w:rFonts w:cs="Times New Roman"/>
        <w:b/>
        <w:bCs/>
      </w:rPr>
      <w:tblPr/>
      <w:tcPr>
        <w:tcBorders>
          <w:top w:val="double" w:sz="6" w:space="0" w:color="404040"/>
          <w:left w:val="single" w:sz="8" w:space="0" w:color="404040"/>
          <w:bottom w:val="single" w:sz="8" w:space="0" w:color="404040"/>
          <w:right w:val="single" w:sz="8" w:space="0" w:color="404040"/>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tblStylePr w:type="band2Horz">
      <w:rPr>
        <w:rFonts w:cs="Times New Roman"/>
      </w:rPr>
    </w:tblStylePr>
  </w:style>
  <w:style w:type="table" w:styleId="2f">
    <w:name w:val="Medium Shading 2"/>
    <w:basedOn w:val="a3"/>
    <w:uiPriority w:val="64"/>
    <w:qFormat/>
    <w:rPr>
      <w:rFonts w:ascii="Cambria" w:eastAsia="黑体" w:hAnsi="Cambria"/>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l2br w:val="nil"/>
          <w:tr2bl w:val="nil"/>
        </w:tcBorders>
        <w:shd w:val="clear" w:color="auto" w:fill="000000"/>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l2br w:val="nil"/>
          <w:tr2bl w:val="nil"/>
        </w:tcBorders>
        <w:shd w:val="clear" w:color="auto" w:fill="000000"/>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000000"/>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l2br w:val="nil"/>
          <w:tr2bl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l2br w:val="nil"/>
          <w:tr2bl w:val="nil"/>
        </w:tcBorders>
      </w:tcPr>
    </w:tblStylePr>
  </w:style>
  <w:style w:type="table" w:styleId="1c">
    <w:name w:val="Medium List 1"/>
    <w:basedOn w:val="a3"/>
    <w:uiPriority w:val="65"/>
    <w:qFormat/>
    <w:rPr>
      <w:rFonts w:ascii="Cambria" w:eastAsia="黑体" w:hAnsi="Cambria"/>
      <w:color w:val="000000"/>
    </w:rPr>
    <w:tblPr>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libri" w:eastAsia="宋体" w:hAnsi="Calibri" w:cs="Arial"/>
      </w:rPr>
      <w:tblPr/>
      <w:tcPr>
        <w:tcBorders>
          <w:top w:val="nil"/>
          <w:left w:val="nil"/>
          <w:bottom w:val="single" w:sz="8" w:space="0" w:color="000000"/>
          <w:right w:val="nil"/>
          <w:insideH w:val="nil"/>
          <w:insideV w:val="nil"/>
          <w:tl2br w:val="nil"/>
          <w:tr2bl w:val="nil"/>
        </w:tcBorders>
      </w:tcPr>
    </w:tblStylePr>
    <w:tblStylePr w:type="lastRow">
      <w:rPr>
        <w:rFonts w:cs="Times New Roman"/>
        <w:b/>
        <w:bCs/>
        <w:color w:val="1F2123"/>
      </w:rPr>
      <w:tblPr/>
      <w:tcPr>
        <w:tcBorders>
          <w:top w:val="single" w:sz="8" w:space="0" w:color="000000"/>
          <w:left w:val="nil"/>
          <w:bottom w:val="single" w:sz="8" w:space="0" w:color="000000"/>
          <w:right w:val="nil"/>
          <w:insideH w:val="nil"/>
          <w:insideV w:val="nil"/>
          <w:tl2br w:val="nil"/>
          <w:tr2bl w:val="nil"/>
        </w:tcBorders>
      </w:tcPr>
    </w:tblStylePr>
    <w:tblStylePr w:type="firstCol">
      <w:rPr>
        <w:rFonts w:cs="Times New Roman"/>
        <w:b/>
        <w:bCs/>
      </w:rPr>
    </w:tblStylePr>
    <w:tblStylePr w:type="lastCol">
      <w:rPr>
        <w:rFonts w:cs="Times New Roman"/>
        <w:b/>
        <w:bCs/>
      </w:rPr>
      <w:tblPr/>
      <w:tcPr>
        <w:tcBorders>
          <w:top w:val="single" w:sz="8" w:space="0" w:color="000000"/>
          <w:left w:val="nil"/>
          <w:bottom w:val="single" w:sz="8" w:space="0" w:color="000000"/>
          <w:right w:val="nil"/>
          <w:insideH w:val="nil"/>
          <w:insideV w:val="nil"/>
          <w:tl2br w:val="nil"/>
          <w:tr2bl w:val="nil"/>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styleId="2f0">
    <w:name w:val="Medium List 2"/>
    <w:basedOn w:val="a3"/>
    <w:uiPriority w:val="66"/>
    <w:qFormat/>
    <w:rPr>
      <w:rFonts w:ascii="Calibri" w:hAnsi="Calibri" w:cs="Arial"/>
      <w:color w:val="000000"/>
    </w:rPr>
    <w:tblPr>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Arial"/>
        <w:sz w:val="24"/>
        <w:szCs w:val="24"/>
      </w:rPr>
      <w:tblPr/>
      <w:tcPr>
        <w:tcBorders>
          <w:top w:val="nil"/>
          <w:left w:val="nil"/>
          <w:bottom w:val="single" w:sz="24" w:space="0" w:color="000000"/>
          <w:right w:val="nil"/>
          <w:insideH w:val="nil"/>
          <w:insideV w:val="nil"/>
          <w:tl2br w:val="nil"/>
          <w:tr2bl w:val="nil"/>
        </w:tcBorders>
        <w:shd w:val="clear" w:color="auto" w:fill="FFFFFF"/>
      </w:tcPr>
    </w:tblStylePr>
    <w:tblStylePr w:type="lastRow">
      <w:rPr>
        <w:rFonts w:cs="Arial"/>
      </w:rPr>
      <w:tblPr/>
      <w:tcPr>
        <w:tcBorders>
          <w:top w:val="single" w:sz="8" w:space="0" w:color="000000"/>
          <w:left w:val="nil"/>
          <w:bottom w:val="nil"/>
          <w:right w:val="nil"/>
          <w:insideH w:val="nil"/>
          <w:insideV w:val="nil"/>
          <w:tl2br w:val="nil"/>
          <w:tr2bl w:val="nil"/>
        </w:tcBorders>
        <w:shd w:val="clear" w:color="auto" w:fill="FFFFFF"/>
      </w:tcPr>
    </w:tblStylePr>
    <w:tblStylePr w:type="firstCol">
      <w:rPr>
        <w:rFonts w:cs="Arial"/>
      </w:rPr>
      <w:tblPr/>
      <w:tcPr>
        <w:tcBorders>
          <w:top w:val="nil"/>
          <w:left w:val="nil"/>
          <w:bottom w:val="nil"/>
          <w:right w:val="single" w:sz="8" w:space="0" w:color="000000"/>
          <w:insideH w:val="nil"/>
          <w:insideV w:val="nil"/>
          <w:tl2br w:val="nil"/>
          <w:tr2bl w:val="nil"/>
        </w:tcBorders>
        <w:shd w:val="clear" w:color="auto" w:fill="FFFFFF"/>
      </w:tcPr>
    </w:tblStylePr>
    <w:tblStylePr w:type="lastCol">
      <w:rPr>
        <w:rFonts w:cs="Arial"/>
      </w:rPr>
      <w:tblPr/>
      <w:tcPr>
        <w:tcBorders>
          <w:top w:val="nil"/>
          <w:left w:val="single" w:sz="8" w:space="0" w:color="000000"/>
          <w:bottom w:val="nil"/>
          <w:right w:val="nil"/>
          <w:insideH w:val="nil"/>
          <w:insideV w:val="nil"/>
          <w:tl2br w:val="nil"/>
          <w:tr2bl w:val="nil"/>
        </w:tcBorders>
        <w:shd w:val="clear" w:color="auto" w:fill="FFFFFF"/>
      </w:tcPr>
    </w:tblStylePr>
    <w:tblStylePr w:type="band1Vert">
      <w:rPr>
        <w:rFonts w:cs="Arial"/>
      </w:rPr>
      <w:tblPr/>
      <w:tcPr>
        <w:tcBorders>
          <w:top w:val="nil"/>
          <w:left w:val="nil"/>
          <w:bottom w:val="nil"/>
          <w:right w:val="nil"/>
          <w:insideH w:val="nil"/>
          <w:insideV w:val="nil"/>
          <w:tl2br w:val="nil"/>
          <w:tr2bl w:val="nil"/>
        </w:tcBorders>
        <w:shd w:val="clear" w:color="auto" w:fill="C0C0C0"/>
      </w:tcPr>
    </w:tblStylePr>
    <w:tblStylePr w:type="band1Horz">
      <w:rPr>
        <w:rFonts w:cs="Arial"/>
      </w:rPr>
      <w:tblPr/>
      <w:tcPr>
        <w:tcBorders>
          <w:top w:val="nil"/>
          <w:left w:val="nil"/>
          <w:bottom w:val="nil"/>
          <w:right w:val="nil"/>
          <w:insideH w:val="nil"/>
          <w:insideV w:val="nil"/>
          <w:tl2br w:val="nil"/>
          <w:tr2bl w:val="nil"/>
        </w:tcBorders>
        <w:shd w:val="clear" w:color="auto" w:fill="C0C0C0"/>
      </w:tcPr>
    </w:tblStylePr>
    <w:tblStylePr w:type="nwCell">
      <w:rPr>
        <w:rFonts w:cs="Arial"/>
      </w:rPr>
      <w:tblPr/>
      <w:tcPr>
        <w:shd w:val="clear" w:color="auto" w:fill="FFFFFF"/>
      </w:tcPr>
    </w:tblStylePr>
    <w:tblStylePr w:type="swCell">
      <w:rPr>
        <w:rFonts w:cs="Arial"/>
      </w:rPr>
      <w:tblPr/>
      <w:tcPr>
        <w:tcBorders>
          <w:top w:val="nil"/>
          <w:left w:val="nil"/>
          <w:bottom w:val="nil"/>
          <w:right w:val="nil"/>
          <w:insideH w:val="nil"/>
          <w:insideV w:val="nil"/>
          <w:tl2br w:val="nil"/>
          <w:tr2bl w:val="nil"/>
        </w:tcBorders>
      </w:tcPr>
    </w:tblStylePr>
  </w:style>
  <w:style w:type="table" w:styleId="1d">
    <w:name w:val="Medium Grid 1"/>
    <w:basedOn w:val="a3"/>
    <w:uiPriority w:val="67"/>
    <w:qFormat/>
    <w:rPr>
      <w:rFonts w:ascii="Cambria" w:eastAsia="黑体" w:hAnsi="Cambria"/>
    </w:rPr>
    <w:tblPr>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left w:val="nil"/>
          <w:bottom w:val="nil"/>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2f1">
    <w:name w:val="Medium Grid 2"/>
    <w:basedOn w:val="a3"/>
    <w:uiPriority w:val="68"/>
    <w:qFormat/>
    <w:rPr>
      <w:rFonts w:ascii="Calibri" w:hAnsi="Calibri" w:cs="Arial"/>
      <w:color w:val="000000"/>
    </w:rPr>
    <w:tblP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Arial"/>
        <w:b/>
        <w:bCs/>
        <w:color w:val="000000"/>
      </w:rPr>
      <w:tblPr/>
      <w:tcPr>
        <w:shd w:val="clear" w:color="auto" w:fill="E6E6E6"/>
      </w:tcPr>
    </w:tblStylePr>
    <w:tblStylePr w:type="lastRow">
      <w:rPr>
        <w:rFonts w:cs="Arial"/>
        <w:b/>
        <w:bCs/>
        <w:color w:val="000000"/>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rFonts w:cs="Arial"/>
        <w:b/>
        <w:bCs/>
        <w:color w:val="000000"/>
      </w:rPr>
      <w:tblPr/>
      <w:tcPr>
        <w:tcBorders>
          <w:top w:val="nil"/>
          <w:left w:val="nil"/>
          <w:bottom w:val="nil"/>
          <w:right w:val="nil"/>
          <w:insideH w:val="nil"/>
          <w:insideV w:val="nil"/>
          <w:tl2br w:val="nil"/>
          <w:tr2bl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l2br w:val="nil"/>
          <w:tr2bl w:val="nil"/>
        </w:tcBorders>
        <w:shd w:val="clear" w:color="auto" w:fill="CCCCCC"/>
      </w:tcPr>
    </w:tblStylePr>
    <w:tblStylePr w:type="band1Vert">
      <w:rPr>
        <w:rFonts w:cs="Arial"/>
      </w:rPr>
      <w:tblPr/>
      <w:tcPr>
        <w:shd w:val="clear" w:color="auto" w:fill="808080"/>
      </w:tcPr>
    </w:tblStylePr>
    <w:tblStylePr w:type="band1Horz">
      <w:rPr>
        <w:rFonts w:cs="Arial"/>
      </w:rPr>
      <w:tblPr/>
      <w:tcPr>
        <w:shd w:val="clear" w:color="auto" w:fill="808080"/>
      </w:tcPr>
    </w:tblStylePr>
    <w:tblStylePr w:type="nwCell">
      <w:rPr>
        <w:rFonts w:cs="Arial"/>
      </w:rPr>
      <w:tblPr/>
      <w:tcPr>
        <w:shd w:val="clear" w:color="auto" w:fill="FFFFFF"/>
      </w:tcPr>
    </w:tblStylePr>
  </w:style>
  <w:style w:type="table" w:styleId="3e">
    <w:name w:val="Medium Grid 3"/>
    <w:basedOn w:val="a3"/>
    <w:uiPriority w:val="69"/>
    <w:qFormat/>
    <w:rPr>
      <w:rFonts w:ascii="Cambria" w:eastAsia="黑体" w:hAnsi="Cambria"/>
    </w:rPr>
    <w:tblPr>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nil"/>
          <w:tl2br w:val="nil"/>
          <w:tr2bl w:val="nil"/>
        </w:tcBorders>
        <w:shd w:val="clear" w:color="auto" w:fill="000000"/>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nil"/>
          <w:tl2br w:val="nil"/>
          <w:tr2bl w:val="nil"/>
        </w:tcBorders>
        <w:shd w:val="clear" w:color="auto" w:fill="000000"/>
      </w:tcPr>
    </w:tblStylePr>
    <w:tblStylePr w:type="firstCol">
      <w:rPr>
        <w:rFonts w:cs="Times New Roman"/>
        <w:b/>
        <w:bCs/>
        <w:i w:val="0"/>
        <w:iCs w:val="0"/>
        <w:color w:val="FFFFFF"/>
      </w:rPr>
      <w:tblPr/>
      <w:tcPr>
        <w:tcBorders>
          <w:top w:val="nil"/>
          <w:left w:val="single" w:sz="8" w:space="0" w:color="FFFFFF"/>
          <w:bottom w:val="nil"/>
          <w:right w:val="single" w:sz="24" w:space="0" w:color="FFFFFF"/>
          <w:insideH w:val="nil"/>
          <w:insideV w:val="nil"/>
          <w:tl2br w:val="nil"/>
          <w:tr2bl w:val="nil"/>
        </w:tcBorders>
        <w:shd w:val="clear" w:color="auto" w:fill="000000"/>
      </w:tcPr>
    </w:tblStylePr>
    <w:tblStylePr w:type="lastCol">
      <w:rPr>
        <w:rFonts w:cs="Times New Roman"/>
        <w:b/>
        <w:bCs/>
        <w:i w:val="0"/>
        <w:iCs w:val="0"/>
        <w:color w:val="FFFFFF"/>
      </w:rPr>
      <w:tblPr/>
      <w:tcPr>
        <w:tcBorders>
          <w:top w:val="nil"/>
          <w:left w:val="single" w:sz="24" w:space="0" w:color="FFFFFF"/>
          <w:bottom w:val="nil"/>
          <w:right w:val="nil"/>
          <w:insideH w:val="nil"/>
          <w:insideV w:val="nil"/>
          <w:tl2br w:val="nil"/>
          <w:tr2bl w:val="nil"/>
        </w:tcBorders>
        <w:shd w:val="clear" w:color="auto" w:fill="000000"/>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80808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808080"/>
      </w:tcPr>
    </w:tblStylePr>
  </w:style>
  <w:style w:type="table" w:styleId="aff6">
    <w:name w:val="Dark List"/>
    <w:basedOn w:val="a3"/>
    <w:uiPriority w:val="70"/>
    <w:qFormat/>
    <w:rPr>
      <w:rFonts w:ascii="Cambria" w:eastAsia="黑体" w:hAnsi="Cambria"/>
      <w:color w:val="FFFFFF"/>
    </w:rPr>
    <w:tblPr>
      <w:tblInd w:w="0" w:type="dxa"/>
      <w:tblCellMar>
        <w:top w:w="0" w:type="dxa"/>
        <w:left w:w="108" w:type="dxa"/>
        <w:bottom w:w="0" w:type="dxa"/>
        <w:right w:w="108" w:type="dxa"/>
      </w:tblCellMar>
    </w:tblPr>
    <w:tcPr>
      <w:shd w:val="clear" w:color="auto" w:fill="000000"/>
    </w:tcPr>
    <w:tblStylePr w:type="firstRow">
      <w:rPr>
        <w:rFonts w:cs="Times New Roman"/>
        <w:b/>
        <w:bCs/>
      </w:rPr>
      <w:tblPr/>
      <w:tcPr>
        <w:tcBorders>
          <w:top w:val="nil"/>
          <w:left w:val="nil"/>
          <w:bottom w:val="single" w:sz="18" w:space="0" w:color="FFFFFF"/>
          <w:right w:val="nil"/>
          <w:insideH w:val="nil"/>
          <w:insideV w:val="nil"/>
          <w:tl2br w:val="nil"/>
          <w:tr2bl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l2br w:val="nil"/>
          <w:tr2bl w:val="nil"/>
        </w:tcBorders>
        <w:shd w:val="clear" w:color="auto" w:fill="000000"/>
      </w:tcPr>
    </w:tblStylePr>
    <w:tblStylePr w:type="firstCol">
      <w:rPr>
        <w:rFonts w:cs="Times New Roman"/>
      </w:rPr>
      <w:tblPr/>
      <w:tcPr>
        <w:tcBorders>
          <w:top w:val="nil"/>
          <w:left w:val="nil"/>
          <w:bottom w:val="nil"/>
          <w:right w:val="single" w:sz="18" w:space="0" w:color="FFFFFF"/>
          <w:insideH w:val="nil"/>
          <w:insideV w:val="nil"/>
          <w:tl2br w:val="nil"/>
          <w:tr2bl w:val="nil"/>
        </w:tcBorders>
        <w:shd w:val="clear" w:color="auto" w:fill="000000"/>
      </w:tcPr>
    </w:tblStylePr>
    <w:tblStylePr w:type="lastCol">
      <w:rPr>
        <w:rFonts w:cs="Times New Roman"/>
      </w:rPr>
      <w:tblPr/>
      <w:tcPr>
        <w:tcBorders>
          <w:top w:val="nil"/>
          <w:left w:val="single" w:sz="18" w:space="0" w:color="FFFFFF"/>
          <w:bottom w:val="nil"/>
          <w:right w:val="nil"/>
          <w:insideH w:val="nil"/>
          <w:insideV w:val="nil"/>
          <w:tl2br w:val="nil"/>
          <w:tr2bl w:val="nil"/>
        </w:tcBorders>
        <w:shd w:val="clear" w:color="auto" w:fill="000000"/>
      </w:tcPr>
    </w:tblStylePr>
    <w:tblStylePr w:type="band1Vert">
      <w:rPr>
        <w:rFonts w:cs="Times New Roman"/>
      </w:rPr>
      <w:tblPr/>
      <w:tcPr>
        <w:tcBorders>
          <w:top w:val="nil"/>
          <w:left w:val="nil"/>
          <w:bottom w:val="nil"/>
          <w:right w:val="nil"/>
          <w:insideH w:val="nil"/>
          <w:insideV w:val="nil"/>
          <w:tl2br w:val="nil"/>
          <w:tr2bl w:val="nil"/>
        </w:tcBorders>
        <w:shd w:val="clear" w:color="auto" w:fill="000000"/>
      </w:tcPr>
    </w:tblStylePr>
    <w:tblStylePr w:type="band1Horz">
      <w:rPr>
        <w:rFonts w:cs="Times New Roman"/>
      </w:rPr>
      <w:tblPr/>
      <w:tcPr>
        <w:tcBorders>
          <w:top w:val="nil"/>
          <w:left w:val="nil"/>
          <w:bottom w:val="nil"/>
          <w:right w:val="nil"/>
          <w:insideH w:val="nil"/>
          <w:insideV w:val="nil"/>
          <w:tl2br w:val="nil"/>
          <w:tr2bl w:val="nil"/>
        </w:tcBorders>
        <w:shd w:val="clear" w:color="auto" w:fill="000000"/>
      </w:tcPr>
    </w:tblStylePr>
  </w:style>
  <w:style w:type="table" w:styleId="aff7">
    <w:name w:val="Colorful Shading"/>
    <w:basedOn w:val="a3"/>
    <w:uiPriority w:val="71"/>
    <w:qFormat/>
    <w:rPr>
      <w:rFonts w:ascii="Cambria" w:eastAsia="黑体" w:hAnsi="Cambria"/>
      <w:color w:val="000000"/>
    </w:rPr>
    <w:tblPr>
      <w:tblInd w:w="0" w:type="dxa"/>
      <w:tblBorders>
        <w:top w:val="single" w:sz="24" w:space="0" w:color="CC8E60"/>
        <w:left w:val="single" w:sz="4" w:space="0" w:color="000000"/>
        <w:bottom w:val="single" w:sz="4" w:space="0" w:color="000000"/>
        <w:right w:val="single" w:sz="4" w:space="0" w:color="000000"/>
        <w:insideH w:val="single" w:sz="4" w:space="0" w:color="FFFFFF"/>
        <w:insideV w:val="single" w:sz="4" w:space="0" w:color="FFFFFF"/>
      </w:tblBorders>
      <w:tblCellMar>
        <w:top w:w="0" w:type="dxa"/>
        <w:left w:w="108" w:type="dxa"/>
        <w:bottom w:w="0" w:type="dxa"/>
        <w:right w:w="108" w:type="dxa"/>
      </w:tblCellMar>
    </w:tblPr>
    <w:tcPr>
      <w:shd w:val="clear" w:color="auto" w:fill="E6E6E6"/>
    </w:tcPr>
    <w:tblStylePr w:type="firstRow">
      <w:rPr>
        <w:rFonts w:cs="Times New Roman"/>
        <w:b/>
        <w:bCs/>
      </w:rPr>
      <w:tblPr/>
      <w:tcPr>
        <w:tcBorders>
          <w:top w:val="nil"/>
          <w:left w:val="nil"/>
          <w:bottom w:val="single" w:sz="24" w:space="0" w:color="CC8E60"/>
          <w:right w:val="nil"/>
          <w:insideH w:val="nil"/>
          <w:insideV w:val="nil"/>
          <w:tl2br w:val="nil"/>
          <w:tr2bl w:val="nil"/>
        </w:tcBorders>
        <w:shd w:val="clear" w:color="auto" w:fill="FFFFFF"/>
      </w:tcPr>
    </w:tblStylePr>
    <w:tblStylePr w:type="lastRow">
      <w:rPr>
        <w:rFonts w:cs="Times New Roman"/>
        <w:b/>
        <w:bCs/>
        <w:color w:val="FFFFFF"/>
      </w:rPr>
      <w:tblPr/>
      <w:tcPr>
        <w:tcBorders>
          <w:top w:val="single" w:sz="6" w:space="0" w:color="FFFFFF"/>
          <w:left w:val="nil"/>
          <w:bottom w:val="nil"/>
          <w:right w:val="nil"/>
          <w:insideH w:val="nil"/>
          <w:insideV w:val="nil"/>
          <w:tl2br w:val="nil"/>
          <w:tr2bl w:val="nil"/>
        </w:tcBorders>
        <w:shd w:val="clear" w:color="auto" w:fill="000000"/>
      </w:tcPr>
    </w:tblStylePr>
    <w:tblStylePr w:type="firstCol">
      <w:rPr>
        <w:rFonts w:cs="Times New Roman"/>
        <w:color w:val="FFFFFF"/>
      </w:rPr>
      <w:tblPr/>
      <w:tcPr>
        <w:tcBorders>
          <w:top w:val="nil"/>
          <w:left w:val="nil"/>
          <w:bottom w:val="nil"/>
          <w:right w:val="nil"/>
          <w:insideH w:val="nil"/>
          <w:insideV w:val="nil"/>
          <w:tl2br w:val="nil"/>
          <w:tr2bl w:val="nil"/>
        </w:tcBorders>
        <w:shd w:val="clear" w:color="auto" w:fill="000000"/>
      </w:tcPr>
    </w:tblStylePr>
    <w:tblStylePr w:type="lastCol">
      <w:rPr>
        <w:rFonts w:cs="Times New Roman"/>
        <w:color w:val="FFFFFF"/>
      </w:rPr>
      <w:tblPr/>
      <w:tcPr>
        <w:tcBorders>
          <w:top w:val="nil"/>
          <w:left w:val="nil"/>
          <w:bottom w:val="nil"/>
          <w:right w:val="nil"/>
          <w:insideH w:val="nil"/>
          <w:insideV w:val="nil"/>
          <w:tl2br w:val="nil"/>
          <w:tr2bl w:val="nil"/>
        </w:tcBorders>
        <w:shd w:val="clear" w:color="auto" w:fill="000000"/>
      </w:tcPr>
    </w:tblStylePr>
    <w:tblStylePr w:type="band1Vert">
      <w:rPr>
        <w:rFonts w:cs="Times New Roman"/>
      </w:rPr>
      <w:tblPr/>
      <w:tcPr>
        <w:shd w:val="clear" w:color="auto" w:fill="999999"/>
      </w:tcPr>
    </w:tblStylePr>
    <w:tblStylePr w:type="band1Horz">
      <w:rPr>
        <w:rFonts w:cs="Times New Roman"/>
      </w:rPr>
      <w:tblPr/>
      <w:tcPr>
        <w:shd w:val="clear" w:color="auto" w:fill="808080"/>
      </w:tcPr>
    </w:tblStylePr>
    <w:tblStylePr w:type="neCell">
      <w:rPr>
        <w:rFonts w:cs="Times New Roman"/>
        <w:color w:val="000000"/>
      </w:rPr>
    </w:tblStylePr>
    <w:tblStylePr w:type="nwCell">
      <w:rPr>
        <w:rFonts w:cs="Times New Roman"/>
        <w:color w:val="000000"/>
      </w:rPr>
    </w:tblStylePr>
  </w:style>
  <w:style w:type="table" w:styleId="aff8">
    <w:name w:val="Colorful List"/>
    <w:basedOn w:val="a3"/>
    <w:uiPriority w:val="72"/>
    <w:qFormat/>
    <w:rPr>
      <w:rFonts w:ascii="Cambria" w:eastAsia="黑体" w:hAnsi="Cambria"/>
      <w:color w:val="000000"/>
    </w:rPr>
    <w:tblPr>
      <w:tblInd w:w="0" w:type="dxa"/>
      <w:tblCellMar>
        <w:top w:w="0" w:type="dxa"/>
        <w:left w:w="108" w:type="dxa"/>
        <w:bottom w:w="0" w:type="dxa"/>
        <w:right w:w="108" w:type="dxa"/>
      </w:tblCellMar>
    </w:tblPr>
    <w:tcPr>
      <w:shd w:val="clear" w:color="auto" w:fill="E6E6E6"/>
    </w:tcPr>
    <w:tblStylePr w:type="firstRow">
      <w:rPr>
        <w:rFonts w:cs="Times New Roman"/>
        <w:b/>
        <w:bCs/>
        <w:color w:val="FFFFFF"/>
      </w:rPr>
      <w:tblPr/>
      <w:tcPr>
        <w:tcBorders>
          <w:top w:val="nil"/>
          <w:left w:val="nil"/>
          <w:bottom w:val="single" w:sz="12" w:space="0" w:color="FFFFFF"/>
          <w:right w:val="nil"/>
          <w:insideH w:val="nil"/>
          <w:insideV w:val="nil"/>
          <w:tl2br w:val="nil"/>
          <w:tr2bl w:val="nil"/>
        </w:tcBorders>
        <w:shd w:val="clear" w:color="auto" w:fill="B56E3A"/>
      </w:tcPr>
    </w:tblStylePr>
    <w:tblStylePr w:type="lastRow">
      <w:rPr>
        <w:rFonts w:cs="Times New Roman"/>
        <w:b/>
        <w:bCs/>
        <w:color w:val="B56E3A"/>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C0C0C0"/>
      </w:tcPr>
    </w:tblStylePr>
    <w:tblStylePr w:type="band1Horz">
      <w:rPr>
        <w:rFonts w:cs="Times New Roman"/>
      </w:rPr>
      <w:tblPr/>
      <w:tcPr>
        <w:shd w:val="clear" w:color="auto" w:fill="CCCCCC"/>
      </w:tcPr>
    </w:tblStylePr>
  </w:style>
  <w:style w:type="table" w:styleId="aff9">
    <w:name w:val="Colorful Grid"/>
    <w:basedOn w:val="a3"/>
    <w:uiPriority w:val="73"/>
    <w:qFormat/>
    <w:rPr>
      <w:rFonts w:ascii="Cambria" w:eastAsia="黑体" w:hAnsi="Cambria"/>
      <w:color w:val="000000"/>
    </w:rPr>
    <w:tblPr>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rFonts w:cs="Times New Roman"/>
        <w:b/>
        <w:bCs/>
      </w:rPr>
      <w:tblPr/>
      <w:tcPr>
        <w:shd w:val="clear" w:color="auto" w:fill="999999"/>
      </w:tcPr>
    </w:tblStylePr>
    <w:tblStylePr w:type="lastRow">
      <w:rPr>
        <w:rFonts w:cs="Times New Roman"/>
        <w:b/>
        <w:bCs/>
        <w:color w:val="000000"/>
      </w:rPr>
      <w:tblPr/>
      <w:tcPr>
        <w:shd w:val="clear" w:color="auto" w:fill="999999"/>
      </w:tcPr>
    </w:tblStylePr>
    <w:tblStylePr w:type="firstCol">
      <w:rPr>
        <w:rFonts w:cs="Times New Roman"/>
        <w:color w:val="FFFFFF"/>
      </w:rPr>
      <w:tblPr/>
      <w:tcPr>
        <w:shd w:val="clear" w:color="auto" w:fill="000000"/>
      </w:tcPr>
    </w:tblStylePr>
    <w:tblStylePr w:type="lastCol">
      <w:rPr>
        <w:rFonts w:cs="Times New Roman"/>
        <w:color w:val="FFFFFF"/>
      </w:rPr>
      <w:tblPr/>
      <w:tcPr>
        <w:shd w:val="clear" w:color="auto" w:fill="000000"/>
      </w:tc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character" w:styleId="affa">
    <w:name w:val="Strong"/>
    <w:basedOn w:val="a2"/>
    <w:uiPriority w:val="22"/>
    <w:qFormat/>
    <w:rPr>
      <w:b/>
      <w:bCs/>
    </w:rPr>
  </w:style>
  <w:style w:type="character" w:styleId="affb">
    <w:name w:val="page number"/>
    <w:basedOn w:val="a2"/>
    <w:unhideWhenUsed/>
    <w:qFormat/>
    <w:rPr>
      <w:rFonts w:cs="Times New Roman"/>
    </w:rPr>
  </w:style>
  <w:style w:type="character" w:styleId="affc">
    <w:name w:val="FollowedHyperlink"/>
    <w:basedOn w:val="a2"/>
    <w:unhideWhenUsed/>
    <w:qFormat/>
    <w:rPr>
      <w:rFonts w:cs="Times New Roman"/>
      <w:color w:val="800080"/>
      <w:u w:val="single"/>
    </w:rPr>
  </w:style>
  <w:style w:type="character" w:styleId="affd">
    <w:name w:val="Emphasis"/>
    <w:basedOn w:val="a2"/>
    <w:uiPriority w:val="20"/>
    <w:unhideWhenUsed/>
    <w:qFormat/>
  </w:style>
  <w:style w:type="character" w:styleId="affe">
    <w:name w:val="line number"/>
    <w:basedOn w:val="a2"/>
    <w:uiPriority w:val="99"/>
    <w:unhideWhenUsed/>
    <w:qFormat/>
    <w:rPr>
      <w:rFonts w:cs="Times New Roman"/>
    </w:rPr>
  </w:style>
  <w:style w:type="character" w:styleId="HTML1">
    <w:name w:val="HTML Definition"/>
    <w:basedOn w:val="a2"/>
    <w:uiPriority w:val="99"/>
    <w:unhideWhenUsed/>
    <w:qFormat/>
  </w:style>
  <w:style w:type="character" w:styleId="HTML2">
    <w:name w:val="HTML Typewriter"/>
    <w:basedOn w:val="a2"/>
    <w:uiPriority w:val="99"/>
    <w:unhideWhenUsed/>
    <w:qFormat/>
    <w:rPr>
      <w:rFonts w:ascii="Consolas" w:eastAsia="Times New Roman" w:hAnsi="Consolas"/>
      <w:sz w:val="20"/>
    </w:rPr>
  </w:style>
  <w:style w:type="character" w:styleId="HTML3">
    <w:name w:val="HTML Variable"/>
    <w:basedOn w:val="a2"/>
    <w:uiPriority w:val="99"/>
    <w:unhideWhenUsed/>
    <w:qFormat/>
  </w:style>
  <w:style w:type="character" w:styleId="afff">
    <w:name w:val="Hyperlink"/>
    <w:basedOn w:val="a2"/>
    <w:unhideWhenUsed/>
    <w:qFormat/>
    <w:rPr>
      <w:color w:val="646464"/>
      <w:u w:val="single"/>
    </w:rPr>
  </w:style>
  <w:style w:type="character" w:styleId="HTML4">
    <w:name w:val="HTML Code"/>
    <w:basedOn w:val="a2"/>
    <w:uiPriority w:val="99"/>
    <w:unhideWhenUsed/>
    <w:qFormat/>
    <w:rPr>
      <w:rFonts w:ascii="Consolas" w:eastAsia="Times New Roman" w:hAnsi="Consolas"/>
      <w:sz w:val="20"/>
    </w:rPr>
  </w:style>
  <w:style w:type="character" w:styleId="afff0">
    <w:name w:val="annotation reference"/>
    <w:basedOn w:val="a2"/>
    <w:unhideWhenUsed/>
    <w:qFormat/>
    <w:rPr>
      <w:sz w:val="21"/>
    </w:rPr>
  </w:style>
  <w:style w:type="character" w:styleId="HTML5">
    <w:name w:val="HTML Cite"/>
    <w:basedOn w:val="a2"/>
    <w:uiPriority w:val="99"/>
    <w:unhideWhenUsed/>
    <w:qFormat/>
  </w:style>
  <w:style w:type="character" w:styleId="HTML6">
    <w:name w:val="HTML Keyboard"/>
    <w:basedOn w:val="a2"/>
    <w:uiPriority w:val="99"/>
    <w:unhideWhenUsed/>
    <w:qFormat/>
    <w:rPr>
      <w:rFonts w:ascii="Consolas" w:eastAsia="Times New Roman" w:hAnsi="Consolas"/>
      <w:sz w:val="20"/>
    </w:rPr>
  </w:style>
  <w:style w:type="paragraph" w:customStyle="1" w:styleId="afff1">
    <w:name w:val="无间距"/>
    <w:link w:val="afff2"/>
    <w:uiPriority w:val="1"/>
    <w:qFormat/>
    <w:pPr>
      <w:spacing w:before="40"/>
    </w:pPr>
    <w:rPr>
      <w:rFonts w:ascii="Cambria" w:eastAsia="黑体" w:hAnsi="Cambria"/>
      <w:color w:val="595959"/>
      <w:lang w:val="zh-CN"/>
    </w:rPr>
  </w:style>
  <w:style w:type="paragraph" w:customStyle="1" w:styleId="afff3">
    <w:name w:val="引言"/>
    <w:basedOn w:val="a1"/>
    <w:next w:val="a1"/>
    <w:link w:val="afff4"/>
    <w:uiPriority w:val="9"/>
    <w:unhideWhenUsed/>
    <w:qFormat/>
    <w:pPr>
      <w:spacing w:before="240" w:after="240"/>
      <w:ind w:left="720" w:right="720"/>
    </w:pPr>
    <w:rPr>
      <w:i/>
      <w:iCs/>
      <w:color w:val="7E97AD"/>
      <w:sz w:val="28"/>
    </w:rPr>
  </w:style>
  <w:style w:type="paragraph" w:customStyle="1" w:styleId="1e">
    <w:name w:val="书目1"/>
    <w:basedOn w:val="a1"/>
    <w:next w:val="a1"/>
    <w:uiPriority w:val="37"/>
    <w:unhideWhenUsed/>
    <w:qFormat/>
    <w:rPr>
      <w:color w:val="595959"/>
    </w:rPr>
  </w:style>
  <w:style w:type="paragraph" w:customStyle="1" w:styleId="afff5">
    <w:name w:val="块文本"/>
    <w:basedOn w:val="a1"/>
    <w:uiPriority w:val="99"/>
    <w:unhideWhenUsed/>
    <w:qFormat/>
    <w:pPr>
      <w:pBdr>
        <w:top w:val="single" w:sz="2" w:space="10" w:color="7E97AD"/>
        <w:left w:val="single" w:sz="2" w:space="10" w:color="7E97AD"/>
        <w:bottom w:val="single" w:sz="2" w:space="10" w:color="7E97AD"/>
        <w:right w:val="single" w:sz="2" w:space="10" w:color="7E97AD"/>
      </w:pBdr>
      <w:ind w:left="1152" w:right="1152"/>
    </w:pPr>
    <w:rPr>
      <w:i/>
      <w:iCs/>
      <w:color w:val="7E97AD"/>
    </w:rPr>
  </w:style>
  <w:style w:type="paragraph" w:customStyle="1" w:styleId="afff6">
    <w:name w:val="正文文本第一缩进"/>
    <w:basedOn w:val="ad"/>
    <w:link w:val="afff7"/>
    <w:uiPriority w:val="99"/>
    <w:unhideWhenUsed/>
    <w:qFormat/>
    <w:pPr>
      <w:spacing w:after="200"/>
      <w:ind w:firstLine="360"/>
    </w:pPr>
  </w:style>
  <w:style w:type="paragraph" w:customStyle="1" w:styleId="2f2">
    <w:name w:val="正文文本第一缩进 2"/>
    <w:basedOn w:val="ae"/>
    <w:link w:val="2f3"/>
    <w:uiPriority w:val="99"/>
    <w:unhideWhenUsed/>
    <w:qFormat/>
    <w:pPr>
      <w:spacing w:after="200"/>
      <w:ind w:firstLine="360"/>
    </w:pPr>
  </w:style>
  <w:style w:type="paragraph" w:customStyle="1" w:styleId="afff8">
    <w:name w:val="描述"/>
    <w:basedOn w:val="a1"/>
    <w:next w:val="a1"/>
    <w:uiPriority w:val="35"/>
    <w:unhideWhenUsed/>
    <w:qFormat/>
    <w:rPr>
      <w:b/>
      <w:bCs/>
      <w:color w:val="7E97AD"/>
      <w:sz w:val="18"/>
    </w:rPr>
  </w:style>
  <w:style w:type="paragraph" w:customStyle="1" w:styleId="afff9">
    <w:name w:val="注释文本"/>
    <w:basedOn w:val="a1"/>
    <w:link w:val="afffa"/>
    <w:uiPriority w:val="99"/>
    <w:unhideWhenUsed/>
    <w:qFormat/>
    <w:rPr>
      <w:color w:val="595959"/>
    </w:rPr>
  </w:style>
  <w:style w:type="paragraph" w:customStyle="1" w:styleId="afffb">
    <w:name w:val="注释主题"/>
    <w:basedOn w:val="afff9"/>
    <w:next w:val="afff9"/>
    <w:link w:val="afffc"/>
    <w:uiPriority w:val="99"/>
    <w:unhideWhenUsed/>
    <w:qFormat/>
    <w:rPr>
      <w:b/>
      <w:bCs/>
    </w:rPr>
  </w:style>
  <w:style w:type="paragraph" w:customStyle="1" w:styleId="afffd">
    <w:name w:val="信封地址"/>
    <w:basedOn w:val="a1"/>
    <w:uiPriority w:val="99"/>
    <w:unhideWhenUsed/>
    <w:qFormat/>
    <w:pPr>
      <w:framePr w:w="7920" w:h="1980" w:hRule="exact" w:hSpace="180" w:wrap="around" w:hAnchor="page" w:xAlign="center" w:yAlign="bottom"/>
      <w:ind w:left="2880"/>
    </w:pPr>
    <w:rPr>
      <w:rFonts w:ascii="Calibri" w:eastAsia="宋体" w:hAnsi="Calibri" w:cs="Arial"/>
      <w:color w:val="595959"/>
      <w:sz w:val="24"/>
    </w:rPr>
  </w:style>
  <w:style w:type="paragraph" w:customStyle="1" w:styleId="afffe">
    <w:name w:val="信封寄信人地址"/>
    <w:basedOn w:val="a1"/>
    <w:uiPriority w:val="99"/>
    <w:unhideWhenUsed/>
    <w:qFormat/>
    <w:rPr>
      <w:rFonts w:ascii="Calibri" w:eastAsia="宋体" w:hAnsi="Calibri" w:cs="Arial"/>
      <w:color w:val="595959"/>
    </w:rPr>
  </w:style>
  <w:style w:type="paragraph" w:customStyle="1" w:styleId="affff">
    <w:name w:val="页脚文本"/>
    <w:basedOn w:val="a1"/>
    <w:link w:val="affff0"/>
    <w:uiPriority w:val="99"/>
    <w:unhideWhenUsed/>
    <w:qFormat/>
    <w:rPr>
      <w:color w:val="595959"/>
    </w:rPr>
  </w:style>
  <w:style w:type="paragraph" w:customStyle="1" w:styleId="affff1">
    <w:name w:val="重要引言"/>
    <w:basedOn w:val="a1"/>
    <w:next w:val="a1"/>
    <w:link w:val="affff2"/>
    <w:uiPriority w:val="30"/>
    <w:unhideWhenUsed/>
    <w:qFormat/>
    <w:pPr>
      <w:pBdr>
        <w:bottom w:val="single" w:sz="4" w:space="4" w:color="7E97AD"/>
      </w:pBdr>
      <w:spacing w:before="200" w:after="280"/>
      <w:ind w:left="936" w:right="936"/>
    </w:pPr>
    <w:rPr>
      <w:b/>
      <w:bCs/>
      <w:i/>
      <w:iCs/>
      <w:color w:val="7E97AD"/>
    </w:rPr>
  </w:style>
  <w:style w:type="paragraph" w:customStyle="1" w:styleId="1f">
    <w:name w:val="列表段落1"/>
    <w:basedOn w:val="a1"/>
    <w:uiPriority w:val="34"/>
    <w:unhideWhenUsed/>
    <w:qFormat/>
    <w:pPr>
      <w:ind w:left="720"/>
      <w:contextualSpacing/>
    </w:pPr>
    <w:rPr>
      <w:color w:val="595959"/>
    </w:rPr>
  </w:style>
  <w:style w:type="paragraph" w:customStyle="1" w:styleId="affff3">
    <w:name w:val="宏"/>
    <w:link w:val="affff4"/>
    <w:uiPriority w:val="99"/>
    <w:unhideWhenUsed/>
    <w:qFormat/>
    <w:pPr>
      <w:tabs>
        <w:tab w:val="left" w:pos="480"/>
        <w:tab w:val="left" w:pos="960"/>
        <w:tab w:val="left" w:pos="1440"/>
        <w:tab w:val="left" w:pos="1920"/>
        <w:tab w:val="left" w:pos="2400"/>
        <w:tab w:val="left" w:pos="2880"/>
        <w:tab w:val="left" w:pos="3360"/>
        <w:tab w:val="left" w:pos="3840"/>
        <w:tab w:val="left" w:pos="4320"/>
      </w:tabs>
      <w:spacing w:before="40" w:line="300" w:lineRule="auto"/>
    </w:pPr>
    <w:rPr>
      <w:rFonts w:ascii="Consolas" w:eastAsia="Times New Roman" w:hAnsi="Consolas" w:cs="Consolas"/>
      <w:color w:val="595959"/>
      <w:lang w:val="zh-CN"/>
    </w:rPr>
  </w:style>
  <w:style w:type="paragraph" w:customStyle="1" w:styleId="affff5">
    <w:name w:val="消息头"/>
    <w:basedOn w:val="a1"/>
    <w:link w:val="affff6"/>
    <w:uiPriority w:val="99"/>
    <w:unhideWhenUsed/>
    <w:qFormat/>
    <w:pPr>
      <w:pBdr>
        <w:top w:val="single" w:sz="6" w:space="1" w:color="auto"/>
        <w:left w:val="single" w:sz="6" w:space="1" w:color="auto"/>
        <w:bottom w:val="single" w:sz="6" w:space="1" w:color="auto"/>
        <w:right w:val="single" w:sz="6" w:space="1" w:color="auto"/>
      </w:pBdr>
      <w:shd w:val="pct20" w:color="auto" w:fill="auto"/>
      <w:ind w:left="1080" w:hanging="1080"/>
    </w:pPr>
    <w:rPr>
      <w:rFonts w:ascii="Calibri" w:eastAsia="宋体" w:hAnsi="Calibri" w:cs="Arial"/>
      <w:color w:val="595959"/>
      <w:sz w:val="24"/>
    </w:rPr>
  </w:style>
  <w:style w:type="paragraph" w:customStyle="1" w:styleId="Web">
    <w:name w:val="正常 (Web)"/>
    <w:basedOn w:val="a1"/>
    <w:uiPriority w:val="99"/>
    <w:unhideWhenUsed/>
    <w:qFormat/>
    <w:rPr>
      <w:rFonts w:ascii="Times New Roman" w:eastAsia="黑体" w:hAnsi="Times New Roman"/>
      <w:color w:val="595959"/>
      <w:sz w:val="24"/>
    </w:rPr>
  </w:style>
  <w:style w:type="paragraph" w:customStyle="1" w:styleId="affff7">
    <w:name w:val="正常缩进"/>
    <w:basedOn w:val="a1"/>
    <w:uiPriority w:val="99"/>
    <w:unhideWhenUsed/>
    <w:qFormat/>
    <w:pPr>
      <w:ind w:left="720"/>
    </w:pPr>
    <w:rPr>
      <w:color w:val="595959"/>
    </w:rPr>
  </w:style>
  <w:style w:type="paragraph" w:customStyle="1" w:styleId="affff8">
    <w:name w:val="目录标题"/>
    <w:basedOn w:val="10"/>
    <w:next w:val="a1"/>
    <w:uiPriority w:val="39"/>
    <w:unhideWhenUsed/>
    <w:qFormat/>
    <w:pPr>
      <w:outlineLvl w:val="9"/>
    </w:pPr>
  </w:style>
  <w:style w:type="paragraph" w:customStyle="1" w:styleId="affff9">
    <w:name w:val="表格标题"/>
    <w:basedOn w:val="a1"/>
    <w:uiPriority w:val="10"/>
    <w:qFormat/>
    <w:pPr>
      <w:keepNext/>
      <w:pBdr>
        <w:top w:val="single" w:sz="4" w:space="1" w:color="7E97AD"/>
        <w:left w:val="single" w:sz="4" w:space="6" w:color="7E97AD"/>
        <w:bottom w:val="single" w:sz="4" w:space="2" w:color="7E97AD"/>
        <w:right w:val="single" w:sz="4" w:space="6" w:color="7E97AD"/>
      </w:pBdr>
      <w:shd w:val="clear" w:color="auto" w:fill="7E97AD"/>
      <w:spacing w:before="160"/>
      <w:ind w:left="144" w:right="144"/>
    </w:pPr>
    <w:rPr>
      <w:rFonts w:ascii="Calibri" w:eastAsia="宋体" w:hAnsi="Calibri" w:cs="Arial"/>
      <w:caps/>
      <w:color w:val="FFFFFF"/>
      <w:sz w:val="24"/>
    </w:rPr>
  </w:style>
  <w:style w:type="paragraph" w:customStyle="1" w:styleId="affffa">
    <w:name w:val="公司信息"/>
    <w:basedOn w:val="a1"/>
    <w:uiPriority w:val="2"/>
    <w:qFormat/>
    <w:pPr>
      <w:spacing w:after="40"/>
    </w:pPr>
    <w:rPr>
      <w:color w:val="595959"/>
    </w:rPr>
  </w:style>
  <w:style w:type="paragraph" w:customStyle="1" w:styleId="affffb">
    <w:name w:val="摘要"/>
    <w:basedOn w:val="a1"/>
    <w:uiPriority w:val="20"/>
    <w:qFormat/>
    <w:pPr>
      <w:spacing w:before="360"/>
      <w:ind w:left="432" w:right="1080"/>
    </w:pPr>
    <w:rPr>
      <w:i/>
      <w:iCs/>
      <w:color w:val="7F7F7F"/>
      <w:sz w:val="28"/>
    </w:rPr>
  </w:style>
  <w:style w:type="paragraph" w:customStyle="1" w:styleId="affffc">
    <w:name w:val="表格文字"/>
    <w:basedOn w:val="a1"/>
    <w:uiPriority w:val="10"/>
    <w:qFormat/>
    <w:pPr>
      <w:spacing w:before="60" w:after="60"/>
      <w:ind w:left="144" w:right="144"/>
    </w:pPr>
    <w:rPr>
      <w:color w:val="595959"/>
    </w:rPr>
  </w:style>
  <w:style w:type="paragraph" w:customStyle="1" w:styleId="affffd">
    <w:name w:val="表格反转标题"/>
    <w:basedOn w:val="a1"/>
    <w:uiPriority w:val="10"/>
    <w:qFormat/>
    <w:pPr>
      <w:spacing w:after="40"/>
      <w:ind w:left="144" w:right="144"/>
    </w:pPr>
    <w:rPr>
      <w:rFonts w:ascii="Calibri" w:eastAsia="宋体" w:hAnsi="Calibri" w:cs="Arial"/>
      <w:caps/>
      <w:color w:val="FFFFFF"/>
      <w:sz w:val="24"/>
    </w:rPr>
  </w:style>
  <w:style w:type="paragraph" w:customStyle="1" w:styleId="affffe">
    <w:name w:val="页眉阴影"/>
    <w:basedOn w:val="a1"/>
    <w:uiPriority w:val="99"/>
    <w:qFormat/>
    <w:pPr>
      <w:pBdr>
        <w:top w:val="single" w:sz="2" w:space="6" w:color="7E97AD"/>
        <w:left w:val="single" w:sz="2" w:space="20" w:color="7E97AD"/>
        <w:bottom w:val="single" w:sz="2" w:space="6" w:color="7E97AD"/>
        <w:right w:val="single" w:sz="2" w:space="20" w:color="7E97AD"/>
      </w:pBdr>
      <w:shd w:val="clear" w:color="auto" w:fill="7E97AD"/>
    </w:pPr>
    <w:rPr>
      <w:rFonts w:ascii="Calibri" w:eastAsia="宋体" w:hAnsi="Calibri" w:cs="Arial"/>
      <w:caps/>
      <w:color w:val="FFFFFF"/>
      <w:sz w:val="40"/>
    </w:rPr>
  </w:style>
  <w:style w:type="paragraph" w:customStyle="1" w:styleId="p0">
    <w:name w:val="p0"/>
    <w:basedOn w:val="a1"/>
    <w:qFormat/>
    <w:pPr>
      <w:jc w:val="both"/>
    </w:pPr>
    <w:rPr>
      <w:rFonts w:ascii="Times New Roman" w:eastAsia="宋体" w:hAnsi="Times New Roman"/>
      <w:kern w:val="0"/>
      <w:szCs w:val="21"/>
      <w:lang w:val="en-US"/>
    </w:rPr>
  </w:style>
  <w:style w:type="paragraph" w:customStyle="1" w:styleId="p17">
    <w:name w:val="p17"/>
    <w:basedOn w:val="a1"/>
    <w:qFormat/>
    <w:pPr>
      <w:jc w:val="both"/>
    </w:pPr>
    <w:rPr>
      <w:rFonts w:ascii="宋体" w:eastAsia="宋体" w:hAnsi="宋体" w:cs="宋体"/>
      <w:kern w:val="0"/>
      <w:szCs w:val="21"/>
      <w:lang w:val="en-US"/>
    </w:rPr>
  </w:style>
  <w:style w:type="paragraph" w:customStyle="1" w:styleId="p18">
    <w:name w:val="p18"/>
    <w:basedOn w:val="a1"/>
    <w:qFormat/>
    <w:pPr>
      <w:ind w:left="709" w:hanging="709"/>
      <w:jc w:val="both"/>
    </w:pPr>
    <w:rPr>
      <w:rFonts w:ascii="宋体" w:eastAsia="宋体" w:hAnsi="宋体" w:cs="宋体"/>
      <w:kern w:val="0"/>
      <w:szCs w:val="21"/>
      <w:lang w:val="en-US"/>
    </w:rPr>
  </w:style>
  <w:style w:type="paragraph" w:customStyle="1" w:styleId="2f4">
    <w:name w:val="列出段落2"/>
    <w:basedOn w:val="a1"/>
    <w:uiPriority w:val="99"/>
    <w:qFormat/>
    <w:pPr>
      <w:ind w:firstLineChars="200" w:firstLine="420"/>
    </w:pPr>
    <w:rPr>
      <w:color w:val="595959"/>
    </w:rPr>
  </w:style>
  <w:style w:type="paragraph" w:customStyle="1" w:styleId="2f5">
    <w:name w:val="样式 标题 2 + 宋体 五号 非加粗 黑色"/>
    <w:basedOn w:val="21"/>
    <w:qFormat/>
    <w:pPr>
      <w:spacing w:line="416" w:lineRule="atLeast"/>
      <w:ind w:left="240"/>
    </w:pPr>
    <w:rPr>
      <w:rFonts w:ascii="宋体" w:eastAsia="宋体" w:hAnsi="宋体"/>
      <w:caps/>
      <w:kern w:val="2"/>
      <w:szCs w:val="32"/>
      <w:lang w:val="en-US"/>
    </w:rPr>
  </w:style>
  <w:style w:type="paragraph" w:customStyle="1" w:styleId="1">
    <w:name w:val="样式1"/>
    <w:basedOn w:val="a1"/>
    <w:qFormat/>
    <w:pPr>
      <w:widowControl w:val="0"/>
      <w:numPr>
        <w:numId w:val="7"/>
      </w:numPr>
      <w:jc w:val="both"/>
    </w:pPr>
    <w:rPr>
      <w:rFonts w:ascii="宋体" w:eastAsia="宋体" w:hAnsi="宋体"/>
      <w:kern w:val="2"/>
      <w:szCs w:val="21"/>
      <w:lang w:val="en-US"/>
    </w:rPr>
  </w:style>
  <w:style w:type="paragraph" w:customStyle="1" w:styleId="3f">
    <w:name w:val="列出段落3"/>
    <w:basedOn w:val="a1"/>
    <w:uiPriority w:val="99"/>
    <w:unhideWhenUsed/>
    <w:qFormat/>
    <w:pPr>
      <w:ind w:firstLineChars="200" w:firstLine="420"/>
    </w:pPr>
  </w:style>
  <w:style w:type="paragraph" w:customStyle="1" w:styleId="49">
    <w:name w:val="列出段落4"/>
    <w:basedOn w:val="a1"/>
    <w:uiPriority w:val="34"/>
    <w:qFormat/>
    <w:pPr>
      <w:ind w:firstLineChars="200" w:firstLine="420"/>
    </w:pPr>
  </w:style>
  <w:style w:type="paragraph" w:customStyle="1" w:styleId="58">
    <w:name w:val="列出段落5"/>
    <w:basedOn w:val="a1"/>
    <w:uiPriority w:val="99"/>
    <w:semiHidden/>
    <w:qFormat/>
    <w:pPr>
      <w:ind w:firstLineChars="200" w:firstLine="420"/>
    </w:pPr>
  </w:style>
  <w:style w:type="paragraph" w:customStyle="1" w:styleId="Default">
    <w:name w:val="Default"/>
    <w:qFormat/>
    <w:pPr>
      <w:widowControl w:val="0"/>
      <w:autoSpaceDE w:val="0"/>
      <w:autoSpaceDN w:val="0"/>
      <w:adjustRightInd w:val="0"/>
    </w:pPr>
    <w:rPr>
      <w:rFonts w:ascii="微软雅黑" w:hAnsi="微软雅黑" w:cs="微软雅黑"/>
      <w:color w:val="000000"/>
      <w:sz w:val="24"/>
      <w:szCs w:val="24"/>
    </w:rPr>
  </w:style>
  <w:style w:type="character" w:customStyle="1" w:styleId="1Char">
    <w:name w:val="标题 1 Char"/>
    <w:basedOn w:val="a2"/>
    <w:link w:val="10"/>
    <w:uiPriority w:val="9"/>
    <w:qFormat/>
    <w:rPr>
      <w:rFonts w:ascii="Cambria" w:eastAsia="微软雅黑" w:hAnsi="Cambria" w:cs="Times New Roman"/>
      <w:color w:val="595959"/>
      <w:kern w:val="20"/>
      <w:sz w:val="36"/>
      <w:szCs w:val="20"/>
      <w:lang w:val="zh-CN"/>
    </w:rPr>
  </w:style>
  <w:style w:type="character" w:customStyle="1" w:styleId="2Char">
    <w:name w:val="标题 2 Char"/>
    <w:basedOn w:val="a2"/>
    <w:link w:val="21"/>
    <w:qFormat/>
    <w:rsid w:val="009D4780"/>
    <w:rPr>
      <w:rFonts w:ascii="微软雅黑" w:eastAsia="微软雅黑" w:hAnsi="微软雅黑"/>
      <w:b/>
      <w:kern w:val="20"/>
      <w:sz w:val="28"/>
      <w:lang w:val="zh-CN"/>
    </w:rPr>
  </w:style>
  <w:style w:type="character" w:customStyle="1" w:styleId="3Char">
    <w:name w:val="标题 3 Char"/>
    <w:basedOn w:val="a2"/>
    <w:link w:val="31"/>
    <w:uiPriority w:val="1"/>
    <w:qFormat/>
    <w:rPr>
      <w:rFonts w:ascii="Calibri" w:eastAsia="宋体" w:hAnsi="Calibri" w:cs="Arial"/>
      <w:b/>
      <w:bCs/>
      <w:color w:val="7E97AD"/>
      <w:kern w:val="20"/>
      <w:szCs w:val="20"/>
      <w:lang w:val="zh-CN"/>
    </w:rPr>
  </w:style>
  <w:style w:type="character" w:customStyle="1" w:styleId="4Char">
    <w:name w:val="标题 4 Char"/>
    <w:basedOn w:val="a2"/>
    <w:link w:val="40"/>
    <w:uiPriority w:val="18"/>
    <w:qFormat/>
    <w:rPr>
      <w:rFonts w:ascii="Calibri" w:eastAsia="宋体" w:hAnsi="Calibri" w:cs="Arial"/>
      <w:b/>
      <w:bCs/>
      <w:i/>
      <w:iCs/>
      <w:color w:val="7E97AD"/>
      <w:kern w:val="20"/>
      <w:szCs w:val="20"/>
      <w:lang w:val="zh-CN"/>
    </w:rPr>
  </w:style>
  <w:style w:type="character" w:customStyle="1" w:styleId="5Char">
    <w:name w:val="标题 5 Char"/>
    <w:basedOn w:val="a2"/>
    <w:link w:val="51"/>
    <w:uiPriority w:val="18"/>
    <w:qFormat/>
    <w:rPr>
      <w:rFonts w:ascii="Calibri" w:eastAsia="宋体" w:hAnsi="Calibri" w:cs="Arial"/>
      <w:color w:val="7E97AD"/>
      <w:kern w:val="20"/>
      <w:szCs w:val="20"/>
      <w:lang w:val="zh-CN"/>
    </w:rPr>
  </w:style>
  <w:style w:type="character" w:customStyle="1" w:styleId="6Char">
    <w:name w:val="标题 6 Char"/>
    <w:basedOn w:val="a2"/>
    <w:link w:val="6"/>
    <w:uiPriority w:val="18"/>
    <w:qFormat/>
    <w:rPr>
      <w:rFonts w:ascii="Calibri" w:eastAsia="宋体" w:hAnsi="Calibri" w:cs="Arial"/>
      <w:i/>
      <w:iCs/>
      <w:color w:val="7E97AD"/>
      <w:kern w:val="20"/>
      <w:szCs w:val="20"/>
      <w:lang w:val="zh-CN"/>
    </w:rPr>
  </w:style>
  <w:style w:type="character" w:customStyle="1" w:styleId="7Char">
    <w:name w:val="标题 7 Char"/>
    <w:basedOn w:val="a2"/>
    <w:link w:val="7"/>
    <w:uiPriority w:val="18"/>
    <w:qFormat/>
    <w:rPr>
      <w:rFonts w:ascii="Calibri" w:eastAsia="宋体" w:hAnsi="Calibri" w:cs="Arial"/>
      <w:i/>
      <w:iCs/>
      <w:color w:val="404040"/>
      <w:kern w:val="20"/>
      <w:szCs w:val="20"/>
      <w:lang w:val="zh-CN"/>
    </w:rPr>
  </w:style>
  <w:style w:type="character" w:customStyle="1" w:styleId="8Char">
    <w:name w:val="标题 8 Char"/>
    <w:basedOn w:val="a2"/>
    <w:link w:val="8"/>
    <w:uiPriority w:val="18"/>
    <w:qFormat/>
    <w:rPr>
      <w:rFonts w:ascii="Calibri" w:eastAsia="宋体" w:hAnsi="Calibri" w:cs="Arial"/>
      <w:color w:val="404040"/>
      <w:kern w:val="20"/>
      <w:szCs w:val="20"/>
      <w:lang w:val="zh-CN"/>
    </w:rPr>
  </w:style>
  <w:style w:type="character" w:customStyle="1" w:styleId="9Char">
    <w:name w:val="标题 9 Char"/>
    <w:basedOn w:val="a2"/>
    <w:link w:val="9"/>
    <w:uiPriority w:val="18"/>
    <w:qFormat/>
    <w:rPr>
      <w:rFonts w:ascii="Calibri" w:eastAsia="宋体" w:hAnsi="Calibri" w:cs="Arial"/>
      <w:i/>
      <w:iCs/>
      <w:color w:val="404040"/>
      <w:kern w:val="20"/>
      <w:szCs w:val="20"/>
      <w:lang w:val="zh-CN"/>
    </w:rPr>
  </w:style>
  <w:style w:type="character" w:customStyle="1" w:styleId="Char2">
    <w:name w:val="批注文字 Char"/>
    <w:basedOn w:val="a2"/>
    <w:link w:val="aa"/>
    <w:qFormat/>
    <w:rPr>
      <w:rFonts w:ascii="Cambria" w:eastAsia="微软雅黑" w:hAnsi="Cambria" w:cs="Times New Roman"/>
      <w:color w:val="000000"/>
      <w:kern w:val="20"/>
      <w:szCs w:val="20"/>
      <w:lang w:val="zh-CN"/>
    </w:rPr>
  </w:style>
  <w:style w:type="character" w:customStyle="1" w:styleId="Charf0">
    <w:name w:val="批注主题 Char"/>
    <w:basedOn w:val="Char2"/>
    <w:link w:val="afd"/>
    <w:qFormat/>
    <w:rPr>
      <w:rFonts w:ascii="Cambria" w:eastAsia="微软雅黑" w:hAnsi="Cambria" w:cs="Times New Roman"/>
      <w:b/>
      <w:bCs/>
      <w:color w:val="000000"/>
      <w:kern w:val="20"/>
      <w:szCs w:val="20"/>
      <w:lang w:val="zh-CN"/>
    </w:rPr>
  </w:style>
  <w:style w:type="character" w:customStyle="1" w:styleId="Char">
    <w:name w:val="注释标题 Char"/>
    <w:basedOn w:val="a2"/>
    <w:link w:val="a6"/>
    <w:uiPriority w:val="99"/>
    <w:qFormat/>
    <w:rPr>
      <w:rFonts w:ascii="Cambria" w:eastAsia="微软雅黑" w:hAnsi="Cambria" w:cs="Times New Roman"/>
      <w:color w:val="595959"/>
      <w:kern w:val="20"/>
      <w:szCs w:val="20"/>
      <w:lang w:val="zh-CN"/>
    </w:rPr>
  </w:style>
  <w:style w:type="character" w:customStyle="1" w:styleId="Char0">
    <w:name w:val="电子邮件签名 Char"/>
    <w:basedOn w:val="a2"/>
    <w:link w:val="a7"/>
    <w:uiPriority w:val="99"/>
    <w:qFormat/>
    <w:rPr>
      <w:rFonts w:ascii="Cambria" w:eastAsia="微软雅黑" w:hAnsi="Cambria" w:cs="Times New Roman"/>
      <w:color w:val="595959"/>
      <w:kern w:val="20"/>
      <w:szCs w:val="20"/>
      <w:lang w:val="zh-CN"/>
    </w:rPr>
  </w:style>
  <w:style w:type="character" w:customStyle="1" w:styleId="Char1">
    <w:name w:val="文档结构图 Char"/>
    <w:basedOn w:val="a2"/>
    <w:link w:val="a8"/>
    <w:uiPriority w:val="99"/>
    <w:qFormat/>
    <w:rPr>
      <w:rFonts w:ascii="Tahoma" w:eastAsia="Times New Roman" w:hAnsi="Tahoma" w:cs="Tahoma"/>
      <w:color w:val="595959"/>
      <w:kern w:val="20"/>
      <w:sz w:val="16"/>
      <w:szCs w:val="20"/>
      <w:lang w:val="zh-CN"/>
    </w:rPr>
  </w:style>
  <w:style w:type="character" w:customStyle="1" w:styleId="Char3">
    <w:name w:val="称呼 Char"/>
    <w:basedOn w:val="a2"/>
    <w:link w:val="ab"/>
    <w:uiPriority w:val="99"/>
    <w:qFormat/>
    <w:rPr>
      <w:rFonts w:ascii="Cambria" w:eastAsia="微软雅黑" w:hAnsi="Cambria" w:cs="Times New Roman"/>
      <w:color w:val="595959"/>
      <w:kern w:val="20"/>
      <w:szCs w:val="20"/>
      <w:lang w:val="zh-CN"/>
    </w:rPr>
  </w:style>
  <w:style w:type="character" w:customStyle="1" w:styleId="3Char0">
    <w:name w:val="正文文本 3 Char"/>
    <w:basedOn w:val="a2"/>
    <w:link w:val="33"/>
    <w:uiPriority w:val="99"/>
    <w:qFormat/>
    <w:rPr>
      <w:rFonts w:ascii="Cambria" w:eastAsia="微软雅黑" w:hAnsi="Cambria" w:cs="Times New Roman"/>
      <w:color w:val="595959"/>
      <w:kern w:val="20"/>
      <w:sz w:val="16"/>
      <w:szCs w:val="20"/>
      <w:lang w:val="zh-CN"/>
    </w:rPr>
  </w:style>
  <w:style w:type="character" w:customStyle="1" w:styleId="Char4">
    <w:name w:val="结束语 Char"/>
    <w:basedOn w:val="a2"/>
    <w:link w:val="ac"/>
    <w:uiPriority w:val="99"/>
    <w:qFormat/>
    <w:rPr>
      <w:rFonts w:ascii="Cambria" w:eastAsia="微软雅黑" w:hAnsi="Cambria" w:cs="Times New Roman"/>
      <w:color w:val="595959"/>
      <w:kern w:val="20"/>
      <w:szCs w:val="20"/>
      <w:lang w:val="zh-CN"/>
    </w:rPr>
  </w:style>
  <w:style w:type="character" w:customStyle="1" w:styleId="Char5">
    <w:name w:val="正文文本 Char"/>
    <w:basedOn w:val="a2"/>
    <w:link w:val="ad"/>
    <w:uiPriority w:val="99"/>
    <w:qFormat/>
    <w:rPr>
      <w:rFonts w:ascii="Cambria" w:eastAsia="微软雅黑" w:hAnsi="Cambria" w:cs="Times New Roman"/>
      <w:color w:val="595959"/>
      <w:kern w:val="20"/>
      <w:szCs w:val="20"/>
      <w:lang w:val="zh-CN"/>
    </w:rPr>
  </w:style>
  <w:style w:type="character" w:customStyle="1" w:styleId="Char6">
    <w:name w:val="正文文本缩进 Char"/>
    <w:basedOn w:val="a2"/>
    <w:link w:val="ae"/>
    <w:uiPriority w:val="99"/>
    <w:qFormat/>
    <w:rPr>
      <w:rFonts w:ascii="Cambria" w:eastAsia="微软雅黑" w:hAnsi="Cambria" w:cs="Times New Roman"/>
      <w:color w:val="595959"/>
      <w:kern w:val="20"/>
      <w:szCs w:val="20"/>
      <w:lang w:val="zh-CN"/>
    </w:rPr>
  </w:style>
  <w:style w:type="character" w:customStyle="1" w:styleId="HTMLChar">
    <w:name w:val="HTML 地址 Char"/>
    <w:basedOn w:val="a2"/>
    <w:link w:val="HTML"/>
    <w:uiPriority w:val="99"/>
    <w:qFormat/>
    <w:rPr>
      <w:rFonts w:ascii="Cambria" w:eastAsia="微软雅黑" w:hAnsi="Cambria" w:cs="Times New Roman"/>
      <w:i/>
      <w:iCs/>
      <w:color w:val="595959"/>
      <w:kern w:val="20"/>
      <w:szCs w:val="20"/>
      <w:lang w:val="zh-CN"/>
    </w:rPr>
  </w:style>
  <w:style w:type="character" w:customStyle="1" w:styleId="Char7">
    <w:name w:val="纯文本 Char"/>
    <w:basedOn w:val="a2"/>
    <w:link w:val="af0"/>
    <w:qFormat/>
    <w:rPr>
      <w:rFonts w:ascii="Consolas" w:eastAsia="Times New Roman" w:hAnsi="Consolas" w:cs="Consolas"/>
      <w:color w:val="595959"/>
      <w:kern w:val="20"/>
      <w:szCs w:val="20"/>
      <w:lang w:val="zh-CN"/>
    </w:rPr>
  </w:style>
  <w:style w:type="character" w:customStyle="1" w:styleId="Char8">
    <w:name w:val="日期 Char"/>
    <w:basedOn w:val="a2"/>
    <w:link w:val="af1"/>
    <w:uiPriority w:val="99"/>
    <w:qFormat/>
    <w:rPr>
      <w:rFonts w:ascii="Cambria" w:eastAsia="微软雅黑" w:hAnsi="Cambria" w:cs="Times New Roman"/>
      <w:color w:val="595959"/>
      <w:kern w:val="20"/>
      <w:szCs w:val="20"/>
      <w:lang w:val="zh-CN"/>
    </w:rPr>
  </w:style>
  <w:style w:type="character" w:customStyle="1" w:styleId="2Char0">
    <w:name w:val="正文文本缩进 2 Char"/>
    <w:basedOn w:val="a2"/>
    <w:link w:val="23"/>
    <w:uiPriority w:val="99"/>
    <w:qFormat/>
    <w:rPr>
      <w:rFonts w:ascii="Cambria" w:eastAsia="微软雅黑" w:hAnsi="Cambria" w:cs="Times New Roman"/>
      <w:color w:val="595959"/>
      <w:kern w:val="20"/>
      <w:szCs w:val="20"/>
      <w:lang w:val="zh-CN"/>
    </w:rPr>
  </w:style>
  <w:style w:type="character" w:customStyle="1" w:styleId="Char9">
    <w:name w:val="尾注文本 Char"/>
    <w:basedOn w:val="a2"/>
    <w:link w:val="af2"/>
    <w:uiPriority w:val="99"/>
    <w:qFormat/>
    <w:rPr>
      <w:rFonts w:ascii="Cambria" w:eastAsia="微软雅黑" w:hAnsi="Cambria" w:cs="Times New Roman"/>
      <w:color w:val="595959"/>
      <w:kern w:val="20"/>
      <w:szCs w:val="20"/>
      <w:lang w:val="zh-CN"/>
    </w:rPr>
  </w:style>
  <w:style w:type="character" w:customStyle="1" w:styleId="Chara">
    <w:name w:val="批注框文本 Char"/>
    <w:basedOn w:val="a2"/>
    <w:link w:val="af3"/>
    <w:qFormat/>
    <w:rPr>
      <w:rFonts w:ascii="Tahoma" w:eastAsia="Times New Roman" w:hAnsi="Tahoma" w:cs="Tahoma"/>
      <w:color w:val="595959"/>
      <w:kern w:val="20"/>
      <w:sz w:val="16"/>
      <w:szCs w:val="20"/>
      <w:lang w:val="zh-CN"/>
    </w:rPr>
  </w:style>
  <w:style w:type="character" w:customStyle="1" w:styleId="Charb">
    <w:name w:val="页脚 Char"/>
    <w:basedOn w:val="a2"/>
    <w:link w:val="af4"/>
    <w:qFormat/>
    <w:rPr>
      <w:rFonts w:ascii="Cambria" w:eastAsia="微软雅黑" w:hAnsi="Cambria" w:cs="Times New Roman"/>
      <w:color w:val="595959"/>
      <w:kern w:val="20"/>
      <w:szCs w:val="20"/>
      <w:lang w:val="zh-CN"/>
    </w:rPr>
  </w:style>
  <w:style w:type="character" w:customStyle="1" w:styleId="Charc">
    <w:name w:val="页眉 Char"/>
    <w:basedOn w:val="a2"/>
    <w:link w:val="af5"/>
    <w:qFormat/>
    <w:rPr>
      <w:rFonts w:ascii="Cambria" w:eastAsia="微软雅黑" w:hAnsi="Cambria" w:cs="Times New Roman"/>
      <w:color w:val="595959"/>
      <w:kern w:val="20"/>
      <w:szCs w:val="20"/>
      <w:lang w:val="zh-CN"/>
    </w:rPr>
  </w:style>
  <w:style w:type="character" w:customStyle="1" w:styleId="Chard">
    <w:name w:val="签名 Char"/>
    <w:basedOn w:val="a2"/>
    <w:link w:val="af6"/>
    <w:uiPriority w:val="20"/>
    <w:qFormat/>
    <w:rPr>
      <w:rFonts w:ascii="Cambria" w:eastAsia="微软雅黑" w:hAnsi="Cambria" w:cs="Times New Roman"/>
      <w:color w:val="595959"/>
      <w:kern w:val="20"/>
      <w:szCs w:val="20"/>
      <w:lang w:val="zh-CN"/>
    </w:rPr>
  </w:style>
  <w:style w:type="character" w:customStyle="1" w:styleId="Chare">
    <w:name w:val="副标题 Char"/>
    <w:basedOn w:val="a2"/>
    <w:link w:val="af8"/>
    <w:uiPriority w:val="19"/>
    <w:qFormat/>
    <w:rPr>
      <w:rFonts w:ascii="Calibri" w:eastAsia="宋体" w:hAnsi="Calibri" w:cs="Arial"/>
      <w:caps/>
      <w:color w:val="7E97AD"/>
      <w:kern w:val="20"/>
      <w:sz w:val="56"/>
      <w:szCs w:val="20"/>
      <w:lang w:val="zh-CN"/>
    </w:rPr>
  </w:style>
  <w:style w:type="character" w:customStyle="1" w:styleId="3Char1">
    <w:name w:val="正文文本缩进 3 Char"/>
    <w:basedOn w:val="a2"/>
    <w:link w:val="36"/>
    <w:uiPriority w:val="99"/>
    <w:qFormat/>
    <w:rPr>
      <w:rFonts w:ascii="Cambria" w:eastAsia="微软雅黑" w:hAnsi="Cambria" w:cs="Times New Roman"/>
      <w:color w:val="595959"/>
      <w:kern w:val="20"/>
      <w:sz w:val="16"/>
      <w:szCs w:val="20"/>
      <w:lang w:val="zh-CN"/>
    </w:rPr>
  </w:style>
  <w:style w:type="character" w:customStyle="1" w:styleId="2Char1">
    <w:name w:val="正文文本 2 Char"/>
    <w:basedOn w:val="a2"/>
    <w:link w:val="25"/>
    <w:uiPriority w:val="99"/>
    <w:qFormat/>
    <w:rPr>
      <w:rFonts w:ascii="Cambria" w:eastAsia="微软雅黑" w:hAnsi="Cambria" w:cs="Times New Roman"/>
      <w:color w:val="595959"/>
      <w:kern w:val="20"/>
      <w:szCs w:val="20"/>
      <w:lang w:val="zh-CN"/>
    </w:rPr>
  </w:style>
  <w:style w:type="character" w:customStyle="1" w:styleId="HTMLChar0">
    <w:name w:val="HTML 预设格式 Char"/>
    <w:basedOn w:val="a2"/>
    <w:link w:val="HTML0"/>
    <w:uiPriority w:val="99"/>
    <w:qFormat/>
    <w:rPr>
      <w:rFonts w:ascii="Consolas" w:eastAsia="Times New Roman" w:hAnsi="Consolas" w:cs="Consolas"/>
      <w:color w:val="595959"/>
      <w:kern w:val="20"/>
      <w:szCs w:val="20"/>
      <w:lang w:val="zh-CN"/>
    </w:rPr>
  </w:style>
  <w:style w:type="character" w:customStyle="1" w:styleId="Charf">
    <w:name w:val="标题 Char"/>
    <w:basedOn w:val="a2"/>
    <w:link w:val="afc"/>
    <w:uiPriority w:val="19"/>
    <w:qFormat/>
    <w:rPr>
      <w:rFonts w:ascii="Calibri" w:eastAsia="宋体" w:hAnsi="Calibri" w:cs="Arial"/>
      <w:caps/>
      <w:color w:val="FFFFFF"/>
      <w:kern w:val="28"/>
      <w:sz w:val="72"/>
      <w:szCs w:val="20"/>
      <w:shd w:val="clear" w:color="auto" w:fill="7E97AD"/>
      <w:lang w:val="zh-CN"/>
    </w:rPr>
  </w:style>
  <w:style w:type="character" w:customStyle="1" w:styleId="1f0">
    <w:name w:val="占位符文本1"/>
    <w:uiPriority w:val="99"/>
    <w:semiHidden/>
    <w:qFormat/>
    <w:rPr>
      <w:color w:val="808080"/>
    </w:rPr>
  </w:style>
  <w:style w:type="character" w:customStyle="1" w:styleId="afff4">
    <w:name w:val="引言字符"/>
    <w:link w:val="afff3"/>
    <w:uiPriority w:val="9"/>
    <w:qFormat/>
    <w:locked/>
    <w:rPr>
      <w:rFonts w:ascii="Cambria" w:eastAsia="微软雅黑" w:hAnsi="Cambria" w:cs="Times New Roman"/>
      <w:i/>
      <w:iCs/>
      <w:color w:val="7E97AD"/>
      <w:kern w:val="20"/>
      <w:sz w:val="28"/>
      <w:szCs w:val="20"/>
      <w:lang w:val="zh-CN"/>
    </w:rPr>
  </w:style>
  <w:style w:type="character" w:customStyle="1" w:styleId="afff7">
    <w:name w:val="正文文本第一缩进字符"/>
    <w:basedOn w:val="Char5"/>
    <w:link w:val="afff6"/>
    <w:uiPriority w:val="99"/>
    <w:qFormat/>
    <w:locked/>
    <w:rPr>
      <w:rFonts w:ascii="Cambria" w:eastAsia="微软雅黑" w:hAnsi="Cambria" w:cs="Times New Roman"/>
      <w:color w:val="595959"/>
      <w:kern w:val="20"/>
      <w:szCs w:val="20"/>
      <w:lang w:val="zh-CN"/>
    </w:rPr>
  </w:style>
  <w:style w:type="character" w:customStyle="1" w:styleId="2f3">
    <w:name w:val="正文文本第一缩进 2 字符"/>
    <w:basedOn w:val="Char6"/>
    <w:link w:val="2f2"/>
    <w:uiPriority w:val="99"/>
    <w:qFormat/>
    <w:locked/>
    <w:rPr>
      <w:rFonts w:ascii="Cambria" w:eastAsia="微软雅黑" w:hAnsi="Cambria" w:cs="Times New Roman"/>
      <w:color w:val="595959"/>
      <w:kern w:val="20"/>
      <w:szCs w:val="20"/>
      <w:lang w:val="zh-CN"/>
    </w:rPr>
  </w:style>
  <w:style w:type="character" w:customStyle="1" w:styleId="afffff">
    <w:name w:val="书名"/>
    <w:uiPriority w:val="33"/>
    <w:unhideWhenUsed/>
    <w:qFormat/>
    <w:rPr>
      <w:b/>
      <w:smallCaps/>
      <w:spacing w:val="5"/>
    </w:rPr>
  </w:style>
  <w:style w:type="character" w:customStyle="1" w:styleId="afffff0">
    <w:name w:val="注释引用"/>
    <w:uiPriority w:val="99"/>
    <w:unhideWhenUsed/>
    <w:qFormat/>
    <w:rPr>
      <w:sz w:val="16"/>
    </w:rPr>
  </w:style>
  <w:style w:type="character" w:customStyle="1" w:styleId="afffa">
    <w:name w:val="备注文本字符"/>
    <w:link w:val="afff9"/>
    <w:uiPriority w:val="99"/>
    <w:qFormat/>
    <w:locked/>
    <w:rPr>
      <w:rFonts w:ascii="Cambria" w:eastAsia="微软雅黑" w:hAnsi="Cambria" w:cs="Times New Roman"/>
      <w:color w:val="595959"/>
      <w:kern w:val="20"/>
      <w:szCs w:val="20"/>
      <w:lang w:val="zh-CN"/>
    </w:rPr>
  </w:style>
  <w:style w:type="character" w:customStyle="1" w:styleId="afffc">
    <w:name w:val="备注主题字符"/>
    <w:link w:val="afffb"/>
    <w:uiPriority w:val="99"/>
    <w:qFormat/>
    <w:locked/>
    <w:rPr>
      <w:rFonts w:ascii="Cambria" w:eastAsia="微软雅黑" w:hAnsi="Cambria" w:cs="Times New Roman"/>
      <w:b/>
      <w:bCs/>
      <w:color w:val="595959"/>
      <w:kern w:val="20"/>
      <w:szCs w:val="20"/>
      <w:lang w:val="zh-CN"/>
    </w:rPr>
  </w:style>
  <w:style w:type="character" w:customStyle="1" w:styleId="afffff1">
    <w:name w:val="尾注参考线"/>
    <w:uiPriority w:val="99"/>
    <w:unhideWhenUsed/>
    <w:qFormat/>
    <w:rPr>
      <w:vertAlign w:val="superscript"/>
    </w:rPr>
  </w:style>
  <w:style w:type="character" w:customStyle="1" w:styleId="1f1">
    <w:name w:val="已访问的超链接1"/>
    <w:uiPriority w:val="99"/>
    <w:unhideWhenUsed/>
    <w:qFormat/>
    <w:rPr>
      <w:color w:val="969696"/>
      <w:u w:val="single"/>
    </w:rPr>
  </w:style>
  <w:style w:type="character" w:customStyle="1" w:styleId="afffff2">
    <w:name w:val="页脚参考线"/>
    <w:uiPriority w:val="99"/>
    <w:unhideWhenUsed/>
    <w:qFormat/>
    <w:rPr>
      <w:vertAlign w:val="superscript"/>
    </w:rPr>
  </w:style>
  <w:style w:type="character" w:customStyle="1" w:styleId="affff0">
    <w:name w:val="页脚文本字符"/>
    <w:link w:val="affff"/>
    <w:uiPriority w:val="99"/>
    <w:qFormat/>
    <w:locked/>
    <w:rPr>
      <w:rFonts w:ascii="Cambria" w:eastAsia="微软雅黑" w:hAnsi="Cambria" w:cs="Times New Roman"/>
      <w:color w:val="595959"/>
      <w:kern w:val="20"/>
      <w:szCs w:val="20"/>
      <w:lang w:val="zh-CN"/>
    </w:rPr>
  </w:style>
  <w:style w:type="character" w:customStyle="1" w:styleId="HTML7">
    <w:name w:val="HTML 缩写词"/>
    <w:basedOn w:val="a2"/>
    <w:uiPriority w:val="99"/>
    <w:unhideWhenUsed/>
    <w:qFormat/>
    <w:rPr>
      <w:rFonts w:cs="Times New Roman"/>
    </w:rPr>
  </w:style>
  <w:style w:type="character" w:customStyle="1" w:styleId="HTML8">
    <w:name w:val="HTML 示例"/>
    <w:uiPriority w:val="99"/>
    <w:unhideWhenUsed/>
    <w:qFormat/>
    <w:rPr>
      <w:rFonts w:ascii="Consolas" w:eastAsia="Times New Roman" w:hAnsi="Consolas"/>
      <w:sz w:val="24"/>
    </w:rPr>
  </w:style>
  <w:style w:type="character" w:customStyle="1" w:styleId="afffff3">
    <w:name w:val="重要强调"/>
    <w:uiPriority w:val="21"/>
    <w:unhideWhenUsed/>
    <w:qFormat/>
    <w:rPr>
      <w:b/>
      <w:i/>
      <w:color w:val="7E97AD"/>
    </w:rPr>
  </w:style>
  <w:style w:type="character" w:customStyle="1" w:styleId="affff2">
    <w:name w:val="重要引言字符"/>
    <w:link w:val="affff1"/>
    <w:uiPriority w:val="30"/>
    <w:qFormat/>
    <w:locked/>
    <w:rPr>
      <w:rFonts w:ascii="Cambria" w:eastAsia="微软雅黑" w:hAnsi="Cambria" w:cs="Times New Roman"/>
      <w:b/>
      <w:bCs/>
      <w:i/>
      <w:iCs/>
      <w:color w:val="7E97AD"/>
      <w:kern w:val="20"/>
      <w:szCs w:val="20"/>
      <w:lang w:val="zh-CN"/>
    </w:rPr>
  </w:style>
  <w:style w:type="character" w:customStyle="1" w:styleId="afffff4">
    <w:name w:val="重要参考资料"/>
    <w:uiPriority w:val="32"/>
    <w:unhideWhenUsed/>
    <w:qFormat/>
    <w:rPr>
      <w:b/>
      <w:smallCaps/>
      <w:color w:val="CC8E60"/>
      <w:spacing w:val="5"/>
      <w:u w:val="single"/>
    </w:rPr>
  </w:style>
  <w:style w:type="character" w:customStyle="1" w:styleId="affff4">
    <w:name w:val="宏文本字符"/>
    <w:link w:val="affff3"/>
    <w:uiPriority w:val="99"/>
    <w:qFormat/>
    <w:locked/>
    <w:rPr>
      <w:rFonts w:ascii="Consolas" w:eastAsia="Times New Roman" w:hAnsi="Consolas" w:cs="Consolas"/>
      <w:color w:val="595959"/>
      <w:kern w:val="0"/>
      <w:sz w:val="20"/>
      <w:szCs w:val="20"/>
      <w:lang w:val="zh-CN"/>
    </w:rPr>
  </w:style>
  <w:style w:type="character" w:customStyle="1" w:styleId="affff6">
    <w:name w:val="消息头字符"/>
    <w:link w:val="affff5"/>
    <w:uiPriority w:val="99"/>
    <w:qFormat/>
    <w:locked/>
    <w:rPr>
      <w:rFonts w:ascii="Calibri" w:eastAsia="宋体" w:hAnsi="Calibri" w:cs="Arial"/>
      <w:color w:val="595959"/>
      <w:kern w:val="20"/>
      <w:sz w:val="24"/>
      <w:szCs w:val="20"/>
      <w:shd w:val="pct20" w:color="auto" w:fill="auto"/>
      <w:lang w:val="zh-CN"/>
    </w:rPr>
  </w:style>
  <w:style w:type="character" w:customStyle="1" w:styleId="afffff5">
    <w:name w:val="增强"/>
    <w:uiPriority w:val="1"/>
    <w:unhideWhenUsed/>
    <w:qFormat/>
    <w:rPr>
      <w:b/>
    </w:rPr>
  </w:style>
  <w:style w:type="character" w:customStyle="1" w:styleId="afffff6">
    <w:name w:val="次要强调"/>
    <w:uiPriority w:val="19"/>
    <w:unhideWhenUsed/>
    <w:qFormat/>
    <w:rPr>
      <w:i/>
      <w:color w:val="7F7F7F"/>
    </w:rPr>
  </w:style>
  <w:style w:type="character" w:customStyle="1" w:styleId="afffff7">
    <w:name w:val="次要参考资料"/>
    <w:uiPriority w:val="31"/>
    <w:unhideWhenUsed/>
    <w:qFormat/>
    <w:rPr>
      <w:smallCaps/>
      <w:color w:val="CC8E60"/>
      <w:u w:val="single"/>
    </w:rPr>
  </w:style>
  <w:style w:type="character" w:customStyle="1" w:styleId="afff2">
    <w:name w:val="无间距字符"/>
    <w:basedOn w:val="a2"/>
    <w:link w:val="afff1"/>
    <w:uiPriority w:val="1"/>
    <w:qFormat/>
    <w:locked/>
    <w:rPr>
      <w:rFonts w:ascii="Cambria" w:eastAsia="黑体" w:hAnsi="Cambria" w:cs="Times New Roman"/>
      <w:color w:val="595959"/>
      <w:kern w:val="0"/>
      <w:sz w:val="20"/>
      <w:szCs w:val="20"/>
      <w:lang w:val="zh-CN"/>
    </w:rPr>
  </w:style>
  <w:style w:type="character" w:customStyle="1" w:styleId="1f2">
    <w:name w:val="批注文字 字符1"/>
    <w:uiPriority w:val="99"/>
    <w:semiHidden/>
    <w:qFormat/>
    <w:rPr>
      <w:rFonts w:eastAsia="微软雅黑"/>
      <w:color w:val="595959"/>
      <w:kern w:val="20"/>
      <w:sz w:val="21"/>
      <w:lang w:val="zh-CN"/>
    </w:rPr>
  </w:style>
  <w:style w:type="table" w:customStyle="1" w:styleId="1f3">
    <w:name w:val="彩色网格强调文字颜色 1"/>
    <w:basedOn w:val="a3"/>
    <w:uiPriority w:val="73"/>
    <w:qFormat/>
    <w:rPr>
      <w:rFonts w:ascii="Cambria" w:eastAsia="黑体" w:hAnsi="Cambria"/>
      <w:color w:val="000000"/>
    </w:rPr>
    <w:tblPr>
      <w:tblInd w:w="0" w:type="dxa"/>
      <w:tblBorders>
        <w:insideH w:val="single" w:sz="4" w:space="0" w:color="FFFFFF"/>
      </w:tblBorders>
      <w:tblCellMar>
        <w:top w:w="0" w:type="dxa"/>
        <w:left w:w="108" w:type="dxa"/>
        <w:bottom w:w="0" w:type="dxa"/>
        <w:right w:w="108" w:type="dxa"/>
      </w:tblCellMar>
    </w:tblPr>
    <w:tcPr>
      <w:shd w:val="clear" w:color="auto" w:fill="E5EAEE"/>
    </w:tcPr>
    <w:tblStylePr w:type="firstRow">
      <w:rPr>
        <w:rFonts w:cs="Times New Roman"/>
        <w:b/>
        <w:bCs/>
      </w:rPr>
      <w:tblPr/>
      <w:tcPr>
        <w:shd w:val="clear" w:color="auto" w:fill="CBD5DE"/>
      </w:tcPr>
    </w:tblStylePr>
    <w:tblStylePr w:type="lastRow">
      <w:rPr>
        <w:rFonts w:cs="Times New Roman"/>
        <w:b/>
        <w:bCs/>
        <w:color w:val="000000"/>
      </w:rPr>
      <w:tblPr/>
      <w:tcPr>
        <w:shd w:val="clear" w:color="auto" w:fill="CBD5DE"/>
      </w:tcPr>
    </w:tblStylePr>
    <w:tblStylePr w:type="firstCol">
      <w:rPr>
        <w:rFonts w:cs="Times New Roman"/>
        <w:color w:val="FFFFFF"/>
      </w:rPr>
      <w:tblPr/>
      <w:tcPr>
        <w:shd w:val="clear" w:color="auto" w:fill="577188"/>
      </w:tcPr>
    </w:tblStylePr>
    <w:tblStylePr w:type="lastCol">
      <w:rPr>
        <w:rFonts w:cs="Times New Roman"/>
        <w:color w:val="FFFFFF"/>
      </w:rPr>
      <w:tblPr/>
      <w:tcPr>
        <w:shd w:val="clear" w:color="auto" w:fill="577188"/>
      </w:tcPr>
    </w:tblStylePr>
    <w:tblStylePr w:type="band1Vert">
      <w:rPr>
        <w:rFonts w:cs="Times New Roman"/>
      </w:rPr>
      <w:tblPr/>
      <w:tcPr>
        <w:shd w:val="clear" w:color="auto" w:fill="BECBD6"/>
      </w:tcPr>
    </w:tblStylePr>
    <w:tblStylePr w:type="band1Horz">
      <w:rPr>
        <w:rFonts w:cs="Times New Roman"/>
      </w:rPr>
      <w:tblPr/>
      <w:tcPr>
        <w:shd w:val="clear" w:color="auto" w:fill="BECBD6"/>
      </w:tcPr>
    </w:tblStylePr>
  </w:style>
  <w:style w:type="table" w:customStyle="1" w:styleId="2f6">
    <w:name w:val="彩色网格强调文字颜色 2"/>
    <w:basedOn w:val="a3"/>
    <w:uiPriority w:val="73"/>
    <w:qFormat/>
    <w:rPr>
      <w:rFonts w:ascii="Cambria" w:eastAsia="黑体" w:hAnsi="Cambria"/>
      <w:color w:val="000000"/>
    </w:rPr>
    <w:tblPr>
      <w:tblInd w:w="0" w:type="dxa"/>
      <w:tblBorders>
        <w:insideH w:val="single" w:sz="4" w:space="0" w:color="FFFFFF"/>
      </w:tblBorders>
      <w:tblCellMar>
        <w:top w:w="0" w:type="dxa"/>
        <w:left w:w="108" w:type="dxa"/>
        <w:bottom w:w="0" w:type="dxa"/>
        <w:right w:w="108" w:type="dxa"/>
      </w:tblCellMar>
    </w:tblPr>
    <w:tcPr>
      <w:shd w:val="clear" w:color="auto" w:fill="F4E8DF"/>
    </w:tcPr>
    <w:tblStylePr w:type="firstRow">
      <w:rPr>
        <w:rFonts w:cs="Times New Roman"/>
        <w:b/>
        <w:bCs/>
      </w:rPr>
      <w:tblPr/>
      <w:tcPr>
        <w:shd w:val="clear" w:color="auto" w:fill="EAD1BF"/>
      </w:tcPr>
    </w:tblStylePr>
    <w:tblStylePr w:type="lastRow">
      <w:rPr>
        <w:rFonts w:cs="Times New Roman"/>
        <w:b/>
        <w:bCs/>
        <w:color w:val="000000"/>
      </w:rPr>
      <w:tblPr/>
      <w:tcPr>
        <w:shd w:val="clear" w:color="auto" w:fill="EAD1BF"/>
      </w:tcPr>
    </w:tblStylePr>
    <w:tblStylePr w:type="firstCol">
      <w:rPr>
        <w:rFonts w:cs="Times New Roman"/>
        <w:color w:val="FFFFFF"/>
      </w:rPr>
      <w:tblPr/>
      <w:tcPr>
        <w:shd w:val="clear" w:color="auto" w:fill="AA6736"/>
      </w:tcPr>
    </w:tblStylePr>
    <w:tblStylePr w:type="lastCol">
      <w:rPr>
        <w:rFonts w:cs="Times New Roman"/>
        <w:color w:val="FFFFFF"/>
      </w:rPr>
      <w:tblPr/>
      <w:tcPr>
        <w:shd w:val="clear" w:color="auto" w:fill="AA6736"/>
      </w:tcPr>
    </w:tblStylePr>
    <w:tblStylePr w:type="band1Vert">
      <w:rPr>
        <w:rFonts w:cs="Times New Roman"/>
      </w:rPr>
      <w:tblPr/>
      <w:tcPr>
        <w:shd w:val="clear" w:color="auto" w:fill="E5C6AF"/>
      </w:tcPr>
    </w:tblStylePr>
    <w:tblStylePr w:type="band1Horz">
      <w:rPr>
        <w:rFonts w:cs="Times New Roman"/>
      </w:rPr>
      <w:tblPr/>
      <w:tcPr>
        <w:shd w:val="clear" w:color="auto" w:fill="E5C6AF"/>
      </w:tcPr>
    </w:tblStylePr>
  </w:style>
  <w:style w:type="table" w:customStyle="1" w:styleId="3f0">
    <w:name w:val="彩色网格强调文字颜色 3"/>
    <w:basedOn w:val="a3"/>
    <w:uiPriority w:val="73"/>
    <w:qFormat/>
    <w:rPr>
      <w:rFonts w:ascii="Cambria" w:eastAsia="黑体" w:hAnsi="Cambria"/>
      <w:color w:val="000000"/>
    </w:rPr>
    <w:tblPr>
      <w:tblInd w:w="0" w:type="dxa"/>
      <w:tblBorders>
        <w:insideH w:val="single" w:sz="4" w:space="0" w:color="FFFFFF"/>
      </w:tblBorders>
      <w:tblCellMar>
        <w:top w:w="0" w:type="dxa"/>
        <w:left w:w="108" w:type="dxa"/>
        <w:bottom w:w="0" w:type="dxa"/>
        <w:right w:w="108" w:type="dxa"/>
      </w:tblCellMar>
    </w:tblPr>
    <w:tcPr>
      <w:shd w:val="clear" w:color="auto" w:fill="E5E0DE"/>
    </w:tcPr>
    <w:tblStylePr w:type="firstRow">
      <w:rPr>
        <w:rFonts w:cs="Times New Roman"/>
        <w:b/>
        <w:bCs/>
      </w:rPr>
      <w:tblPr/>
      <w:tcPr>
        <w:shd w:val="clear" w:color="auto" w:fill="CBC2BD"/>
      </w:tcPr>
    </w:tblStylePr>
    <w:tblStylePr w:type="lastRow">
      <w:rPr>
        <w:rFonts w:cs="Times New Roman"/>
        <w:b/>
        <w:bCs/>
        <w:color w:val="000000"/>
      </w:rPr>
      <w:tblPr/>
      <w:tcPr>
        <w:shd w:val="clear" w:color="auto" w:fill="CBC2BD"/>
      </w:tcPr>
    </w:tblStylePr>
    <w:tblStylePr w:type="firstCol">
      <w:rPr>
        <w:rFonts w:cs="Times New Roman"/>
        <w:color w:val="FFFFFF"/>
      </w:rPr>
      <w:tblPr/>
      <w:tcPr>
        <w:shd w:val="clear" w:color="auto" w:fill="5B4F47"/>
      </w:tcPr>
    </w:tblStylePr>
    <w:tblStylePr w:type="lastCol">
      <w:rPr>
        <w:rFonts w:cs="Times New Roman"/>
        <w:color w:val="FFFFFF"/>
      </w:rPr>
      <w:tblPr/>
      <w:tcPr>
        <w:shd w:val="clear" w:color="auto" w:fill="5B4F47"/>
      </w:tcPr>
    </w:tblStylePr>
    <w:tblStylePr w:type="band1Vert">
      <w:rPr>
        <w:rFonts w:cs="Times New Roman"/>
      </w:rPr>
      <w:tblPr/>
      <w:tcPr>
        <w:shd w:val="clear" w:color="auto" w:fill="BEB4AD"/>
      </w:tcPr>
    </w:tblStylePr>
    <w:tblStylePr w:type="band1Horz">
      <w:rPr>
        <w:rFonts w:cs="Times New Roman"/>
      </w:rPr>
      <w:tblPr/>
      <w:tcPr>
        <w:shd w:val="clear" w:color="auto" w:fill="BEB4AD"/>
      </w:tcPr>
    </w:tblStylePr>
  </w:style>
  <w:style w:type="table" w:customStyle="1" w:styleId="4a">
    <w:name w:val="彩色网格强调文字颜色 4"/>
    <w:basedOn w:val="a3"/>
    <w:uiPriority w:val="73"/>
    <w:qFormat/>
    <w:rPr>
      <w:rFonts w:ascii="Cambria" w:eastAsia="黑体" w:hAnsi="Cambria"/>
      <w:color w:val="000000"/>
    </w:rPr>
    <w:tblPr>
      <w:tblInd w:w="0" w:type="dxa"/>
      <w:tblBorders>
        <w:insideH w:val="single" w:sz="4" w:space="0" w:color="FFFFFF"/>
      </w:tblBorders>
      <w:tblCellMar>
        <w:top w:w="0" w:type="dxa"/>
        <w:left w:w="108" w:type="dxa"/>
        <w:bottom w:w="0" w:type="dxa"/>
        <w:right w:w="108" w:type="dxa"/>
      </w:tblCellMar>
    </w:tblPr>
    <w:tcPr>
      <w:shd w:val="clear" w:color="auto" w:fill="F0E9E1"/>
    </w:tcPr>
    <w:tblStylePr w:type="firstRow">
      <w:rPr>
        <w:rFonts w:cs="Times New Roman"/>
        <w:b/>
        <w:bCs/>
      </w:rPr>
      <w:tblPr/>
      <w:tcPr>
        <w:shd w:val="clear" w:color="auto" w:fill="E1D3C4"/>
      </w:tcPr>
    </w:tblStylePr>
    <w:tblStylePr w:type="lastRow">
      <w:rPr>
        <w:rFonts w:cs="Times New Roman"/>
        <w:b/>
        <w:bCs/>
        <w:color w:val="000000"/>
      </w:rPr>
      <w:tblPr/>
      <w:tcPr>
        <w:shd w:val="clear" w:color="auto" w:fill="E1D3C4"/>
      </w:tcPr>
    </w:tblStylePr>
    <w:tblStylePr w:type="firstCol">
      <w:rPr>
        <w:rFonts w:cs="Times New Roman"/>
        <w:color w:val="FFFFFF"/>
      </w:rPr>
      <w:tblPr/>
      <w:tcPr>
        <w:shd w:val="clear" w:color="auto" w:fill="8E6E49"/>
      </w:tcPr>
    </w:tblStylePr>
    <w:tblStylePr w:type="lastCol">
      <w:rPr>
        <w:rFonts w:cs="Times New Roman"/>
        <w:color w:val="FFFFFF"/>
      </w:rPr>
      <w:tblPr/>
      <w:tcPr>
        <w:shd w:val="clear" w:color="auto" w:fill="8E6E49"/>
      </w:tcPr>
    </w:tblStylePr>
    <w:tblStylePr w:type="band1Vert">
      <w:rPr>
        <w:rFonts w:cs="Times New Roman"/>
      </w:rPr>
      <w:tblPr/>
      <w:tcPr>
        <w:shd w:val="clear" w:color="auto" w:fill="D9C9B6"/>
      </w:tcPr>
    </w:tblStylePr>
    <w:tblStylePr w:type="band1Horz">
      <w:rPr>
        <w:rFonts w:cs="Times New Roman"/>
      </w:rPr>
      <w:tblPr/>
      <w:tcPr>
        <w:shd w:val="clear" w:color="auto" w:fill="D9C9B6"/>
      </w:tcPr>
    </w:tblStylePr>
  </w:style>
  <w:style w:type="table" w:customStyle="1" w:styleId="59">
    <w:name w:val="彩色网格强调文字颜色 5"/>
    <w:basedOn w:val="a3"/>
    <w:uiPriority w:val="73"/>
    <w:qFormat/>
    <w:rPr>
      <w:rFonts w:ascii="Cambria" w:eastAsia="黑体" w:hAnsi="Cambria"/>
      <w:color w:val="000000"/>
    </w:rPr>
    <w:tblPr>
      <w:tblInd w:w="0" w:type="dxa"/>
      <w:tblBorders>
        <w:insideH w:val="single" w:sz="4" w:space="0" w:color="FFFFFF"/>
      </w:tblBorders>
      <w:tblCellMar>
        <w:top w:w="0" w:type="dxa"/>
        <w:left w:w="108" w:type="dxa"/>
        <w:bottom w:w="0" w:type="dxa"/>
        <w:right w:w="108" w:type="dxa"/>
      </w:tblCellMar>
    </w:tblPr>
    <w:tcPr>
      <w:shd w:val="clear" w:color="auto" w:fill="DFE4E5"/>
    </w:tcPr>
    <w:tblStylePr w:type="firstRow">
      <w:rPr>
        <w:rFonts w:cs="Times New Roman"/>
        <w:b/>
        <w:bCs/>
      </w:rPr>
      <w:tblPr/>
      <w:tcPr>
        <w:shd w:val="clear" w:color="auto" w:fill="C1C9CB"/>
      </w:tcPr>
    </w:tblStylePr>
    <w:tblStylePr w:type="lastRow">
      <w:rPr>
        <w:rFonts w:cs="Times New Roman"/>
        <w:b/>
        <w:bCs/>
        <w:color w:val="000000"/>
      </w:rPr>
      <w:tblPr/>
      <w:tcPr>
        <w:shd w:val="clear" w:color="auto" w:fill="C1C9CB"/>
      </w:tcPr>
    </w:tblStylePr>
    <w:tblStylePr w:type="firstCol">
      <w:rPr>
        <w:rFonts w:cs="Times New Roman"/>
        <w:color w:val="FFFFFF"/>
      </w:rPr>
      <w:tblPr/>
      <w:tcPr>
        <w:shd w:val="clear" w:color="auto" w:fill="4D595B"/>
      </w:tcPr>
    </w:tblStylePr>
    <w:tblStylePr w:type="lastCol">
      <w:rPr>
        <w:rFonts w:cs="Times New Roman"/>
        <w:color w:val="FFFFFF"/>
      </w:rPr>
      <w:tblPr/>
      <w:tcPr>
        <w:shd w:val="clear" w:color="auto" w:fill="4D595B"/>
      </w:tcPr>
    </w:tblStylePr>
    <w:tblStylePr w:type="band1Vert">
      <w:rPr>
        <w:rFonts w:cs="Times New Roman"/>
      </w:rPr>
      <w:tblPr/>
      <w:tcPr>
        <w:shd w:val="clear" w:color="auto" w:fill="B1BCBE"/>
      </w:tcPr>
    </w:tblStylePr>
    <w:tblStylePr w:type="band1Horz">
      <w:rPr>
        <w:rFonts w:cs="Times New Roman"/>
      </w:rPr>
      <w:tblPr/>
      <w:tcPr>
        <w:shd w:val="clear" w:color="auto" w:fill="B1BCBE"/>
      </w:tcPr>
    </w:tblStylePr>
  </w:style>
  <w:style w:type="table" w:customStyle="1" w:styleId="64">
    <w:name w:val="彩色网格强调文字颜色 6"/>
    <w:basedOn w:val="a3"/>
    <w:uiPriority w:val="73"/>
    <w:qFormat/>
    <w:rPr>
      <w:rFonts w:ascii="Cambria" w:eastAsia="黑体" w:hAnsi="Cambria"/>
      <w:color w:val="000000"/>
    </w:rPr>
    <w:tblPr>
      <w:tblInd w:w="0" w:type="dxa"/>
      <w:tblBorders>
        <w:insideH w:val="single" w:sz="4" w:space="0" w:color="FFFFFF"/>
      </w:tblBorders>
      <w:tblCellMar>
        <w:top w:w="0" w:type="dxa"/>
        <w:left w:w="108" w:type="dxa"/>
        <w:bottom w:w="0" w:type="dxa"/>
        <w:right w:w="108" w:type="dxa"/>
      </w:tblCellMar>
    </w:tblPr>
    <w:tcPr>
      <w:shd w:val="clear" w:color="auto" w:fill="EBE9E2"/>
    </w:tcPr>
    <w:tblStylePr w:type="firstRow">
      <w:rPr>
        <w:rFonts w:cs="Times New Roman"/>
        <w:b/>
        <w:bCs/>
      </w:rPr>
      <w:tblPr/>
      <w:tcPr>
        <w:shd w:val="clear" w:color="auto" w:fill="D7D3C5"/>
      </w:tcPr>
    </w:tblStylePr>
    <w:tblStylePr w:type="lastRow">
      <w:rPr>
        <w:rFonts w:cs="Times New Roman"/>
        <w:b/>
        <w:bCs/>
        <w:color w:val="000000"/>
      </w:rPr>
      <w:tblPr/>
      <w:tcPr>
        <w:shd w:val="clear" w:color="auto" w:fill="D7D3C5"/>
      </w:tcPr>
    </w:tblStylePr>
    <w:tblStylePr w:type="firstCol">
      <w:rPr>
        <w:rFonts w:cs="Times New Roman"/>
        <w:color w:val="FFFFFF"/>
      </w:rPr>
      <w:tblPr/>
      <w:tcPr>
        <w:shd w:val="clear" w:color="auto" w:fill="776E51"/>
      </w:tcPr>
    </w:tblStylePr>
    <w:tblStylePr w:type="lastCol">
      <w:rPr>
        <w:rFonts w:cs="Times New Roman"/>
        <w:color w:val="FFFFFF"/>
      </w:rPr>
      <w:tblPr/>
      <w:tcPr>
        <w:shd w:val="clear" w:color="auto" w:fill="776E51"/>
      </w:tcPr>
    </w:tblStylePr>
    <w:tblStylePr w:type="band1Vert">
      <w:rPr>
        <w:rFonts w:cs="Times New Roman"/>
      </w:rPr>
      <w:tblPr/>
      <w:tcPr>
        <w:shd w:val="clear" w:color="auto" w:fill="CEC9B7"/>
      </w:tcPr>
    </w:tblStylePr>
    <w:tblStylePr w:type="band1Horz">
      <w:rPr>
        <w:rFonts w:cs="Times New Roman"/>
      </w:rPr>
      <w:tblPr/>
      <w:tcPr>
        <w:shd w:val="clear" w:color="auto" w:fill="CEC9B7"/>
      </w:tcPr>
    </w:tblStylePr>
  </w:style>
  <w:style w:type="table" w:customStyle="1" w:styleId="1f4">
    <w:name w:val="彩色列表强调文字颜色 1"/>
    <w:basedOn w:val="a3"/>
    <w:uiPriority w:val="72"/>
    <w:qFormat/>
    <w:rPr>
      <w:rFonts w:ascii="Cambria" w:eastAsia="黑体" w:hAnsi="Cambria"/>
      <w:color w:val="000000"/>
    </w:rPr>
    <w:tblPr>
      <w:tblInd w:w="0" w:type="dxa"/>
      <w:tblCellMar>
        <w:top w:w="0" w:type="dxa"/>
        <w:left w:w="108" w:type="dxa"/>
        <w:bottom w:w="0" w:type="dxa"/>
        <w:right w:w="108" w:type="dxa"/>
      </w:tblCellMar>
    </w:tblPr>
    <w:tcPr>
      <w:shd w:val="clear" w:color="auto" w:fill="F2F4F6"/>
    </w:tcPr>
    <w:tblStylePr w:type="firstRow">
      <w:rPr>
        <w:rFonts w:cs="Times New Roman"/>
        <w:b/>
        <w:bCs/>
        <w:color w:val="FFFFFF"/>
      </w:rPr>
      <w:tblPr/>
      <w:tcPr>
        <w:tcBorders>
          <w:top w:val="nil"/>
          <w:left w:val="nil"/>
          <w:bottom w:val="single" w:sz="12" w:space="0" w:color="FFFFFF"/>
          <w:right w:val="nil"/>
          <w:insideH w:val="nil"/>
          <w:insideV w:val="nil"/>
          <w:tl2br w:val="nil"/>
          <w:tr2bl w:val="nil"/>
        </w:tcBorders>
        <w:shd w:val="clear" w:color="auto" w:fill="B56E3A"/>
      </w:tcPr>
    </w:tblStylePr>
    <w:tblStylePr w:type="lastRow">
      <w:rPr>
        <w:rFonts w:cs="Times New Roman"/>
        <w:b/>
        <w:bCs/>
        <w:color w:val="B56E3A"/>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DFE5EA"/>
      </w:tcPr>
    </w:tblStylePr>
    <w:tblStylePr w:type="band1Horz">
      <w:rPr>
        <w:rFonts w:cs="Times New Roman"/>
      </w:rPr>
      <w:tblPr/>
      <w:tcPr>
        <w:shd w:val="clear" w:color="auto" w:fill="E5EAEE"/>
      </w:tcPr>
    </w:tblStylePr>
  </w:style>
  <w:style w:type="table" w:customStyle="1" w:styleId="2f7">
    <w:name w:val="彩色列表强调文字颜色 2"/>
    <w:basedOn w:val="a3"/>
    <w:uiPriority w:val="72"/>
    <w:qFormat/>
    <w:rPr>
      <w:rFonts w:ascii="Cambria" w:eastAsia="黑体" w:hAnsi="Cambria"/>
      <w:color w:val="000000"/>
    </w:rPr>
    <w:tblPr>
      <w:tblInd w:w="0" w:type="dxa"/>
      <w:tblCellMar>
        <w:top w:w="0" w:type="dxa"/>
        <w:left w:w="108" w:type="dxa"/>
        <w:bottom w:w="0" w:type="dxa"/>
        <w:right w:w="108" w:type="dxa"/>
      </w:tblCellMar>
    </w:tblPr>
    <w:tcPr>
      <w:shd w:val="clear" w:color="auto" w:fill="FAF3EF"/>
    </w:tcPr>
    <w:tblStylePr w:type="firstRow">
      <w:rPr>
        <w:rFonts w:cs="Times New Roman"/>
        <w:b/>
        <w:bCs/>
        <w:color w:val="FFFFFF"/>
      </w:rPr>
      <w:tblPr/>
      <w:tcPr>
        <w:tcBorders>
          <w:top w:val="nil"/>
          <w:left w:val="nil"/>
          <w:bottom w:val="single" w:sz="12" w:space="0" w:color="FFFFFF"/>
          <w:right w:val="nil"/>
          <w:insideH w:val="nil"/>
          <w:insideV w:val="nil"/>
          <w:tl2br w:val="nil"/>
          <w:tr2bl w:val="nil"/>
        </w:tcBorders>
        <w:shd w:val="clear" w:color="auto" w:fill="B56E3A"/>
      </w:tcPr>
    </w:tblStylePr>
    <w:tblStylePr w:type="lastRow">
      <w:rPr>
        <w:rFonts w:cs="Times New Roman"/>
        <w:b/>
        <w:bCs/>
        <w:color w:val="B56E3A"/>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F2E2D7"/>
      </w:tcPr>
    </w:tblStylePr>
    <w:tblStylePr w:type="band1Horz">
      <w:rPr>
        <w:rFonts w:cs="Times New Roman"/>
      </w:rPr>
      <w:tblPr/>
      <w:tcPr>
        <w:shd w:val="clear" w:color="auto" w:fill="F4E8DF"/>
      </w:tcPr>
    </w:tblStylePr>
  </w:style>
  <w:style w:type="table" w:customStyle="1" w:styleId="3f1">
    <w:name w:val="彩色列表强调文字颜色 3"/>
    <w:basedOn w:val="a3"/>
    <w:uiPriority w:val="72"/>
    <w:qFormat/>
    <w:rPr>
      <w:rFonts w:ascii="Cambria" w:eastAsia="黑体" w:hAnsi="Cambria"/>
      <w:color w:val="000000"/>
    </w:rPr>
    <w:tblPr>
      <w:tblInd w:w="0" w:type="dxa"/>
      <w:tblCellMar>
        <w:top w:w="0" w:type="dxa"/>
        <w:left w:w="108" w:type="dxa"/>
        <w:bottom w:w="0" w:type="dxa"/>
        <w:right w:w="108" w:type="dxa"/>
      </w:tblCellMar>
    </w:tblPr>
    <w:tcPr>
      <w:shd w:val="clear" w:color="auto" w:fill="F2F0EE"/>
    </w:tcPr>
    <w:tblStylePr w:type="firstRow">
      <w:rPr>
        <w:rFonts w:cs="Times New Roman"/>
        <w:b/>
        <w:bCs/>
        <w:color w:val="FFFFFF"/>
      </w:rPr>
      <w:tblPr/>
      <w:tcPr>
        <w:tcBorders>
          <w:top w:val="nil"/>
          <w:left w:val="nil"/>
          <w:bottom w:val="single" w:sz="12" w:space="0" w:color="FFFFFF"/>
          <w:right w:val="nil"/>
          <w:insideH w:val="nil"/>
          <w:insideV w:val="nil"/>
          <w:tl2br w:val="nil"/>
          <w:tr2bl w:val="nil"/>
        </w:tcBorders>
        <w:shd w:val="clear" w:color="auto" w:fill="98754E"/>
      </w:tcPr>
    </w:tblStylePr>
    <w:tblStylePr w:type="lastRow">
      <w:rPr>
        <w:rFonts w:cs="Times New Roman"/>
        <w:b/>
        <w:bCs/>
        <w:color w:val="98754E"/>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DFD9D6"/>
      </w:tcPr>
    </w:tblStylePr>
    <w:tblStylePr w:type="band1Horz">
      <w:rPr>
        <w:rFonts w:cs="Times New Roman"/>
      </w:rPr>
      <w:tblPr/>
      <w:tcPr>
        <w:shd w:val="clear" w:color="auto" w:fill="E5E0DE"/>
      </w:tcPr>
    </w:tblStylePr>
  </w:style>
  <w:style w:type="table" w:customStyle="1" w:styleId="4b">
    <w:name w:val="彩色列表强调文字颜色 4"/>
    <w:basedOn w:val="a3"/>
    <w:uiPriority w:val="72"/>
    <w:qFormat/>
    <w:rPr>
      <w:rFonts w:ascii="Cambria" w:eastAsia="黑体" w:hAnsi="Cambria"/>
      <w:color w:val="000000"/>
    </w:rPr>
    <w:tblPr>
      <w:tblInd w:w="0" w:type="dxa"/>
      <w:tblCellMar>
        <w:top w:w="0" w:type="dxa"/>
        <w:left w:w="108" w:type="dxa"/>
        <w:bottom w:w="0" w:type="dxa"/>
        <w:right w:w="108" w:type="dxa"/>
      </w:tblCellMar>
    </w:tblPr>
    <w:tcPr>
      <w:shd w:val="clear" w:color="auto" w:fill="F7F4F0"/>
    </w:tcPr>
    <w:tblStylePr w:type="firstRow">
      <w:rPr>
        <w:rFonts w:cs="Times New Roman"/>
        <w:b/>
        <w:bCs/>
        <w:color w:val="FFFFFF"/>
      </w:rPr>
      <w:tblPr/>
      <w:tcPr>
        <w:tcBorders>
          <w:top w:val="nil"/>
          <w:left w:val="nil"/>
          <w:bottom w:val="single" w:sz="12" w:space="0" w:color="FFFFFF"/>
          <w:right w:val="nil"/>
          <w:insideH w:val="nil"/>
          <w:insideV w:val="nil"/>
          <w:tl2br w:val="nil"/>
          <w:tr2bl w:val="nil"/>
        </w:tcBorders>
        <w:shd w:val="clear" w:color="auto" w:fill="61544C"/>
      </w:tcPr>
    </w:tblStylePr>
    <w:tblStylePr w:type="lastRow">
      <w:rPr>
        <w:rFonts w:cs="Times New Roman"/>
        <w:b/>
        <w:bCs/>
        <w:color w:val="61544C"/>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ECE4DA"/>
      </w:tcPr>
    </w:tblStylePr>
    <w:tblStylePr w:type="band1Horz">
      <w:rPr>
        <w:rFonts w:cs="Times New Roman"/>
      </w:rPr>
      <w:tblPr/>
      <w:tcPr>
        <w:shd w:val="clear" w:color="auto" w:fill="F0E9E1"/>
      </w:tcPr>
    </w:tblStylePr>
  </w:style>
  <w:style w:type="table" w:customStyle="1" w:styleId="5a">
    <w:name w:val="彩色列表强调文字颜色 5"/>
    <w:basedOn w:val="a3"/>
    <w:uiPriority w:val="72"/>
    <w:qFormat/>
    <w:rPr>
      <w:rFonts w:ascii="Cambria" w:eastAsia="黑体" w:hAnsi="Cambria"/>
      <w:color w:val="000000"/>
    </w:rPr>
    <w:tblPr>
      <w:tblInd w:w="0" w:type="dxa"/>
      <w:tblCellMar>
        <w:top w:w="0" w:type="dxa"/>
        <w:left w:w="108" w:type="dxa"/>
        <w:bottom w:w="0" w:type="dxa"/>
        <w:right w:w="108" w:type="dxa"/>
      </w:tblCellMar>
    </w:tblPr>
    <w:tcPr>
      <w:shd w:val="clear" w:color="auto" w:fill="EFF1F2"/>
    </w:tcPr>
    <w:tblStylePr w:type="firstRow">
      <w:rPr>
        <w:rFonts w:cs="Times New Roman"/>
        <w:b/>
        <w:bCs/>
        <w:color w:val="FFFFFF"/>
      </w:rPr>
      <w:tblPr/>
      <w:tcPr>
        <w:tcBorders>
          <w:top w:val="nil"/>
          <w:left w:val="nil"/>
          <w:bottom w:val="single" w:sz="12" w:space="0" w:color="FFFFFF"/>
          <w:right w:val="nil"/>
          <w:insideH w:val="nil"/>
          <w:insideV w:val="nil"/>
          <w:tl2br w:val="nil"/>
          <w:tr2bl w:val="nil"/>
        </w:tcBorders>
        <w:shd w:val="clear" w:color="auto" w:fill="7F7657"/>
      </w:tcPr>
    </w:tblStylePr>
    <w:tblStylePr w:type="lastRow">
      <w:rPr>
        <w:rFonts w:cs="Times New Roman"/>
        <w:b/>
        <w:bCs/>
        <w:color w:val="7F7657"/>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D8DEDF"/>
      </w:tcPr>
    </w:tblStylePr>
    <w:tblStylePr w:type="band1Horz">
      <w:rPr>
        <w:rFonts w:cs="Times New Roman"/>
      </w:rPr>
      <w:tblPr/>
      <w:tcPr>
        <w:shd w:val="clear" w:color="auto" w:fill="DFE4E5"/>
      </w:tcPr>
    </w:tblStylePr>
  </w:style>
  <w:style w:type="table" w:customStyle="1" w:styleId="65">
    <w:name w:val="彩色列表强调文字颜色 6"/>
    <w:basedOn w:val="a3"/>
    <w:uiPriority w:val="72"/>
    <w:qFormat/>
    <w:rPr>
      <w:rFonts w:ascii="Cambria" w:eastAsia="黑体" w:hAnsi="Cambria"/>
      <w:color w:val="000000"/>
    </w:rPr>
    <w:tblPr>
      <w:tblInd w:w="0" w:type="dxa"/>
      <w:tblCellMar>
        <w:top w:w="0" w:type="dxa"/>
        <w:left w:w="108" w:type="dxa"/>
        <w:bottom w:w="0" w:type="dxa"/>
        <w:right w:w="108" w:type="dxa"/>
      </w:tblCellMar>
    </w:tblPr>
    <w:tcPr>
      <w:shd w:val="clear" w:color="auto" w:fill="F5F4F0"/>
    </w:tcPr>
    <w:tblStylePr w:type="firstRow">
      <w:rPr>
        <w:rFonts w:cs="Times New Roman"/>
        <w:b/>
        <w:bCs/>
        <w:color w:val="FFFFFF"/>
      </w:rPr>
      <w:tblPr/>
      <w:tcPr>
        <w:tcBorders>
          <w:top w:val="nil"/>
          <w:left w:val="nil"/>
          <w:bottom w:val="single" w:sz="12" w:space="0" w:color="FFFFFF"/>
          <w:right w:val="nil"/>
          <w:insideH w:val="nil"/>
          <w:insideV w:val="nil"/>
          <w:tl2br w:val="nil"/>
          <w:tr2bl w:val="nil"/>
        </w:tcBorders>
        <w:shd w:val="clear" w:color="auto" w:fill="525F62"/>
      </w:tcPr>
    </w:tblStylePr>
    <w:tblStylePr w:type="lastRow">
      <w:rPr>
        <w:rFonts w:cs="Times New Roman"/>
        <w:b/>
        <w:bCs/>
        <w:color w:val="525F62"/>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E6E4DB"/>
      </w:tcPr>
    </w:tblStylePr>
    <w:tblStylePr w:type="band1Horz">
      <w:rPr>
        <w:rFonts w:cs="Times New Roman"/>
      </w:rPr>
      <w:tblPr/>
      <w:tcPr>
        <w:shd w:val="clear" w:color="auto" w:fill="EBE9E2"/>
      </w:tcPr>
    </w:tblStylePr>
  </w:style>
  <w:style w:type="table" w:customStyle="1" w:styleId="1f5">
    <w:name w:val="彩色底纹强调文字颜色 1"/>
    <w:basedOn w:val="a3"/>
    <w:uiPriority w:val="71"/>
    <w:qFormat/>
    <w:rPr>
      <w:rFonts w:ascii="Cambria" w:eastAsia="黑体" w:hAnsi="Cambria"/>
      <w:color w:val="000000"/>
    </w:rPr>
    <w:tblPr>
      <w:tblInd w:w="0" w:type="dxa"/>
      <w:tblBorders>
        <w:top w:val="single" w:sz="24" w:space="0" w:color="CC8E60"/>
        <w:left w:val="single" w:sz="4" w:space="0" w:color="7E97AD"/>
        <w:bottom w:val="single" w:sz="4" w:space="0" w:color="7E97AD"/>
        <w:right w:val="single" w:sz="4" w:space="0" w:color="7E97AD"/>
        <w:insideH w:val="single" w:sz="4" w:space="0" w:color="FFFFFF"/>
        <w:insideV w:val="single" w:sz="4" w:space="0" w:color="FFFFFF"/>
      </w:tblBorders>
      <w:tblCellMar>
        <w:top w:w="0" w:type="dxa"/>
        <w:left w:w="108" w:type="dxa"/>
        <w:bottom w:w="0" w:type="dxa"/>
        <w:right w:w="108" w:type="dxa"/>
      </w:tblCellMar>
    </w:tblPr>
    <w:tcPr>
      <w:shd w:val="clear" w:color="auto" w:fill="F2F4F6"/>
    </w:tcPr>
    <w:tblStylePr w:type="firstRow">
      <w:rPr>
        <w:rFonts w:cs="Times New Roman"/>
        <w:b/>
        <w:bCs/>
      </w:rPr>
      <w:tblPr/>
      <w:tcPr>
        <w:tcBorders>
          <w:top w:val="nil"/>
          <w:left w:val="nil"/>
          <w:bottom w:val="single" w:sz="24" w:space="0" w:color="CC8E60"/>
          <w:right w:val="nil"/>
          <w:insideH w:val="nil"/>
          <w:insideV w:val="nil"/>
          <w:tl2br w:val="nil"/>
          <w:tr2bl w:val="nil"/>
        </w:tcBorders>
        <w:shd w:val="clear" w:color="auto" w:fill="FFFFFF"/>
      </w:tcPr>
    </w:tblStylePr>
    <w:tblStylePr w:type="lastRow">
      <w:rPr>
        <w:rFonts w:cs="Times New Roman"/>
        <w:b/>
        <w:bCs/>
        <w:color w:val="FFFFFF"/>
      </w:rPr>
      <w:tblPr/>
      <w:tcPr>
        <w:tcBorders>
          <w:top w:val="single" w:sz="6" w:space="0" w:color="FFFFFF"/>
          <w:left w:val="nil"/>
          <w:bottom w:val="nil"/>
          <w:right w:val="nil"/>
          <w:insideH w:val="nil"/>
          <w:insideV w:val="nil"/>
          <w:tl2br w:val="nil"/>
          <w:tr2bl w:val="nil"/>
        </w:tcBorders>
        <w:shd w:val="clear" w:color="auto" w:fill="455A6D"/>
      </w:tcPr>
    </w:tblStylePr>
    <w:tblStylePr w:type="firstCol">
      <w:rPr>
        <w:rFonts w:cs="Times New Roman"/>
        <w:color w:val="FFFFFF"/>
      </w:rPr>
      <w:tblPr/>
      <w:tcPr>
        <w:tcBorders>
          <w:top w:val="nil"/>
          <w:left w:val="nil"/>
          <w:bottom w:val="nil"/>
          <w:right w:val="nil"/>
          <w:insideH w:val="nil"/>
          <w:insideV w:val="nil"/>
          <w:tl2br w:val="nil"/>
          <w:tr2bl w:val="nil"/>
        </w:tcBorders>
        <w:shd w:val="clear" w:color="auto" w:fill="455A6D"/>
      </w:tcPr>
    </w:tblStylePr>
    <w:tblStylePr w:type="lastCol">
      <w:rPr>
        <w:rFonts w:cs="Times New Roman"/>
        <w:color w:val="FFFFFF"/>
      </w:rPr>
      <w:tblPr/>
      <w:tcPr>
        <w:tcBorders>
          <w:top w:val="nil"/>
          <w:left w:val="nil"/>
          <w:bottom w:val="nil"/>
          <w:right w:val="nil"/>
          <w:insideH w:val="nil"/>
          <w:insideV w:val="nil"/>
          <w:tl2br w:val="nil"/>
          <w:tr2bl w:val="nil"/>
        </w:tcBorders>
        <w:shd w:val="clear" w:color="auto" w:fill="455A6D"/>
      </w:tcPr>
    </w:tblStylePr>
    <w:tblStylePr w:type="band1Vert">
      <w:rPr>
        <w:rFonts w:cs="Times New Roman"/>
      </w:rPr>
      <w:tblPr/>
      <w:tcPr>
        <w:shd w:val="clear" w:color="auto" w:fill="CBD5DE"/>
      </w:tcPr>
    </w:tblStylePr>
    <w:tblStylePr w:type="band1Horz">
      <w:rPr>
        <w:rFonts w:cs="Times New Roman"/>
      </w:rPr>
      <w:tblPr/>
      <w:tcPr>
        <w:shd w:val="clear" w:color="auto" w:fill="BECBD6"/>
      </w:tcPr>
    </w:tblStylePr>
    <w:tblStylePr w:type="neCell">
      <w:rPr>
        <w:rFonts w:cs="Times New Roman"/>
        <w:color w:val="000000"/>
      </w:rPr>
    </w:tblStylePr>
    <w:tblStylePr w:type="nwCell">
      <w:rPr>
        <w:rFonts w:cs="Times New Roman"/>
        <w:color w:val="000000"/>
      </w:rPr>
    </w:tblStylePr>
  </w:style>
  <w:style w:type="table" w:customStyle="1" w:styleId="2f8">
    <w:name w:val="彩色底纹强调文字颜色 2"/>
    <w:basedOn w:val="a3"/>
    <w:uiPriority w:val="71"/>
    <w:qFormat/>
    <w:rPr>
      <w:rFonts w:ascii="Cambria" w:eastAsia="黑体" w:hAnsi="Cambria"/>
      <w:color w:val="000000"/>
    </w:rPr>
    <w:tblPr>
      <w:tblInd w:w="0" w:type="dxa"/>
      <w:tblBorders>
        <w:top w:val="single" w:sz="24" w:space="0" w:color="CC8E60"/>
        <w:left w:val="single" w:sz="4" w:space="0" w:color="CC8E60"/>
        <w:bottom w:val="single" w:sz="4" w:space="0" w:color="CC8E60"/>
        <w:right w:val="single" w:sz="4" w:space="0" w:color="CC8E60"/>
        <w:insideH w:val="single" w:sz="4" w:space="0" w:color="FFFFFF"/>
        <w:insideV w:val="single" w:sz="4" w:space="0" w:color="FFFFFF"/>
      </w:tblBorders>
      <w:tblCellMar>
        <w:top w:w="0" w:type="dxa"/>
        <w:left w:w="108" w:type="dxa"/>
        <w:bottom w:w="0" w:type="dxa"/>
        <w:right w:w="108" w:type="dxa"/>
      </w:tblCellMar>
    </w:tblPr>
    <w:tcPr>
      <w:shd w:val="clear" w:color="auto" w:fill="FAF3EF"/>
    </w:tcPr>
    <w:tblStylePr w:type="firstRow">
      <w:rPr>
        <w:rFonts w:cs="Times New Roman"/>
        <w:b/>
        <w:bCs/>
      </w:rPr>
      <w:tblPr/>
      <w:tcPr>
        <w:tcBorders>
          <w:top w:val="nil"/>
          <w:left w:val="nil"/>
          <w:bottom w:val="single" w:sz="24" w:space="0" w:color="CC8E60"/>
          <w:right w:val="nil"/>
          <w:insideH w:val="nil"/>
          <w:insideV w:val="nil"/>
          <w:tl2br w:val="nil"/>
          <w:tr2bl w:val="nil"/>
        </w:tcBorders>
        <w:shd w:val="clear" w:color="auto" w:fill="FFFFFF"/>
      </w:tcPr>
    </w:tblStylePr>
    <w:tblStylePr w:type="lastRow">
      <w:rPr>
        <w:rFonts w:cs="Times New Roman"/>
        <w:b/>
        <w:bCs/>
        <w:color w:val="FFFFFF"/>
      </w:rPr>
      <w:tblPr/>
      <w:tcPr>
        <w:tcBorders>
          <w:top w:val="single" w:sz="6" w:space="0" w:color="FFFFFF"/>
          <w:left w:val="nil"/>
          <w:bottom w:val="nil"/>
          <w:right w:val="nil"/>
          <w:insideH w:val="nil"/>
          <w:insideV w:val="nil"/>
          <w:tl2br w:val="nil"/>
          <w:tr2bl w:val="nil"/>
        </w:tcBorders>
        <w:shd w:val="clear" w:color="auto" w:fill="88522B"/>
      </w:tcPr>
    </w:tblStylePr>
    <w:tblStylePr w:type="firstCol">
      <w:rPr>
        <w:rFonts w:cs="Times New Roman"/>
        <w:color w:val="FFFFFF"/>
      </w:rPr>
      <w:tblPr/>
      <w:tcPr>
        <w:tcBorders>
          <w:top w:val="nil"/>
          <w:left w:val="nil"/>
          <w:bottom w:val="nil"/>
          <w:right w:val="nil"/>
          <w:insideH w:val="nil"/>
          <w:insideV w:val="nil"/>
          <w:tl2br w:val="nil"/>
          <w:tr2bl w:val="nil"/>
        </w:tcBorders>
        <w:shd w:val="clear" w:color="auto" w:fill="88522B"/>
      </w:tcPr>
    </w:tblStylePr>
    <w:tblStylePr w:type="lastCol">
      <w:rPr>
        <w:rFonts w:cs="Times New Roman"/>
        <w:color w:val="FFFFFF"/>
      </w:rPr>
      <w:tblPr/>
      <w:tcPr>
        <w:tcBorders>
          <w:top w:val="nil"/>
          <w:left w:val="nil"/>
          <w:bottom w:val="nil"/>
          <w:right w:val="nil"/>
          <w:insideH w:val="nil"/>
          <w:insideV w:val="nil"/>
          <w:tl2br w:val="nil"/>
          <w:tr2bl w:val="nil"/>
        </w:tcBorders>
        <w:shd w:val="clear" w:color="auto" w:fill="88522B"/>
      </w:tcPr>
    </w:tblStylePr>
    <w:tblStylePr w:type="band1Vert">
      <w:rPr>
        <w:rFonts w:cs="Times New Roman"/>
      </w:rPr>
      <w:tblPr/>
      <w:tcPr>
        <w:shd w:val="clear" w:color="auto" w:fill="EAD1BF"/>
      </w:tcPr>
    </w:tblStylePr>
    <w:tblStylePr w:type="band1Horz">
      <w:rPr>
        <w:rFonts w:cs="Times New Roman"/>
      </w:rPr>
      <w:tblPr/>
      <w:tcPr>
        <w:shd w:val="clear" w:color="auto" w:fill="E5C6AF"/>
      </w:tcPr>
    </w:tblStylePr>
    <w:tblStylePr w:type="neCell">
      <w:rPr>
        <w:rFonts w:cs="Times New Roman"/>
        <w:color w:val="000000"/>
      </w:rPr>
    </w:tblStylePr>
    <w:tblStylePr w:type="nwCell">
      <w:rPr>
        <w:rFonts w:cs="Times New Roman"/>
        <w:color w:val="000000"/>
      </w:rPr>
    </w:tblStylePr>
  </w:style>
  <w:style w:type="table" w:customStyle="1" w:styleId="3f2">
    <w:name w:val="彩色底纹强调文字颜色 3"/>
    <w:basedOn w:val="a3"/>
    <w:uiPriority w:val="71"/>
    <w:qFormat/>
    <w:rPr>
      <w:rFonts w:ascii="Cambria" w:eastAsia="黑体" w:hAnsi="Cambria"/>
      <w:color w:val="000000"/>
    </w:rPr>
    <w:tblPr>
      <w:tblInd w:w="0" w:type="dxa"/>
      <w:tblBorders>
        <w:top w:val="single" w:sz="24" w:space="0" w:color="B4936D"/>
        <w:left w:val="single" w:sz="4" w:space="0" w:color="7A6A60"/>
        <w:bottom w:val="single" w:sz="4" w:space="0" w:color="7A6A60"/>
        <w:right w:val="single" w:sz="4" w:space="0" w:color="7A6A60"/>
        <w:insideH w:val="single" w:sz="4" w:space="0" w:color="FFFFFF"/>
        <w:insideV w:val="single" w:sz="4" w:space="0" w:color="FFFFFF"/>
      </w:tblBorders>
      <w:tblCellMar>
        <w:top w:w="0" w:type="dxa"/>
        <w:left w:w="108" w:type="dxa"/>
        <w:bottom w:w="0" w:type="dxa"/>
        <w:right w:w="108" w:type="dxa"/>
      </w:tblCellMar>
    </w:tblPr>
    <w:tcPr>
      <w:shd w:val="clear" w:color="auto" w:fill="F2F0EE"/>
    </w:tcPr>
    <w:tblStylePr w:type="firstRow">
      <w:rPr>
        <w:rFonts w:cs="Times New Roman"/>
        <w:b/>
        <w:bCs/>
      </w:rPr>
      <w:tblPr/>
      <w:tcPr>
        <w:tcBorders>
          <w:top w:val="nil"/>
          <w:left w:val="nil"/>
          <w:bottom w:val="single" w:sz="24" w:space="0" w:color="B4936D"/>
          <w:right w:val="nil"/>
          <w:insideH w:val="nil"/>
          <w:insideV w:val="nil"/>
          <w:tl2br w:val="nil"/>
          <w:tr2bl w:val="nil"/>
        </w:tcBorders>
        <w:shd w:val="clear" w:color="auto" w:fill="FFFFFF"/>
      </w:tcPr>
    </w:tblStylePr>
    <w:tblStylePr w:type="lastRow">
      <w:rPr>
        <w:rFonts w:cs="Times New Roman"/>
        <w:b/>
        <w:bCs/>
        <w:color w:val="FFFFFF"/>
      </w:rPr>
      <w:tblPr/>
      <w:tcPr>
        <w:tcBorders>
          <w:top w:val="single" w:sz="6" w:space="0" w:color="FFFFFF"/>
          <w:left w:val="nil"/>
          <w:bottom w:val="nil"/>
          <w:right w:val="nil"/>
          <w:insideH w:val="nil"/>
          <w:insideV w:val="nil"/>
          <w:tl2br w:val="nil"/>
          <w:tr2bl w:val="nil"/>
        </w:tcBorders>
        <w:shd w:val="clear" w:color="auto" w:fill="493F39"/>
      </w:tcPr>
    </w:tblStylePr>
    <w:tblStylePr w:type="firstCol">
      <w:rPr>
        <w:rFonts w:cs="Times New Roman"/>
        <w:color w:val="FFFFFF"/>
      </w:rPr>
      <w:tblPr/>
      <w:tcPr>
        <w:tcBorders>
          <w:top w:val="nil"/>
          <w:left w:val="nil"/>
          <w:bottom w:val="nil"/>
          <w:right w:val="nil"/>
          <w:insideH w:val="nil"/>
          <w:insideV w:val="nil"/>
          <w:tl2br w:val="nil"/>
          <w:tr2bl w:val="nil"/>
        </w:tcBorders>
        <w:shd w:val="clear" w:color="auto" w:fill="493F39"/>
      </w:tcPr>
    </w:tblStylePr>
    <w:tblStylePr w:type="lastCol">
      <w:rPr>
        <w:rFonts w:cs="Times New Roman"/>
        <w:color w:val="FFFFFF"/>
      </w:rPr>
      <w:tblPr/>
      <w:tcPr>
        <w:tcBorders>
          <w:top w:val="nil"/>
          <w:left w:val="nil"/>
          <w:bottom w:val="nil"/>
          <w:right w:val="nil"/>
          <w:insideH w:val="nil"/>
          <w:insideV w:val="nil"/>
          <w:tl2br w:val="nil"/>
          <w:tr2bl w:val="nil"/>
        </w:tcBorders>
        <w:shd w:val="clear" w:color="auto" w:fill="493F39"/>
      </w:tcPr>
    </w:tblStylePr>
    <w:tblStylePr w:type="band1Vert">
      <w:rPr>
        <w:rFonts w:cs="Times New Roman"/>
      </w:rPr>
      <w:tblPr/>
      <w:tcPr>
        <w:shd w:val="clear" w:color="auto" w:fill="CBC2BD"/>
      </w:tcPr>
    </w:tblStylePr>
    <w:tblStylePr w:type="band1Horz">
      <w:rPr>
        <w:rFonts w:cs="Times New Roman"/>
      </w:rPr>
      <w:tblPr/>
      <w:tcPr>
        <w:shd w:val="clear" w:color="auto" w:fill="BEB4AD"/>
      </w:tcPr>
    </w:tblStylePr>
  </w:style>
  <w:style w:type="table" w:customStyle="1" w:styleId="4c">
    <w:name w:val="彩色底纹强调文字颜色 4"/>
    <w:basedOn w:val="a3"/>
    <w:uiPriority w:val="71"/>
    <w:qFormat/>
    <w:rPr>
      <w:rFonts w:ascii="Cambria" w:eastAsia="黑体" w:hAnsi="Cambria"/>
      <w:color w:val="000000"/>
    </w:rPr>
    <w:tblPr>
      <w:tblInd w:w="0" w:type="dxa"/>
      <w:tblBorders>
        <w:top w:val="single" w:sz="24" w:space="0" w:color="7A6A60"/>
        <w:left w:val="single" w:sz="4" w:space="0" w:color="B4936D"/>
        <w:bottom w:val="single" w:sz="4" w:space="0" w:color="B4936D"/>
        <w:right w:val="single" w:sz="4" w:space="0" w:color="B4936D"/>
        <w:insideH w:val="single" w:sz="4" w:space="0" w:color="FFFFFF"/>
        <w:insideV w:val="single" w:sz="4" w:space="0" w:color="FFFFFF"/>
      </w:tblBorders>
      <w:tblCellMar>
        <w:top w:w="0" w:type="dxa"/>
        <w:left w:w="108" w:type="dxa"/>
        <w:bottom w:w="0" w:type="dxa"/>
        <w:right w:w="108" w:type="dxa"/>
      </w:tblCellMar>
    </w:tblPr>
    <w:tcPr>
      <w:shd w:val="clear" w:color="auto" w:fill="F7F4F0"/>
    </w:tcPr>
    <w:tblStylePr w:type="firstRow">
      <w:rPr>
        <w:rFonts w:cs="Times New Roman"/>
        <w:b/>
        <w:bCs/>
      </w:rPr>
      <w:tblPr/>
      <w:tcPr>
        <w:tcBorders>
          <w:top w:val="nil"/>
          <w:left w:val="nil"/>
          <w:bottom w:val="single" w:sz="24" w:space="0" w:color="7A6A60"/>
          <w:right w:val="nil"/>
          <w:insideH w:val="nil"/>
          <w:insideV w:val="nil"/>
          <w:tl2br w:val="nil"/>
          <w:tr2bl w:val="nil"/>
        </w:tcBorders>
        <w:shd w:val="clear" w:color="auto" w:fill="FFFFFF"/>
      </w:tcPr>
    </w:tblStylePr>
    <w:tblStylePr w:type="lastRow">
      <w:rPr>
        <w:rFonts w:cs="Times New Roman"/>
        <w:b/>
        <w:bCs/>
        <w:color w:val="FFFFFF"/>
      </w:rPr>
      <w:tblPr/>
      <w:tcPr>
        <w:tcBorders>
          <w:top w:val="single" w:sz="6" w:space="0" w:color="FFFFFF"/>
          <w:left w:val="nil"/>
          <w:bottom w:val="nil"/>
          <w:right w:val="nil"/>
          <w:insideH w:val="nil"/>
          <w:insideV w:val="nil"/>
          <w:tl2br w:val="nil"/>
          <w:tr2bl w:val="nil"/>
        </w:tcBorders>
        <w:shd w:val="clear" w:color="auto" w:fill="72583B"/>
      </w:tcPr>
    </w:tblStylePr>
    <w:tblStylePr w:type="firstCol">
      <w:rPr>
        <w:rFonts w:cs="Times New Roman"/>
        <w:color w:val="FFFFFF"/>
      </w:rPr>
      <w:tblPr/>
      <w:tcPr>
        <w:tcBorders>
          <w:top w:val="nil"/>
          <w:left w:val="nil"/>
          <w:bottom w:val="nil"/>
          <w:right w:val="nil"/>
          <w:insideH w:val="nil"/>
          <w:insideV w:val="nil"/>
          <w:tl2br w:val="nil"/>
          <w:tr2bl w:val="nil"/>
        </w:tcBorders>
        <w:shd w:val="clear" w:color="auto" w:fill="72583B"/>
      </w:tcPr>
    </w:tblStylePr>
    <w:tblStylePr w:type="lastCol">
      <w:rPr>
        <w:rFonts w:cs="Times New Roman"/>
        <w:color w:val="FFFFFF"/>
      </w:rPr>
      <w:tblPr/>
      <w:tcPr>
        <w:tcBorders>
          <w:top w:val="nil"/>
          <w:left w:val="nil"/>
          <w:bottom w:val="nil"/>
          <w:right w:val="nil"/>
          <w:insideH w:val="nil"/>
          <w:insideV w:val="nil"/>
          <w:tl2br w:val="nil"/>
          <w:tr2bl w:val="nil"/>
        </w:tcBorders>
        <w:shd w:val="clear" w:color="auto" w:fill="72583B"/>
      </w:tcPr>
    </w:tblStylePr>
    <w:tblStylePr w:type="band1Vert">
      <w:rPr>
        <w:rFonts w:cs="Times New Roman"/>
      </w:rPr>
      <w:tblPr/>
      <w:tcPr>
        <w:shd w:val="clear" w:color="auto" w:fill="E1D3C4"/>
      </w:tcPr>
    </w:tblStylePr>
    <w:tblStylePr w:type="band1Horz">
      <w:rPr>
        <w:rFonts w:cs="Times New Roman"/>
      </w:rPr>
      <w:tblPr/>
      <w:tcPr>
        <w:shd w:val="clear" w:color="auto" w:fill="D9C9B6"/>
      </w:tcPr>
    </w:tblStylePr>
    <w:tblStylePr w:type="neCell">
      <w:rPr>
        <w:rFonts w:cs="Times New Roman"/>
        <w:color w:val="000000"/>
      </w:rPr>
    </w:tblStylePr>
    <w:tblStylePr w:type="nwCell">
      <w:rPr>
        <w:rFonts w:cs="Times New Roman"/>
        <w:color w:val="000000"/>
      </w:rPr>
    </w:tblStylePr>
  </w:style>
  <w:style w:type="table" w:customStyle="1" w:styleId="5b">
    <w:name w:val="彩色底纹强调文字颜色 5"/>
    <w:basedOn w:val="a3"/>
    <w:uiPriority w:val="71"/>
    <w:qFormat/>
    <w:rPr>
      <w:rFonts w:ascii="Cambria" w:eastAsia="黑体" w:hAnsi="Cambria"/>
      <w:color w:val="000000"/>
    </w:rPr>
    <w:tblPr>
      <w:tblInd w:w="0" w:type="dxa"/>
      <w:tblBorders>
        <w:top w:val="single" w:sz="24" w:space="0" w:color="9D936F"/>
        <w:left w:val="single" w:sz="4" w:space="0" w:color="67787B"/>
        <w:bottom w:val="single" w:sz="4" w:space="0" w:color="67787B"/>
        <w:right w:val="single" w:sz="4" w:space="0" w:color="67787B"/>
        <w:insideH w:val="single" w:sz="4" w:space="0" w:color="FFFFFF"/>
        <w:insideV w:val="single" w:sz="4" w:space="0" w:color="FFFFFF"/>
      </w:tblBorders>
      <w:tblCellMar>
        <w:top w:w="0" w:type="dxa"/>
        <w:left w:w="108" w:type="dxa"/>
        <w:bottom w:w="0" w:type="dxa"/>
        <w:right w:w="108" w:type="dxa"/>
      </w:tblCellMar>
    </w:tblPr>
    <w:tcPr>
      <w:shd w:val="clear" w:color="auto" w:fill="EFF1F2"/>
    </w:tcPr>
    <w:tblStylePr w:type="firstRow">
      <w:rPr>
        <w:rFonts w:cs="Times New Roman"/>
        <w:b/>
        <w:bCs/>
      </w:rPr>
      <w:tblPr/>
      <w:tcPr>
        <w:tcBorders>
          <w:top w:val="nil"/>
          <w:left w:val="nil"/>
          <w:bottom w:val="single" w:sz="24" w:space="0" w:color="9D936F"/>
          <w:right w:val="nil"/>
          <w:insideH w:val="nil"/>
          <w:insideV w:val="nil"/>
          <w:tl2br w:val="nil"/>
          <w:tr2bl w:val="nil"/>
        </w:tcBorders>
        <w:shd w:val="clear" w:color="auto" w:fill="FFFFFF"/>
      </w:tcPr>
    </w:tblStylePr>
    <w:tblStylePr w:type="lastRow">
      <w:rPr>
        <w:rFonts w:cs="Times New Roman"/>
        <w:b/>
        <w:bCs/>
        <w:color w:val="FFFFFF"/>
      </w:rPr>
      <w:tblPr/>
      <w:tcPr>
        <w:tcBorders>
          <w:top w:val="single" w:sz="6" w:space="0" w:color="FFFFFF"/>
          <w:left w:val="nil"/>
          <w:bottom w:val="nil"/>
          <w:right w:val="nil"/>
          <w:insideH w:val="nil"/>
          <w:insideV w:val="nil"/>
          <w:tl2br w:val="nil"/>
          <w:tr2bl w:val="nil"/>
        </w:tcBorders>
        <w:shd w:val="clear" w:color="auto" w:fill="3D4749"/>
      </w:tcPr>
    </w:tblStylePr>
    <w:tblStylePr w:type="firstCol">
      <w:rPr>
        <w:rFonts w:cs="Times New Roman"/>
        <w:color w:val="FFFFFF"/>
      </w:rPr>
      <w:tblPr/>
      <w:tcPr>
        <w:tcBorders>
          <w:top w:val="nil"/>
          <w:left w:val="nil"/>
          <w:bottom w:val="nil"/>
          <w:right w:val="nil"/>
          <w:insideH w:val="nil"/>
          <w:insideV w:val="nil"/>
          <w:tl2br w:val="nil"/>
          <w:tr2bl w:val="nil"/>
        </w:tcBorders>
        <w:shd w:val="clear" w:color="auto" w:fill="3D4749"/>
      </w:tcPr>
    </w:tblStylePr>
    <w:tblStylePr w:type="lastCol">
      <w:rPr>
        <w:rFonts w:cs="Times New Roman"/>
        <w:color w:val="FFFFFF"/>
      </w:rPr>
      <w:tblPr/>
      <w:tcPr>
        <w:tcBorders>
          <w:top w:val="nil"/>
          <w:left w:val="nil"/>
          <w:bottom w:val="nil"/>
          <w:right w:val="nil"/>
          <w:insideH w:val="nil"/>
          <w:insideV w:val="nil"/>
          <w:tl2br w:val="nil"/>
          <w:tr2bl w:val="nil"/>
        </w:tcBorders>
        <w:shd w:val="clear" w:color="auto" w:fill="3D4749"/>
      </w:tcPr>
    </w:tblStylePr>
    <w:tblStylePr w:type="band1Vert">
      <w:rPr>
        <w:rFonts w:cs="Times New Roman"/>
      </w:rPr>
      <w:tblPr/>
      <w:tcPr>
        <w:shd w:val="clear" w:color="auto" w:fill="C1C9CB"/>
      </w:tcPr>
    </w:tblStylePr>
    <w:tblStylePr w:type="band1Horz">
      <w:rPr>
        <w:rFonts w:cs="Times New Roman"/>
      </w:rPr>
      <w:tblPr/>
      <w:tcPr>
        <w:shd w:val="clear" w:color="auto" w:fill="B1BCBE"/>
      </w:tcPr>
    </w:tblStylePr>
    <w:tblStylePr w:type="neCell">
      <w:rPr>
        <w:rFonts w:cs="Times New Roman"/>
        <w:color w:val="000000"/>
      </w:rPr>
    </w:tblStylePr>
    <w:tblStylePr w:type="nwCell">
      <w:rPr>
        <w:rFonts w:cs="Times New Roman"/>
        <w:color w:val="000000"/>
      </w:rPr>
    </w:tblStylePr>
  </w:style>
  <w:style w:type="table" w:customStyle="1" w:styleId="66">
    <w:name w:val="彩色底纹强调文字颜色 6"/>
    <w:basedOn w:val="a3"/>
    <w:uiPriority w:val="71"/>
    <w:qFormat/>
    <w:rPr>
      <w:rFonts w:ascii="Cambria" w:eastAsia="黑体" w:hAnsi="Cambria"/>
      <w:color w:val="000000"/>
    </w:rPr>
    <w:tblPr>
      <w:tblInd w:w="0" w:type="dxa"/>
      <w:tblBorders>
        <w:top w:val="single" w:sz="24" w:space="0" w:color="67787B"/>
        <w:left w:val="single" w:sz="4" w:space="0" w:color="9D936F"/>
        <w:bottom w:val="single" w:sz="4" w:space="0" w:color="9D936F"/>
        <w:right w:val="single" w:sz="4" w:space="0" w:color="9D936F"/>
        <w:insideH w:val="single" w:sz="4" w:space="0" w:color="FFFFFF"/>
        <w:insideV w:val="single" w:sz="4" w:space="0" w:color="FFFFFF"/>
      </w:tblBorders>
      <w:tblCellMar>
        <w:top w:w="0" w:type="dxa"/>
        <w:left w:w="108" w:type="dxa"/>
        <w:bottom w:w="0" w:type="dxa"/>
        <w:right w:w="108" w:type="dxa"/>
      </w:tblCellMar>
    </w:tblPr>
    <w:tcPr>
      <w:shd w:val="clear" w:color="auto" w:fill="F5F4F0"/>
    </w:tcPr>
    <w:tblStylePr w:type="firstRow">
      <w:rPr>
        <w:rFonts w:cs="Times New Roman"/>
        <w:b/>
        <w:bCs/>
      </w:rPr>
      <w:tblPr/>
      <w:tcPr>
        <w:tcBorders>
          <w:top w:val="nil"/>
          <w:left w:val="nil"/>
          <w:bottom w:val="single" w:sz="24" w:space="0" w:color="67787B"/>
          <w:right w:val="nil"/>
          <w:insideH w:val="nil"/>
          <w:insideV w:val="nil"/>
          <w:tl2br w:val="nil"/>
          <w:tr2bl w:val="nil"/>
        </w:tcBorders>
        <w:shd w:val="clear" w:color="auto" w:fill="FFFFFF"/>
      </w:tcPr>
    </w:tblStylePr>
    <w:tblStylePr w:type="lastRow">
      <w:rPr>
        <w:rFonts w:cs="Times New Roman"/>
        <w:b/>
        <w:bCs/>
        <w:color w:val="FFFFFF"/>
      </w:rPr>
      <w:tblPr/>
      <w:tcPr>
        <w:tcBorders>
          <w:top w:val="single" w:sz="6" w:space="0" w:color="FFFFFF"/>
          <w:left w:val="nil"/>
          <w:bottom w:val="nil"/>
          <w:right w:val="nil"/>
          <w:insideH w:val="nil"/>
          <w:insideV w:val="nil"/>
          <w:tl2br w:val="nil"/>
          <w:tr2bl w:val="nil"/>
        </w:tcBorders>
        <w:shd w:val="clear" w:color="auto" w:fill="5F5841"/>
      </w:tcPr>
    </w:tblStylePr>
    <w:tblStylePr w:type="firstCol">
      <w:rPr>
        <w:rFonts w:cs="Times New Roman"/>
        <w:color w:val="FFFFFF"/>
      </w:rPr>
      <w:tblPr/>
      <w:tcPr>
        <w:tcBorders>
          <w:top w:val="nil"/>
          <w:left w:val="nil"/>
          <w:bottom w:val="nil"/>
          <w:right w:val="nil"/>
          <w:insideH w:val="nil"/>
          <w:insideV w:val="nil"/>
          <w:tl2br w:val="nil"/>
          <w:tr2bl w:val="nil"/>
        </w:tcBorders>
        <w:shd w:val="clear" w:color="auto" w:fill="5F5841"/>
      </w:tcPr>
    </w:tblStylePr>
    <w:tblStylePr w:type="lastCol">
      <w:rPr>
        <w:rFonts w:cs="Times New Roman"/>
        <w:color w:val="FFFFFF"/>
      </w:rPr>
      <w:tblPr/>
      <w:tcPr>
        <w:tcBorders>
          <w:top w:val="nil"/>
          <w:left w:val="nil"/>
          <w:bottom w:val="nil"/>
          <w:right w:val="nil"/>
          <w:insideH w:val="nil"/>
          <w:insideV w:val="nil"/>
          <w:tl2br w:val="nil"/>
          <w:tr2bl w:val="nil"/>
        </w:tcBorders>
        <w:shd w:val="clear" w:color="auto" w:fill="5F5841"/>
      </w:tcPr>
    </w:tblStylePr>
    <w:tblStylePr w:type="band1Vert">
      <w:rPr>
        <w:rFonts w:cs="Times New Roman"/>
      </w:rPr>
      <w:tblPr/>
      <w:tcPr>
        <w:shd w:val="clear" w:color="auto" w:fill="D7D3C5"/>
      </w:tcPr>
    </w:tblStylePr>
    <w:tblStylePr w:type="band1Horz">
      <w:rPr>
        <w:rFonts w:cs="Times New Roman"/>
      </w:rPr>
      <w:tblPr/>
      <w:tcPr>
        <w:shd w:val="clear" w:color="auto" w:fill="CEC9B7"/>
      </w:tcPr>
    </w:tblStylePr>
    <w:tblStylePr w:type="neCell">
      <w:rPr>
        <w:rFonts w:cs="Times New Roman"/>
        <w:color w:val="000000"/>
      </w:rPr>
    </w:tblStylePr>
    <w:tblStylePr w:type="nwCell">
      <w:rPr>
        <w:rFonts w:cs="Times New Roman"/>
        <w:color w:val="000000"/>
      </w:rPr>
    </w:tblStylePr>
  </w:style>
  <w:style w:type="table" w:customStyle="1" w:styleId="1f6">
    <w:name w:val="深色列表强调文字颜色 1"/>
    <w:basedOn w:val="a3"/>
    <w:uiPriority w:val="70"/>
    <w:qFormat/>
    <w:rPr>
      <w:rFonts w:ascii="Cambria" w:eastAsia="黑体" w:hAnsi="Cambria"/>
      <w:color w:val="FFFFFF"/>
    </w:rPr>
    <w:tblPr>
      <w:tblInd w:w="0" w:type="dxa"/>
      <w:tblCellMar>
        <w:top w:w="0" w:type="dxa"/>
        <w:left w:w="108" w:type="dxa"/>
        <w:bottom w:w="0" w:type="dxa"/>
        <w:right w:w="108" w:type="dxa"/>
      </w:tblCellMar>
    </w:tblPr>
    <w:tcPr>
      <w:shd w:val="clear" w:color="auto" w:fill="7E97AD"/>
    </w:tcPr>
    <w:tblStylePr w:type="firstRow">
      <w:rPr>
        <w:rFonts w:cs="Times New Roman"/>
        <w:b/>
        <w:bCs/>
      </w:rPr>
      <w:tblPr/>
      <w:tcPr>
        <w:tcBorders>
          <w:top w:val="nil"/>
          <w:left w:val="nil"/>
          <w:bottom w:val="single" w:sz="18" w:space="0" w:color="FFFFFF"/>
          <w:right w:val="nil"/>
          <w:insideH w:val="nil"/>
          <w:insideV w:val="nil"/>
          <w:tl2br w:val="nil"/>
          <w:tr2bl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l2br w:val="nil"/>
          <w:tr2bl w:val="nil"/>
        </w:tcBorders>
        <w:shd w:val="clear" w:color="auto" w:fill="394B5A"/>
      </w:tcPr>
    </w:tblStylePr>
    <w:tblStylePr w:type="firstCol">
      <w:rPr>
        <w:rFonts w:cs="Times New Roman"/>
      </w:rPr>
      <w:tblPr/>
      <w:tcPr>
        <w:tcBorders>
          <w:top w:val="nil"/>
          <w:left w:val="nil"/>
          <w:bottom w:val="nil"/>
          <w:right w:val="single" w:sz="18" w:space="0" w:color="FFFFFF"/>
          <w:insideH w:val="nil"/>
          <w:insideV w:val="nil"/>
          <w:tl2br w:val="nil"/>
          <w:tr2bl w:val="nil"/>
        </w:tcBorders>
        <w:shd w:val="clear" w:color="auto" w:fill="577188"/>
      </w:tcPr>
    </w:tblStylePr>
    <w:tblStylePr w:type="lastCol">
      <w:rPr>
        <w:rFonts w:cs="Times New Roman"/>
      </w:rPr>
      <w:tblPr/>
      <w:tcPr>
        <w:tcBorders>
          <w:top w:val="nil"/>
          <w:left w:val="single" w:sz="18" w:space="0" w:color="FFFFFF"/>
          <w:bottom w:val="nil"/>
          <w:right w:val="nil"/>
          <w:insideH w:val="nil"/>
          <w:insideV w:val="nil"/>
          <w:tl2br w:val="nil"/>
          <w:tr2bl w:val="nil"/>
        </w:tcBorders>
        <w:shd w:val="clear" w:color="auto" w:fill="577188"/>
      </w:tcPr>
    </w:tblStylePr>
    <w:tblStylePr w:type="band1Vert">
      <w:rPr>
        <w:rFonts w:cs="Times New Roman"/>
      </w:rPr>
      <w:tblPr/>
      <w:tcPr>
        <w:tcBorders>
          <w:top w:val="nil"/>
          <w:left w:val="nil"/>
          <w:bottom w:val="nil"/>
          <w:right w:val="nil"/>
          <w:insideH w:val="nil"/>
          <w:insideV w:val="nil"/>
          <w:tl2br w:val="nil"/>
          <w:tr2bl w:val="nil"/>
        </w:tcBorders>
        <w:shd w:val="clear" w:color="auto" w:fill="577188"/>
      </w:tcPr>
    </w:tblStylePr>
    <w:tblStylePr w:type="band1Horz">
      <w:rPr>
        <w:rFonts w:cs="Times New Roman"/>
      </w:rPr>
      <w:tblPr/>
      <w:tcPr>
        <w:tcBorders>
          <w:top w:val="nil"/>
          <w:left w:val="nil"/>
          <w:bottom w:val="nil"/>
          <w:right w:val="nil"/>
          <w:insideH w:val="nil"/>
          <w:insideV w:val="nil"/>
          <w:tl2br w:val="nil"/>
          <w:tr2bl w:val="nil"/>
        </w:tcBorders>
        <w:shd w:val="clear" w:color="auto" w:fill="577188"/>
      </w:tcPr>
    </w:tblStylePr>
  </w:style>
  <w:style w:type="table" w:customStyle="1" w:styleId="2f9">
    <w:name w:val="深色列表强调文字颜色 2"/>
    <w:basedOn w:val="a3"/>
    <w:uiPriority w:val="70"/>
    <w:qFormat/>
    <w:rPr>
      <w:rFonts w:ascii="Cambria" w:eastAsia="黑体" w:hAnsi="Cambria"/>
      <w:color w:val="FFFFFF"/>
    </w:rPr>
    <w:tblPr>
      <w:tblInd w:w="0" w:type="dxa"/>
      <w:tblCellMar>
        <w:top w:w="0" w:type="dxa"/>
        <w:left w:w="108" w:type="dxa"/>
        <w:bottom w:w="0" w:type="dxa"/>
        <w:right w:w="108" w:type="dxa"/>
      </w:tblCellMar>
    </w:tblPr>
    <w:tcPr>
      <w:shd w:val="clear" w:color="auto" w:fill="CC8E60"/>
    </w:tcPr>
    <w:tblStylePr w:type="firstRow">
      <w:rPr>
        <w:rFonts w:cs="Times New Roman"/>
        <w:b/>
        <w:bCs/>
      </w:rPr>
      <w:tblPr/>
      <w:tcPr>
        <w:tcBorders>
          <w:top w:val="nil"/>
          <w:left w:val="nil"/>
          <w:bottom w:val="single" w:sz="18" w:space="0" w:color="FFFFFF"/>
          <w:right w:val="nil"/>
          <w:insideH w:val="nil"/>
          <w:insideV w:val="nil"/>
          <w:tl2br w:val="nil"/>
          <w:tr2bl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l2br w:val="nil"/>
          <w:tr2bl w:val="nil"/>
        </w:tcBorders>
        <w:shd w:val="clear" w:color="auto" w:fill="714424"/>
      </w:tcPr>
    </w:tblStylePr>
    <w:tblStylePr w:type="firstCol">
      <w:rPr>
        <w:rFonts w:cs="Times New Roman"/>
      </w:rPr>
      <w:tblPr/>
      <w:tcPr>
        <w:tcBorders>
          <w:top w:val="nil"/>
          <w:left w:val="nil"/>
          <w:bottom w:val="nil"/>
          <w:right w:val="single" w:sz="18" w:space="0" w:color="FFFFFF"/>
          <w:insideH w:val="nil"/>
          <w:insideV w:val="nil"/>
          <w:tl2br w:val="nil"/>
          <w:tr2bl w:val="nil"/>
        </w:tcBorders>
        <w:shd w:val="clear" w:color="auto" w:fill="AA6736"/>
      </w:tcPr>
    </w:tblStylePr>
    <w:tblStylePr w:type="lastCol">
      <w:rPr>
        <w:rFonts w:cs="Times New Roman"/>
      </w:rPr>
      <w:tblPr/>
      <w:tcPr>
        <w:tcBorders>
          <w:top w:val="nil"/>
          <w:left w:val="single" w:sz="18" w:space="0" w:color="FFFFFF"/>
          <w:bottom w:val="nil"/>
          <w:right w:val="nil"/>
          <w:insideH w:val="nil"/>
          <w:insideV w:val="nil"/>
          <w:tl2br w:val="nil"/>
          <w:tr2bl w:val="nil"/>
        </w:tcBorders>
        <w:shd w:val="clear" w:color="auto" w:fill="AA6736"/>
      </w:tcPr>
    </w:tblStylePr>
    <w:tblStylePr w:type="band1Vert">
      <w:rPr>
        <w:rFonts w:cs="Times New Roman"/>
      </w:rPr>
      <w:tblPr/>
      <w:tcPr>
        <w:tcBorders>
          <w:top w:val="nil"/>
          <w:left w:val="nil"/>
          <w:bottom w:val="nil"/>
          <w:right w:val="nil"/>
          <w:insideH w:val="nil"/>
          <w:insideV w:val="nil"/>
          <w:tl2br w:val="nil"/>
          <w:tr2bl w:val="nil"/>
        </w:tcBorders>
        <w:shd w:val="clear" w:color="auto" w:fill="AA6736"/>
      </w:tcPr>
    </w:tblStylePr>
    <w:tblStylePr w:type="band1Horz">
      <w:rPr>
        <w:rFonts w:cs="Times New Roman"/>
      </w:rPr>
      <w:tblPr/>
      <w:tcPr>
        <w:tcBorders>
          <w:top w:val="nil"/>
          <w:left w:val="nil"/>
          <w:bottom w:val="nil"/>
          <w:right w:val="nil"/>
          <w:insideH w:val="nil"/>
          <w:insideV w:val="nil"/>
          <w:tl2br w:val="nil"/>
          <w:tr2bl w:val="nil"/>
        </w:tcBorders>
        <w:shd w:val="clear" w:color="auto" w:fill="AA6736"/>
      </w:tcPr>
    </w:tblStylePr>
  </w:style>
  <w:style w:type="table" w:customStyle="1" w:styleId="3f3">
    <w:name w:val="深色列表强调文字颜色 3"/>
    <w:basedOn w:val="a3"/>
    <w:uiPriority w:val="70"/>
    <w:qFormat/>
    <w:rPr>
      <w:rFonts w:ascii="Cambria" w:eastAsia="黑体" w:hAnsi="Cambria"/>
      <w:color w:val="FFFFFF"/>
    </w:rPr>
    <w:tblPr>
      <w:tblInd w:w="0" w:type="dxa"/>
      <w:tblCellMar>
        <w:top w:w="0" w:type="dxa"/>
        <w:left w:w="108" w:type="dxa"/>
        <w:bottom w:w="0" w:type="dxa"/>
        <w:right w:w="108" w:type="dxa"/>
      </w:tblCellMar>
    </w:tblPr>
    <w:tcPr>
      <w:shd w:val="clear" w:color="auto" w:fill="7A6A60"/>
    </w:tcPr>
    <w:tblStylePr w:type="firstRow">
      <w:rPr>
        <w:rFonts w:cs="Times New Roman"/>
        <w:b/>
        <w:bCs/>
      </w:rPr>
      <w:tblPr/>
      <w:tcPr>
        <w:tcBorders>
          <w:top w:val="nil"/>
          <w:left w:val="nil"/>
          <w:bottom w:val="single" w:sz="18" w:space="0" w:color="FFFFFF"/>
          <w:right w:val="nil"/>
          <w:insideH w:val="nil"/>
          <w:insideV w:val="nil"/>
          <w:tl2br w:val="nil"/>
          <w:tr2bl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l2br w:val="nil"/>
          <w:tr2bl w:val="nil"/>
        </w:tcBorders>
        <w:shd w:val="clear" w:color="auto" w:fill="3C342F"/>
      </w:tcPr>
    </w:tblStylePr>
    <w:tblStylePr w:type="firstCol">
      <w:rPr>
        <w:rFonts w:cs="Times New Roman"/>
      </w:rPr>
      <w:tblPr/>
      <w:tcPr>
        <w:tcBorders>
          <w:top w:val="nil"/>
          <w:left w:val="nil"/>
          <w:bottom w:val="nil"/>
          <w:right w:val="single" w:sz="18" w:space="0" w:color="FFFFFF"/>
          <w:insideH w:val="nil"/>
          <w:insideV w:val="nil"/>
          <w:tl2br w:val="nil"/>
          <w:tr2bl w:val="nil"/>
        </w:tcBorders>
        <w:shd w:val="clear" w:color="auto" w:fill="5B4F47"/>
      </w:tcPr>
    </w:tblStylePr>
    <w:tblStylePr w:type="lastCol">
      <w:rPr>
        <w:rFonts w:cs="Times New Roman"/>
      </w:rPr>
      <w:tblPr/>
      <w:tcPr>
        <w:tcBorders>
          <w:top w:val="nil"/>
          <w:left w:val="single" w:sz="18" w:space="0" w:color="FFFFFF"/>
          <w:bottom w:val="nil"/>
          <w:right w:val="nil"/>
          <w:insideH w:val="nil"/>
          <w:insideV w:val="nil"/>
          <w:tl2br w:val="nil"/>
          <w:tr2bl w:val="nil"/>
        </w:tcBorders>
        <w:shd w:val="clear" w:color="auto" w:fill="5B4F47"/>
      </w:tcPr>
    </w:tblStylePr>
    <w:tblStylePr w:type="band1Vert">
      <w:rPr>
        <w:rFonts w:cs="Times New Roman"/>
      </w:rPr>
      <w:tblPr/>
      <w:tcPr>
        <w:tcBorders>
          <w:top w:val="nil"/>
          <w:left w:val="nil"/>
          <w:bottom w:val="nil"/>
          <w:right w:val="nil"/>
          <w:insideH w:val="nil"/>
          <w:insideV w:val="nil"/>
          <w:tl2br w:val="nil"/>
          <w:tr2bl w:val="nil"/>
        </w:tcBorders>
        <w:shd w:val="clear" w:color="auto" w:fill="5B4F47"/>
      </w:tcPr>
    </w:tblStylePr>
    <w:tblStylePr w:type="band1Horz">
      <w:rPr>
        <w:rFonts w:cs="Times New Roman"/>
      </w:rPr>
      <w:tblPr/>
      <w:tcPr>
        <w:tcBorders>
          <w:top w:val="nil"/>
          <w:left w:val="nil"/>
          <w:bottom w:val="nil"/>
          <w:right w:val="nil"/>
          <w:insideH w:val="nil"/>
          <w:insideV w:val="nil"/>
          <w:tl2br w:val="nil"/>
          <w:tr2bl w:val="nil"/>
        </w:tcBorders>
        <w:shd w:val="clear" w:color="auto" w:fill="5B4F47"/>
      </w:tcPr>
    </w:tblStylePr>
  </w:style>
  <w:style w:type="table" w:customStyle="1" w:styleId="4d">
    <w:name w:val="深色列表强调文字颜色 4"/>
    <w:basedOn w:val="a3"/>
    <w:uiPriority w:val="70"/>
    <w:qFormat/>
    <w:rPr>
      <w:rFonts w:ascii="Cambria" w:eastAsia="黑体" w:hAnsi="Cambria"/>
      <w:color w:val="FFFFFF"/>
    </w:rPr>
    <w:tblPr>
      <w:tblInd w:w="0" w:type="dxa"/>
      <w:tblCellMar>
        <w:top w:w="0" w:type="dxa"/>
        <w:left w:w="108" w:type="dxa"/>
        <w:bottom w:w="0" w:type="dxa"/>
        <w:right w:w="108" w:type="dxa"/>
      </w:tblCellMar>
    </w:tblPr>
    <w:tcPr>
      <w:shd w:val="clear" w:color="auto" w:fill="B4936D"/>
    </w:tcPr>
    <w:tblStylePr w:type="firstRow">
      <w:rPr>
        <w:rFonts w:cs="Times New Roman"/>
        <w:b/>
        <w:bCs/>
      </w:rPr>
      <w:tblPr/>
      <w:tcPr>
        <w:tcBorders>
          <w:top w:val="nil"/>
          <w:left w:val="nil"/>
          <w:bottom w:val="single" w:sz="18" w:space="0" w:color="FFFFFF"/>
          <w:right w:val="nil"/>
          <w:insideH w:val="nil"/>
          <w:insideV w:val="nil"/>
          <w:tl2br w:val="nil"/>
          <w:tr2bl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l2br w:val="nil"/>
          <w:tr2bl w:val="nil"/>
        </w:tcBorders>
        <w:shd w:val="clear" w:color="auto" w:fill="5E4930"/>
      </w:tcPr>
    </w:tblStylePr>
    <w:tblStylePr w:type="firstCol">
      <w:rPr>
        <w:rFonts w:cs="Times New Roman"/>
      </w:rPr>
      <w:tblPr/>
      <w:tcPr>
        <w:tcBorders>
          <w:top w:val="nil"/>
          <w:left w:val="nil"/>
          <w:bottom w:val="nil"/>
          <w:right w:val="single" w:sz="18" w:space="0" w:color="FFFFFF"/>
          <w:insideH w:val="nil"/>
          <w:insideV w:val="nil"/>
          <w:tl2br w:val="nil"/>
          <w:tr2bl w:val="nil"/>
        </w:tcBorders>
        <w:shd w:val="clear" w:color="auto" w:fill="8E6E49"/>
      </w:tcPr>
    </w:tblStylePr>
    <w:tblStylePr w:type="lastCol">
      <w:rPr>
        <w:rFonts w:cs="Times New Roman"/>
      </w:rPr>
      <w:tblPr/>
      <w:tcPr>
        <w:tcBorders>
          <w:top w:val="nil"/>
          <w:left w:val="single" w:sz="18" w:space="0" w:color="FFFFFF"/>
          <w:bottom w:val="nil"/>
          <w:right w:val="nil"/>
          <w:insideH w:val="nil"/>
          <w:insideV w:val="nil"/>
          <w:tl2br w:val="nil"/>
          <w:tr2bl w:val="nil"/>
        </w:tcBorders>
        <w:shd w:val="clear" w:color="auto" w:fill="8E6E49"/>
      </w:tcPr>
    </w:tblStylePr>
    <w:tblStylePr w:type="band1Vert">
      <w:rPr>
        <w:rFonts w:cs="Times New Roman"/>
      </w:rPr>
      <w:tblPr/>
      <w:tcPr>
        <w:tcBorders>
          <w:top w:val="nil"/>
          <w:left w:val="nil"/>
          <w:bottom w:val="nil"/>
          <w:right w:val="nil"/>
          <w:insideH w:val="nil"/>
          <w:insideV w:val="nil"/>
          <w:tl2br w:val="nil"/>
          <w:tr2bl w:val="nil"/>
        </w:tcBorders>
        <w:shd w:val="clear" w:color="auto" w:fill="8E6E49"/>
      </w:tcPr>
    </w:tblStylePr>
    <w:tblStylePr w:type="band1Horz">
      <w:rPr>
        <w:rFonts w:cs="Times New Roman"/>
      </w:rPr>
      <w:tblPr/>
      <w:tcPr>
        <w:tcBorders>
          <w:top w:val="nil"/>
          <w:left w:val="nil"/>
          <w:bottom w:val="nil"/>
          <w:right w:val="nil"/>
          <w:insideH w:val="nil"/>
          <w:insideV w:val="nil"/>
          <w:tl2br w:val="nil"/>
          <w:tr2bl w:val="nil"/>
        </w:tcBorders>
        <w:shd w:val="clear" w:color="auto" w:fill="8E6E49"/>
      </w:tcPr>
    </w:tblStylePr>
  </w:style>
  <w:style w:type="table" w:customStyle="1" w:styleId="5c">
    <w:name w:val="深色列表强调文字颜色 5"/>
    <w:basedOn w:val="a3"/>
    <w:uiPriority w:val="70"/>
    <w:qFormat/>
    <w:rPr>
      <w:rFonts w:ascii="Cambria" w:eastAsia="黑体" w:hAnsi="Cambria"/>
      <w:color w:val="FFFFFF"/>
    </w:rPr>
    <w:tblPr>
      <w:tblInd w:w="0" w:type="dxa"/>
      <w:tblCellMar>
        <w:top w:w="0" w:type="dxa"/>
        <w:left w:w="108" w:type="dxa"/>
        <w:bottom w:w="0" w:type="dxa"/>
        <w:right w:w="108" w:type="dxa"/>
      </w:tblCellMar>
    </w:tblPr>
    <w:tcPr>
      <w:shd w:val="clear" w:color="auto" w:fill="67787B"/>
    </w:tcPr>
    <w:tblStylePr w:type="firstRow">
      <w:rPr>
        <w:rFonts w:cs="Times New Roman"/>
        <w:b/>
        <w:bCs/>
      </w:rPr>
      <w:tblPr/>
      <w:tcPr>
        <w:tcBorders>
          <w:top w:val="nil"/>
          <w:left w:val="nil"/>
          <w:bottom w:val="single" w:sz="18" w:space="0" w:color="FFFFFF"/>
          <w:right w:val="nil"/>
          <w:insideH w:val="nil"/>
          <w:insideV w:val="nil"/>
          <w:tl2br w:val="nil"/>
          <w:tr2bl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l2br w:val="nil"/>
          <w:tr2bl w:val="nil"/>
        </w:tcBorders>
        <w:shd w:val="clear" w:color="auto" w:fill="333B3D"/>
      </w:tcPr>
    </w:tblStylePr>
    <w:tblStylePr w:type="firstCol">
      <w:rPr>
        <w:rFonts w:cs="Times New Roman"/>
      </w:rPr>
      <w:tblPr/>
      <w:tcPr>
        <w:tcBorders>
          <w:top w:val="nil"/>
          <w:left w:val="nil"/>
          <w:bottom w:val="nil"/>
          <w:right w:val="single" w:sz="18" w:space="0" w:color="FFFFFF"/>
          <w:insideH w:val="nil"/>
          <w:insideV w:val="nil"/>
          <w:tl2br w:val="nil"/>
          <w:tr2bl w:val="nil"/>
        </w:tcBorders>
        <w:shd w:val="clear" w:color="auto" w:fill="4D595B"/>
      </w:tcPr>
    </w:tblStylePr>
    <w:tblStylePr w:type="lastCol">
      <w:rPr>
        <w:rFonts w:cs="Times New Roman"/>
      </w:rPr>
      <w:tblPr/>
      <w:tcPr>
        <w:tcBorders>
          <w:top w:val="nil"/>
          <w:left w:val="single" w:sz="18" w:space="0" w:color="FFFFFF"/>
          <w:bottom w:val="nil"/>
          <w:right w:val="nil"/>
          <w:insideH w:val="nil"/>
          <w:insideV w:val="nil"/>
          <w:tl2br w:val="nil"/>
          <w:tr2bl w:val="nil"/>
        </w:tcBorders>
        <w:shd w:val="clear" w:color="auto" w:fill="4D595B"/>
      </w:tcPr>
    </w:tblStylePr>
    <w:tblStylePr w:type="band1Vert">
      <w:rPr>
        <w:rFonts w:cs="Times New Roman"/>
      </w:rPr>
      <w:tblPr/>
      <w:tcPr>
        <w:tcBorders>
          <w:top w:val="nil"/>
          <w:left w:val="nil"/>
          <w:bottom w:val="nil"/>
          <w:right w:val="nil"/>
          <w:insideH w:val="nil"/>
          <w:insideV w:val="nil"/>
          <w:tl2br w:val="nil"/>
          <w:tr2bl w:val="nil"/>
        </w:tcBorders>
        <w:shd w:val="clear" w:color="auto" w:fill="4D595B"/>
      </w:tcPr>
    </w:tblStylePr>
    <w:tblStylePr w:type="band1Horz">
      <w:rPr>
        <w:rFonts w:cs="Times New Roman"/>
      </w:rPr>
      <w:tblPr/>
      <w:tcPr>
        <w:tcBorders>
          <w:top w:val="nil"/>
          <w:left w:val="nil"/>
          <w:bottom w:val="nil"/>
          <w:right w:val="nil"/>
          <w:insideH w:val="nil"/>
          <w:insideV w:val="nil"/>
          <w:tl2br w:val="nil"/>
          <w:tr2bl w:val="nil"/>
        </w:tcBorders>
        <w:shd w:val="clear" w:color="auto" w:fill="4D595B"/>
      </w:tcPr>
    </w:tblStylePr>
  </w:style>
  <w:style w:type="table" w:customStyle="1" w:styleId="67">
    <w:name w:val="深色列表强调文字颜色 6"/>
    <w:basedOn w:val="a3"/>
    <w:uiPriority w:val="70"/>
    <w:qFormat/>
    <w:rPr>
      <w:rFonts w:ascii="Cambria" w:eastAsia="黑体" w:hAnsi="Cambria"/>
      <w:color w:val="FFFFFF"/>
    </w:rPr>
    <w:tblPr>
      <w:tblInd w:w="0" w:type="dxa"/>
      <w:tblCellMar>
        <w:top w:w="0" w:type="dxa"/>
        <w:left w:w="108" w:type="dxa"/>
        <w:bottom w:w="0" w:type="dxa"/>
        <w:right w:w="108" w:type="dxa"/>
      </w:tblCellMar>
    </w:tblPr>
    <w:tcPr>
      <w:shd w:val="clear" w:color="auto" w:fill="9D936F"/>
    </w:tcPr>
    <w:tblStylePr w:type="firstRow">
      <w:rPr>
        <w:rFonts w:cs="Times New Roman"/>
        <w:b/>
        <w:bCs/>
      </w:rPr>
      <w:tblPr/>
      <w:tcPr>
        <w:tcBorders>
          <w:top w:val="nil"/>
          <w:left w:val="nil"/>
          <w:bottom w:val="single" w:sz="18" w:space="0" w:color="FFFFFF"/>
          <w:right w:val="nil"/>
          <w:insideH w:val="nil"/>
          <w:insideV w:val="nil"/>
          <w:tl2br w:val="nil"/>
          <w:tr2bl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l2br w:val="nil"/>
          <w:tr2bl w:val="nil"/>
        </w:tcBorders>
        <w:shd w:val="clear" w:color="auto" w:fill="4F4936"/>
      </w:tcPr>
    </w:tblStylePr>
    <w:tblStylePr w:type="firstCol">
      <w:rPr>
        <w:rFonts w:cs="Times New Roman"/>
      </w:rPr>
      <w:tblPr/>
      <w:tcPr>
        <w:tcBorders>
          <w:top w:val="nil"/>
          <w:left w:val="nil"/>
          <w:bottom w:val="nil"/>
          <w:right w:val="single" w:sz="18" w:space="0" w:color="FFFFFF"/>
          <w:insideH w:val="nil"/>
          <w:insideV w:val="nil"/>
          <w:tl2br w:val="nil"/>
          <w:tr2bl w:val="nil"/>
        </w:tcBorders>
        <w:shd w:val="clear" w:color="auto" w:fill="776E51"/>
      </w:tcPr>
    </w:tblStylePr>
    <w:tblStylePr w:type="lastCol">
      <w:rPr>
        <w:rFonts w:cs="Times New Roman"/>
      </w:rPr>
      <w:tblPr/>
      <w:tcPr>
        <w:tcBorders>
          <w:top w:val="nil"/>
          <w:left w:val="single" w:sz="18" w:space="0" w:color="FFFFFF"/>
          <w:bottom w:val="nil"/>
          <w:right w:val="nil"/>
          <w:insideH w:val="nil"/>
          <w:insideV w:val="nil"/>
          <w:tl2br w:val="nil"/>
          <w:tr2bl w:val="nil"/>
        </w:tcBorders>
        <w:shd w:val="clear" w:color="auto" w:fill="776E51"/>
      </w:tcPr>
    </w:tblStylePr>
    <w:tblStylePr w:type="band1Vert">
      <w:rPr>
        <w:rFonts w:cs="Times New Roman"/>
      </w:rPr>
      <w:tblPr/>
      <w:tcPr>
        <w:tcBorders>
          <w:top w:val="nil"/>
          <w:left w:val="nil"/>
          <w:bottom w:val="nil"/>
          <w:right w:val="nil"/>
          <w:insideH w:val="nil"/>
          <w:insideV w:val="nil"/>
          <w:tl2br w:val="nil"/>
          <w:tr2bl w:val="nil"/>
        </w:tcBorders>
        <w:shd w:val="clear" w:color="auto" w:fill="776E51"/>
      </w:tcPr>
    </w:tblStylePr>
    <w:tblStylePr w:type="band1Horz">
      <w:rPr>
        <w:rFonts w:cs="Times New Roman"/>
      </w:rPr>
      <w:tblPr/>
      <w:tcPr>
        <w:tcBorders>
          <w:top w:val="nil"/>
          <w:left w:val="nil"/>
          <w:bottom w:val="nil"/>
          <w:right w:val="nil"/>
          <w:insideH w:val="nil"/>
          <w:insideV w:val="nil"/>
          <w:tl2br w:val="nil"/>
          <w:tr2bl w:val="nil"/>
        </w:tcBorders>
        <w:shd w:val="clear" w:color="auto" w:fill="776E51"/>
      </w:tcPr>
    </w:tblStylePr>
  </w:style>
  <w:style w:type="table" w:customStyle="1" w:styleId="1f7">
    <w:name w:val="浅色网格强调文字颜色 1"/>
    <w:basedOn w:val="a3"/>
    <w:uiPriority w:val="62"/>
    <w:qFormat/>
    <w:rPr>
      <w:rFonts w:ascii="Cambria" w:eastAsia="黑体" w:hAnsi="Cambria"/>
    </w:rPr>
    <w:tblPr>
      <w:tblInd w:w="0" w:type="dxa"/>
      <w:tblBorders>
        <w:top w:val="single" w:sz="8" w:space="0" w:color="7E97AD"/>
        <w:left w:val="single" w:sz="8" w:space="0" w:color="7E97AD"/>
        <w:bottom w:val="single" w:sz="8" w:space="0" w:color="7E97AD"/>
        <w:right w:val="single" w:sz="8" w:space="0" w:color="7E97AD"/>
        <w:insideH w:val="single" w:sz="8" w:space="0" w:color="7E97AD"/>
        <w:insideV w:val="single" w:sz="8" w:space="0" w:color="7E97AD"/>
      </w:tblBorders>
      <w:tblCellMar>
        <w:top w:w="0" w:type="dxa"/>
        <w:left w:w="108" w:type="dxa"/>
        <w:bottom w:w="0" w:type="dxa"/>
        <w:right w:w="108" w:type="dxa"/>
      </w:tblCellMar>
    </w:tblPr>
    <w:tblStylePr w:type="firstRow">
      <w:pPr>
        <w:spacing w:before="0" w:after="0"/>
      </w:pPr>
      <w:rPr>
        <w:rFonts w:ascii="Calibri" w:eastAsia="宋体" w:hAnsi="Calibri" w:cs="Arial"/>
        <w:b/>
        <w:bCs/>
      </w:rPr>
      <w:tblPr/>
      <w:tcPr>
        <w:tcBorders>
          <w:top w:val="single" w:sz="8" w:space="0" w:color="7E97AD"/>
          <w:left w:val="single" w:sz="8" w:space="0" w:color="7E97AD"/>
          <w:bottom w:val="single" w:sz="18" w:space="0" w:color="7E97AD"/>
          <w:right w:val="single" w:sz="8" w:space="0" w:color="7E97AD"/>
          <w:insideH w:val="nil"/>
          <w:insideV w:val="nil"/>
          <w:tl2br w:val="nil"/>
          <w:tr2bl w:val="nil"/>
        </w:tcBorders>
      </w:tcPr>
    </w:tblStylePr>
    <w:tblStylePr w:type="lastRow">
      <w:pPr>
        <w:spacing w:before="0" w:after="0"/>
      </w:pPr>
      <w:rPr>
        <w:rFonts w:ascii="Calibri" w:eastAsia="宋体" w:hAnsi="Calibri" w:cs="Arial"/>
        <w:b/>
        <w:bCs/>
      </w:rPr>
      <w:tblPr/>
      <w:tcPr>
        <w:tcBorders>
          <w:top w:val="double" w:sz="6" w:space="0" w:color="7E97AD"/>
          <w:left w:val="single" w:sz="8" w:space="0" w:color="7E97AD"/>
          <w:bottom w:val="single" w:sz="8" w:space="0" w:color="7E97AD"/>
          <w:right w:val="single" w:sz="8" w:space="0" w:color="7E97AD"/>
          <w:insideH w:val="nil"/>
          <w:insideV w:val="nil"/>
          <w:tl2br w:val="nil"/>
          <w:tr2bl w:val="nil"/>
        </w:tcBorders>
      </w:tcPr>
    </w:tblStylePr>
    <w:tblStylePr w:type="firstCol">
      <w:rPr>
        <w:rFonts w:ascii="Calibri" w:eastAsia="宋体" w:hAnsi="Calibri" w:cs="Arial"/>
        <w:b/>
        <w:bCs/>
      </w:rPr>
    </w:tblStylePr>
    <w:tblStylePr w:type="lastCol">
      <w:rPr>
        <w:rFonts w:ascii="Calibri" w:eastAsia="宋体" w:hAnsi="Calibri" w:cs="Arial"/>
        <w:b/>
        <w:bCs/>
      </w:rPr>
      <w:tblPr/>
      <w:tcPr>
        <w:tcBorders>
          <w:top w:val="single" w:sz="8" w:space="0" w:color="7E97AD"/>
          <w:left w:val="single" w:sz="8" w:space="0" w:color="7E97AD"/>
          <w:bottom w:val="single" w:sz="8" w:space="0" w:color="7E97AD"/>
          <w:right w:val="single" w:sz="8" w:space="0" w:color="7E97AD"/>
          <w:insideH w:val="nil"/>
          <w:insideV w:val="nil"/>
          <w:tl2br w:val="nil"/>
          <w:tr2bl w:val="nil"/>
        </w:tcBorders>
      </w:tcPr>
    </w:tblStylePr>
    <w:tblStylePr w:type="band1Vert">
      <w:rPr>
        <w:rFonts w:cs="Times New Roman"/>
      </w:rPr>
      <w:tblPr/>
      <w:tcPr>
        <w:tcBorders>
          <w:top w:val="single" w:sz="8" w:space="0" w:color="7E97AD"/>
          <w:left w:val="single" w:sz="8" w:space="0" w:color="7E97AD"/>
          <w:bottom w:val="single" w:sz="8" w:space="0" w:color="7E97AD"/>
          <w:right w:val="single" w:sz="8" w:space="0" w:color="7E97AD"/>
          <w:insideH w:val="nil"/>
          <w:insideV w:val="nil"/>
          <w:tl2br w:val="nil"/>
          <w:tr2bl w:val="nil"/>
        </w:tcBorders>
        <w:shd w:val="clear" w:color="auto" w:fill="DFE5EA"/>
      </w:tcPr>
    </w:tblStylePr>
    <w:tblStylePr w:type="band1Horz">
      <w:rPr>
        <w:rFonts w:cs="Times New Roman"/>
      </w:rPr>
      <w:tblPr/>
      <w:tcPr>
        <w:tcBorders>
          <w:top w:val="single" w:sz="8" w:space="0" w:color="7E97AD"/>
          <w:left w:val="single" w:sz="8" w:space="0" w:color="7E97AD"/>
          <w:bottom w:val="single" w:sz="8" w:space="0" w:color="7E97AD"/>
          <w:right w:val="single" w:sz="8" w:space="0" w:color="7E97AD"/>
          <w:insideH w:val="nil"/>
          <w:insideV w:val="nil"/>
          <w:tl2br w:val="nil"/>
          <w:tr2bl w:val="nil"/>
        </w:tcBorders>
        <w:shd w:val="clear" w:color="auto" w:fill="DFE5EA"/>
      </w:tcPr>
    </w:tblStylePr>
    <w:tblStylePr w:type="band2Horz">
      <w:rPr>
        <w:rFonts w:cs="Times New Roman"/>
      </w:rPr>
      <w:tblPr/>
      <w:tcPr>
        <w:tcBorders>
          <w:top w:val="single" w:sz="8" w:space="0" w:color="7E97AD"/>
          <w:left w:val="single" w:sz="8" w:space="0" w:color="7E97AD"/>
          <w:bottom w:val="single" w:sz="8" w:space="0" w:color="7E97AD"/>
          <w:right w:val="single" w:sz="8" w:space="0" w:color="7E97AD"/>
          <w:insideH w:val="nil"/>
          <w:insideV w:val="nil"/>
          <w:tl2br w:val="nil"/>
          <w:tr2bl w:val="nil"/>
        </w:tcBorders>
      </w:tcPr>
    </w:tblStylePr>
  </w:style>
  <w:style w:type="table" w:customStyle="1" w:styleId="2fa">
    <w:name w:val="浅色网格强调文字颜色 2"/>
    <w:basedOn w:val="a3"/>
    <w:uiPriority w:val="62"/>
    <w:qFormat/>
    <w:rPr>
      <w:rFonts w:ascii="Cambria" w:eastAsia="黑体" w:hAnsi="Cambria"/>
    </w:rPr>
    <w:tblPr>
      <w:tblInd w:w="0" w:type="dxa"/>
      <w:tblBorders>
        <w:top w:val="single" w:sz="8" w:space="0" w:color="CC8E60"/>
        <w:left w:val="single" w:sz="8" w:space="0" w:color="CC8E60"/>
        <w:bottom w:val="single" w:sz="8" w:space="0" w:color="CC8E60"/>
        <w:right w:val="single" w:sz="8" w:space="0" w:color="CC8E60"/>
        <w:insideH w:val="single" w:sz="8" w:space="0" w:color="CC8E60"/>
        <w:insideV w:val="single" w:sz="8" w:space="0" w:color="CC8E60"/>
      </w:tblBorders>
      <w:tblCellMar>
        <w:top w:w="0" w:type="dxa"/>
        <w:left w:w="108" w:type="dxa"/>
        <w:bottom w:w="0" w:type="dxa"/>
        <w:right w:w="108" w:type="dxa"/>
      </w:tblCellMar>
    </w:tblPr>
    <w:tblStylePr w:type="firstRow">
      <w:pPr>
        <w:spacing w:before="0" w:after="0"/>
      </w:pPr>
      <w:rPr>
        <w:rFonts w:ascii="Calibri" w:eastAsia="宋体" w:hAnsi="Calibri" w:cs="Arial"/>
        <w:b/>
        <w:bCs/>
      </w:rPr>
      <w:tblPr/>
      <w:tcPr>
        <w:tcBorders>
          <w:top w:val="single" w:sz="8" w:space="0" w:color="CC8E60"/>
          <w:left w:val="single" w:sz="8" w:space="0" w:color="CC8E60"/>
          <w:bottom w:val="single" w:sz="18" w:space="0" w:color="CC8E60"/>
          <w:right w:val="single" w:sz="8" w:space="0" w:color="CC8E60"/>
          <w:insideH w:val="nil"/>
          <w:insideV w:val="nil"/>
          <w:tl2br w:val="nil"/>
          <w:tr2bl w:val="nil"/>
        </w:tcBorders>
      </w:tcPr>
    </w:tblStylePr>
    <w:tblStylePr w:type="lastRow">
      <w:pPr>
        <w:spacing w:before="0" w:after="0"/>
      </w:pPr>
      <w:rPr>
        <w:rFonts w:ascii="Calibri" w:eastAsia="宋体" w:hAnsi="Calibri" w:cs="Arial"/>
        <w:b/>
        <w:bCs/>
      </w:rPr>
      <w:tblPr/>
      <w:tcPr>
        <w:tcBorders>
          <w:top w:val="double" w:sz="6" w:space="0" w:color="CC8E60"/>
          <w:left w:val="single" w:sz="8" w:space="0" w:color="CC8E60"/>
          <w:bottom w:val="single" w:sz="8" w:space="0" w:color="CC8E60"/>
          <w:right w:val="single" w:sz="8" w:space="0" w:color="CC8E60"/>
          <w:insideH w:val="nil"/>
          <w:insideV w:val="nil"/>
          <w:tl2br w:val="nil"/>
          <w:tr2bl w:val="nil"/>
        </w:tcBorders>
      </w:tcPr>
    </w:tblStylePr>
    <w:tblStylePr w:type="firstCol">
      <w:rPr>
        <w:rFonts w:ascii="Calibri" w:eastAsia="宋体" w:hAnsi="Calibri" w:cs="Arial"/>
        <w:b/>
        <w:bCs/>
      </w:rPr>
    </w:tblStylePr>
    <w:tblStylePr w:type="lastCol">
      <w:rPr>
        <w:rFonts w:ascii="Calibri" w:eastAsia="宋体" w:hAnsi="Calibri" w:cs="Arial"/>
        <w:b/>
        <w:bCs/>
      </w:rPr>
      <w:tblPr/>
      <w:tcPr>
        <w:tcBorders>
          <w:top w:val="single" w:sz="8" w:space="0" w:color="CC8E60"/>
          <w:left w:val="single" w:sz="8" w:space="0" w:color="CC8E60"/>
          <w:bottom w:val="single" w:sz="8" w:space="0" w:color="CC8E60"/>
          <w:right w:val="single" w:sz="8" w:space="0" w:color="CC8E60"/>
          <w:insideH w:val="nil"/>
          <w:insideV w:val="nil"/>
          <w:tl2br w:val="nil"/>
          <w:tr2bl w:val="nil"/>
        </w:tcBorders>
      </w:tcPr>
    </w:tblStylePr>
    <w:tblStylePr w:type="band1Vert">
      <w:rPr>
        <w:rFonts w:cs="Times New Roman"/>
      </w:rPr>
      <w:tblPr/>
      <w:tcPr>
        <w:tcBorders>
          <w:top w:val="single" w:sz="8" w:space="0" w:color="CC8E60"/>
          <w:left w:val="single" w:sz="8" w:space="0" w:color="CC8E60"/>
          <w:bottom w:val="single" w:sz="8" w:space="0" w:color="CC8E60"/>
          <w:right w:val="single" w:sz="8" w:space="0" w:color="CC8E60"/>
          <w:insideH w:val="nil"/>
          <w:insideV w:val="nil"/>
          <w:tl2br w:val="nil"/>
          <w:tr2bl w:val="nil"/>
        </w:tcBorders>
        <w:shd w:val="clear" w:color="auto" w:fill="F2E2D7"/>
      </w:tcPr>
    </w:tblStylePr>
    <w:tblStylePr w:type="band1Horz">
      <w:rPr>
        <w:rFonts w:cs="Times New Roman"/>
      </w:rPr>
      <w:tblPr/>
      <w:tcPr>
        <w:tcBorders>
          <w:top w:val="single" w:sz="8" w:space="0" w:color="CC8E60"/>
          <w:left w:val="single" w:sz="8" w:space="0" w:color="CC8E60"/>
          <w:bottom w:val="single" w:sz="8" w:space="0" w:color="CC8E60"/>
          <w:right w:val="single" w:sz="8" w:space="0" w:color="CC8E60"/>
          <w:insideH w:val="nil"/>
          <w:insideV w:val="nil"/>
          <w:tl2br w:val="nil"/>
          <w:tr2bl w:val="nil"/>
        </w:tcBorders>
        <w:shd w:val="clear" w:color="auto" w:fill="F2E2D7"/>
      </w:tcPr>
    </w:tblStylePr>
    <w:tblStylePr w:type="band2Horz">
      <w:rPr>
        <w:rFonts w:cs="Times New Roman"/>
      </w:rPr>
      <w:tblPr/>
      <w:tcPr>
        <w:tcBorders>
          <w:top w:val="single" w:sz="8" w:space="0" w:color="CC8E60"/>
          <w:left w:val="single" w:sz="8" w:space="0" w:color="CC8E60"/>
          <w:bottom w:val="single" w:sz="8" w:space="0" w:color="CC8E60"/>
          <w:right w:val="single" w:sz="8" w:space="0" w:color="CC8E60"/>
          <w:insideH w:val="nil"/>
          <w:insideV w:val="nil"/>
          <w:tl2br w:val="nil"/>
          <w:tr2bl w:val="nil"/>
        </w:tcBorders>
      </w:tcPr>
    </w:tblStylePr>
  </w:style>
  <w:style w:type="table" w:customStyle="1" w:styleId="3f4">
    <w:name w:val="浅色网格强调文字颜色 3"/>
    <w:basedOn w:val="a3"/>
    <w:uiPriority w:val="62"/>
    <w:qFormat/>
    <w:rPr>
      <w:rFonts w:ascii="Cambria" w:eastAsia="黑体" w:hAnsi="Cambria"/>
    </w:rPr>
    <w:tblPr>
      <w:tblInd w:w="0" w:type="dxa"/>
      <w:tblBorders>
        <w:top w:val="single" w:sz="8" w:space="0" w:color="7A6A60"/>
        <w:left w:val="single" w:sz="8" w:space="0" w:color="7A6A60"/>
        <w:bottom w:val="single" w:sz="8" w:space="0" w:color="7A6A60"/>
        <w:right w:val="single" w:sz="8" w:space="0" w:color="7A6A60"/>
        <w:insideH w:val="single" w:sz="8" w:space="0" w:color="7A6A60"/>
        <w:insideV w:val="single" w:sz="8" w:space="0" w:color="7A6A60"/>
      </w:tblBorders>
      <w:tblCellMar>
        <w:top w:w="0" w:type="dxa"/>
        <w:left w:w="108" w:type="dxa"/>
        <w:bottom w:w="0" w:type="dxa"/>
        <w:right w:w="108" w:type="dxa"/>
      </w:tblCellMar>
    </w:tblPr>
    <w:tblStylePr w:type="firstRow">
      <w:pPr>
        <w:spacing w:before="0" w:after="0"/>
      </w:pPr>
      <w:rPr>
        <w:rFonts w:ascii="Calibri" w:eastAsia="宋体" w:hAnsi="Calibri" w:cs="Arial"/>
        <w:b/>
        <w:bCs/>
      </w:rPr>
      <w:tblPr/>
      <w:tcPr>
        <w:tcBorders>
          <w:top w:val="single" w:sz="8" w:space="0" w:color="7A6A60"/>
          <w:left w:val="single" w:sz="8" w:space="0" w:color="7A6A60"/>
          <w:bottom w:val="single" w:sz="18" w:space="0" w:color="7A6A60"/>
          <w:right w:val="single" w:sz="8" w:space="0" w:color="7A6A60"/>
          <w:insideH w:val="nil"/>
          <w:insideV w:val="nil"/>
          <w:tl2br w:val="nil"/>
          <w:tr2bl w:val="nil"/>
        </w:tcBorders>
      </w:tcPr>
    </w:tblStylePr>
    <w:tblStylePr w:type="lastRow">
      <w:pPr>
        <w:spacing w:before="0" w:after="0"/>
      </w:pPr>
      <w:rPr>
        <w:rFonts w:ascii="Calibri" w:eastAsia="宋体" w:hAnsi="Calibri" w:cs="Arial"/>
        <w:b/>
        <w:bCs/>
      </w:rPr>
      <w:tblPr/>
      <w:tcPr>
        <w:tcBorders>
          <w:top w:val="double" w:sz="6" w:space="0" w:color="7A6A60"/>
          <w:left w:val="single" w:sz="8" w:space="0" w:color="7A6A60"/>
          <w:bottom w:val="single" w:sz="8" w:space="0" w:color="7A6A60"/>
          <w:right w:val="single" w:sz="8" w:space="0" w:color="7A6A60"/>
          <w:insideH w:val="nil"/>
          <w:insideV w:val="nil"/>
          <w:tl2br w:val="nil"/>
          <w:tr2bl w:val="nil"/>
        </w:tcBorders>
      </w:tcPr>
    </w:tblStylePr>
    <w:tblStylePr w:type="firstCol">
      <w:rPr>
        <w:rFonts w:ascii="Calibri" w:eastAsia="宋体" w:hAnsi="Calibri" w:cs="Arial"/>
        <w:b/>
        <w:bCs/>
      </w:rPr>
    </w:tblStylePr>
    <w:tblStylePr w:type="lastCol">
      <w:rPr>
        <w:rFonts w:ascii="Calibri" w:eastAsia="宋体" w:hAnsi="Calibri" w:cs="Arial"/>
        <w:b/>
        <w:bCs/>
      </w:rPr>
      <w:tblPr/>
      <w:tcPr>
        <w:tcBorders>
          <w:top w:val="single" w:sz="8" w:space="0" w:color="7A6A60"/>
          <w:left w:val="single" w:sz="8" w:space="0" w:color="7A6A60"/>
          <w:bottom w:val="single" w:sz="8" w:space="0" w:color="7A6A60"/>
          <w:right w:val="single" w:sz="8" w:space="0" w:color="7A6A60"/>
          <w:insideH w:val="nil"/>
          <w:insideV w:val="nil"/>
          <w:tl2br w:val="nil"/>
          <w:tr2bl w:val="nil"/>
        </w:tcBorders>
      </w:tcPr>
    </w:tblStylePr>
    <w:tblStylePr w:type="band1Vert">
      <w:rPr>
        <w:rFonts w:cs="Times New Roman"/>
      </w:rPr>
      <w:tblPr/>
      <w:tcPr>
        <w:tcBorders>
          <w:top w:val="single" w:sz="8" w:space="0" w:color="7A6A60"/>
          <w:left w:val="single" w:sz="8" w:space="0" w:color="7A6A60"/>
          <w:bottom w:val="single" w:sz="8" w:space="0" w:color="7A6A60"/>
          <w:right w:val="single" w:sz="8" w:space="0" w:color="7A6A60"/>
          <w:insideH w:val="nil"/>
          <w:insideV w:val="nil"/>
          <w:tl2br w:val="nil"/>
          <w:tr2bl w:val="nil"/>
        </w:tcBorders>
        <w:shd w:val="clear" w:color="auto" w:fill="DFD9D6"/>
      </w:tcPr>
    </w:tblStylePr>
    <w:tblStylePr w:type="band1Horz">
      <w:rPr>
        <w:rFonts w:cs="Times New Roman"/>
      </w:rPr>
      <w:tblPr/>
      <w:tcPr>
        <w:tcBorders>
          <w:top w:val="single" w:sz="8" w:space="0" w:color="7A6A60"/>
          <w:left w:val="single" w:sz="8" w:space="0" w:color="7A6A60"/>
          <w:bottom w:val="single" w:sz="8" w:space="0" w:color="7A6A60"/>
          <w:right w:val="single" w:sz="8" w:space="0" w:color="7A6A60"/>
          <w:insideH w:val="nil"/>
          <w:insideV w:val="nil"/>
          <w:tl2br w:val="nil"/>
          <w:tr2bl w:val="nil"/>
        </w:tcBorders>
        <w:shd w:val="clear" w:color="auto" w:fill="DFD9D6"/>
      </w:tcPr>
    </w:tblStylePr>
    <w:tblStylePr w:type="band2Horz">
      <w:rPr>
        <w:rFonts w:cs="Times New Roman"/>
      </w:rPr>
      <w:tblPr/>
      <w:tcPr>
        <w:tcBorders>
          <w:top w:val="single" w:sz="8" w:space="0" w:color="7A6A60"/>
          <w:left w:val="single" w:sz="8" w:space="0" w:color="7A6A60"/>
          <w:bottom w:val="single" w:sz="8" w:space="0" w:color="7A6A60"/>
          <w:right w:val="single" w:sz="8" w:space="0" w:color="7A6A60"/>
          <w:insideH w:val="nil"/>
          <w:insideV w:val="nil"/>
          <w:tl2br w:val="nil"/>
          <w:tr2bl w:val="nil"/>
        </w:tcBorders>
      </w:tcPr>
    </w:tblStylePr>
  </w:style>
  <w:style w:type="table" w:customStyle="1" w:styleId="4e">
    <w:name w:val="浅色网格强调文字颜色 4"/>
    <w:basedOn w:val="a3"/>
    <w:uiPriority w:val="62"/>
    <w:qFormat/>
    <w:rPr>
      <w:rFonts w:ascii="Cambria" w:eastAsia="黑体" w:hAnsi="Cambria"/>
    </w:rPr>
    <w:tblPr>
      <w:tblInd w:w="0" w:type="dxa"/>
      <w:tblBorders>
        <w:top w:val="single" w:sz="8" w:space="0" w:color="B4936D"/>
        <w:left w:val="single" w:sz="8" w:space="0" w:color="B4936D"/>
        <w:bottom w:val="single" w:sz="8" w:space="0" w:color="B4936D"/>
        <w:right w:val="single" w:sz="8" w:space="0" w:color="B4936D"/>
        <w:insideH w:val="single" w:sz="8" w:space="0" w:color="B4936D"/>
        <w:insideV w:val="single" w:sz="8" w:space="0" w:color="B4936D"/>
      </w:tblBorders>
      <w:tblCellMar>
        <w:top w:w="0" w:type="dxa"/>
        <w:left w:w="108" w:type="dxa"/>
        <w:bottom w:w="0" w:type="dxa"/>
        <w:right w:w="108" w:type="dxa"/>
      </w:tblCellMar>
    </w:tblPr>
    <w:tblStylePr w:type="firstRow">
      <w:pPr>
        <w:spacing w:before="0" w:after="0"/>
      </w:pPr>
      <w:rPr>
        <w:rFonts w:ascii="Calibri" w:eastAsia="宋体" w:hAnsi="Calibri" w:cs="Arial"/>
        <w:b/>
        <w:bCs/>
      </w:rPr>
      <w:tblPr/>
      <w:tcPr>
        <w:tcBorders>
          <w:top w:val="single" w:sz="8" w:space="0" w:color="B4936D"/>
          <w:left w:val="single" w:sz="8" w:space="0" w:color="B4936D"/>
          <w:bottom w:val="single" w:sz="18" w:space="0" w:color="B4936D"/>
          <w:right w:val="single" w:sz="8" w:space="0" w:color="B4936D"/>
          <w:insideH w:val="nil"/>
          <w:insideV w:val="nil"/>
          <w:tl2br w:val="nil"/>
          <w:tr2bl w:val="nil"/>
        </w:tcBorders>
      </w:tcPr>
    </w:tblStylePr>
    <w:tblStylePr w:type="lastRow">
      <w:pPr>
        <w:spacing w:before="0" w:after="0"/>
      </w:pPr>
      <w:rPr>
        <w:rFonts w:ascii="Calibri" w:eastAsia="宋体" w:hAnsi="Calibri" w:cs="Arial"/>
        <w:b/>
        <w:bCs/>
      </w:rPr>
      <w:tblPr/>
      <w:tcPr>
        <w:tcBorders>
          <w:top w:val="double" w:sz="6" w:space="0" w:color="B4936D"/>
          <w:left w:val="single" w:sz="8" w:space="0" w:color="B4936D"/>
          <w:bottom w:val="single" w:sz="8" w:space="0" w:color="B4936D"/>
          <w:right w:val="single" w:sz="8" w:space="0" w:color="B4936D"/>
          <w:insideH w:val="nil"/>
          <w:insideV w:val="nil"/>
          <w:tl2br w:val="nil"/>
          <w:tr2bl w:val="nil"/>
        </w:tcBorders>
      </w:tcPr>
    </w:tblStylePr>
    <w:tblStylePr w:type="firstCol">
      <w:rPr>
        <w:rFonts w:ascii="Calibri" w:eastAsia="宋体" w:hAnsi="Calibri" w:cs="Arial"/>
        <w:b/>
        <w:bCs/>
      </w:rPr>
    </w:tblStylePr>
    <w:tblStylePr w:type="lastCol">
      <w:rPr>
        <w:rFonts w:ascii="Calibri" w:eastAsia="宋体" w:hAnsi="Calibri" w:cs="Arial"/>
        <w:b/>
        <w:bCs/>
      </w:rPr>
      <w:tblPr/>
      <w:tcPr>
        <w:tcBorders>
          <w:top w:val="single" w:sz="8" w:space="0" w:color="B4936D"/>
          <w:left w:val="single" w:sz="8" w:space="0" w:color="B4936D"/>
          <w:bottom w:val="single" w:sz="8" w:space="0" w:color="B4936D"/>
          <w:right w:val="single" w:sz="8" w:space="0" w:color="B4936D"/>
          <w:insideH w:val="nil"/>
          <w:insideV w:val="nil"/>
          <w:tl2br w:val="nil"/>
          <w:tr2bl w:val="nil"/>
        </w:tcBorders>
      </w:tcPr>
    </w:tblStylePr>
    <w:tblStylePr w:type="band1Vert">
      <w:rPr>
        <w:rFonts w:cs="Times New Roman"/>
      </w:rPr>
      <w:tblPr/>
      <w:tcPr>
        <w:tcBorders>
          <w:top w:val="single" w:sz="8" w:space="0" w:color="B4936D"/>
          <w:left w:val="single" w:sz="8" w:space="0" w:color="B4936D"/>
          <w:bottom w:val="single" w:sz="8" w:space="0" w:color="B4936D"/>
          <w:right w:val="single" w:sz="8" w:space="0" w:color="B4936D"/>
          <w:insideH w:val="nil"/>
          <w:insideV w:val="nil"/>
          <w:tl2br w:val="nil"/>
          <w:tr2bl w:val="nil"/>
        </w:tcBorders>
        <w:shd w:val="clear" w:color="auto" w:fill="ECE4DA"/>
      </w:tcPr>
    </w:tblStylePr>
    <w:tblStylePr w:type="band1Horz">
      <w:rPr>
        <w:rFonts w:cs="Times New Roman"/>
      </w:rPr>
      <w:tblPr/>
      <w:tcPr>
        <w:tcBorders>
          <w:top w:val="single" w:sz="8" w:space="0" w:color="B4936D"/>
          <w:left w:val="single" w:sz="8" w:space="0" w:color="B4936D"/>
          <w:bottom w:val="single" w:sz="8" w:space="0" w:color="B4936D"/>
          <w:right w:val="single" w:sz="8" w:space="0" w:color="B4936D"/>
          <w:insideH w:val="nil"/>
          <w:insideV w:val="nil"/>
          <w:tl2br w:val="nil"/>
          <w:tr2bl w:val="nil"/>
        </w:tcBorders>
        <w:shd w:val="clear" w:color="auto" w:fill="ECE4DA"/>
      </w:tcPr>
    </w:tblStylePr>
    <w:tblStylePr w:type="band2Horz">
      <w:rPr>
        <w:rFonts w:cs="Times New Roman"/>
      </w:rPr>
      <w:tblPr/>
      <w:tcPr>
        <w:tcBorders>
          <w:top w:val="single" w:sz="8" w:space="0" w:color="B4936D"/>
          <w:left w:val="single" w:sz="8" w:space="0" w:color="B4936D"/>
          <w:bottom w:val="single" w:sz="8" w:space="0" w:color="B4936D"/>
          <w:right w:val="single" w:sz="8" w:space="0" w:color="B4936D"/>
          <w:insideH w:val="nil"/>
          <w:insideV w:val="nil"/>
          <w:tl2br w:val="nil"/>
          <w:tr2bl w:val="nil"/>
        </w:tcBorders>
      </w:tcPr>
    </w:tblStylePr>
  </w:style>
  <w:style w:type="table" w:customStyle="1" w:styleId="5d">
    <w:name w:val="浅色网格强调文字颜色 5"/>
    <w:basedOn w:val="a3"/>
    <w:uiPriority w:val="62"/>
    <w:qFormat/>
    <w:rPr>
      <w:rFonts w:ascii="Cambria" w:eastAsia="黑体" w:hAnsi="Cambria"/>
    </w:rPr>
    <w:tblPr>
      <w:tblInd w:w="0" w:type="dxa"/>
      <w:tblBorders>
        <w:top w:val="single" w:sz="8" w:space="0" w:color="67787B"/>
        <w:left w:val="single" w:sz="8" w:space="0" w:color="67787B"/>
        <w:bottom w:val="single" w:sz="8" w:space="0" w:color="67787B"/>
        <w:right w:val="single" w:sz="8" w:space="0" w:color="67787B"/>
        <w:insideH w:val="single" w:sz="8" w:space="0" w:color="67787B"/>
        <w:insideV w:val="single" w:sz="8" w:space="0" w:color="67787B"/>
      </w:tblBorders>
      <w:tblCellMar>
        <w:top w:w="0" w:type="dxa"/>
        <w:left w:w="108" w:type="dxa"/>
        <w:bottom w:w="0" w:type="dxa"/>
        <w:right w:w="108" w:type="dxa"/>
      </w:tblCellMar>
    </w:tblPr>
    <w:tblStylePr w:type="firstRow">
      <w:pPr>
        <w:spacing w:before="0" w:after="0"/>
      </w:pPr>
      <w:rPr>
        <w:rFonts w:ascii="Calibri" w:eastAsia="宋体" w:hAnsi="Calibri" w:cs="Arial"/>
        <w:b/>
        <w:bCs/>
      </w:rPr>
      <w:tblPr/>
      <w:tcPr>
        <w:tcBorders>
          <w:top w:val="single" w:sz="8" w:space="0" w:color="67787B"/>
          <w:left w:val="single" w:sz="8" w:space="0" w:color="67787B"/>
          <w:bottom w:val="single" w:sz="18" w:space="0" w:color="67787B"/>
          <w:right w:val="single" w:sz="8" w:space="0" w:color="67787B"/>
          <w:insideH w:val="nil"/>
          <w:insideV w:val="nil"/>
          <w:tl2br w:val="nil"/>
          <w:tr2bl w:val="nil"/>
        </w:tcBorders>
      </w:tcPr>
    </w:tblStylePr>
    <w:tblStylePr w:type="lastRow">
      <w:pPr>
        <w:spacing w:before="0" w:after="0"/>
      </w:pPr>
      <w:rPr>
        <w:rFonts w:ascii="Calibri" w:eastAsia="宋体" w:hAnsi="Calibri" w:cs="Arial"/>
        <w:b/>
        <w:bCs/>
      </w:rPr>
      <w:tblPr/>
      <w:tcPr>
        <w:tcBorders>
          <w:top w:val="double" w:sz="6" w:space="0" w:color="67787B"/>
          <w:left w:val="single" w:sz="8" w:space="0" w:color="67787B"/>
          <w:bottom w:val="single" w:sz="8" w:space="0" w:color="67787B"/>
          <w:right w:val="single" w:sz="8" w:space="0" w:color="67787B"/>
          <w:insideH w:val="nil"/>
          <w:insideV w:val="nil"/>
          <w:tl2br w:val="nil"/>
          <w:tr2bl w:val="nil"/>
        </w:tcBorders>
      </w:tcPr>
    </w:tblStylePr>
    <w:tblStylePr w:type="firstCol">
      <w:rPr>
        <w:rFonts w:ascii="Calibri" w:eastAsia="宋体" w:hAnsi="Calibri" w:cs="Arial"/>
        <w:b/>
        <w:bCs/>
      </w:rPr>
    </w:tblStylePr>
    <w:tblStylePr w:type="lastCol">
      <w:rPr>
        <w:rFonts w:ascii="Calibri" w:eastAsia="宋体" w:hAnsi="Calibri" w:cs="Arial"/>
        <w:b/>
        <w:bCs/>
      </w:rPr>
      <w:tblPr/>
      <w:tcPr>
        <w:tcBorders>
          <w:top w:val="single" w:sz="8" w:space="0" w:color="67787B"/>
          <w:left w:val="single" w:sz="8" w:space="0" w:color="67787B"/>
          <w:bottom w:val="single" w:sz="8" w:space="0" w:color="67787B"/>
          <w:right w:val="single" w:sz="8" w:space="0" w:color="67787B"/>
          <w:insideH w:val="nil"/>
          <w:insideV w:val="nil"/>
          <w:tl2br w:val="nil"/>
          <w:tr2bl w:val="nil"/>
        </w:tcBorders>
      </w:tcPr>
    </w:tblStylePr>
    <w:tblStylePr w:type="band1Vert">
      <w:rPr>
        <w:rFonts w:cs="Times New Roman"/>
      </w:rPr>
      <w:tblPr/>
      <w:tcPr>
        <w:tcBorders>
          <w:top w:val="single" w:sz="8" w:space="0" w:color="67787B"/>
          <w:left w:val="single" w:sz="8" w:space="0" w:color="67787B"/>
          <w:bottom w:val="single" w:sz="8" w:space="0" w:color="67787B"/>
          <w:right w:val="single" w:sz="8" w:space="0" w:color="67787B"/>
          <w:insideH w:val="nil"/>
          <w:insideV w:val="nil"/>
          <w:tl2br w:val="nil"/>
          <w:tr2bl w:val="nil"/>
        </w:tcBorders>
        <w:shd w:val="clear" w:color="auto" w:fill="D8DEDF"/>
      </w:tcPr>
    </w:tblStylePr>
    <w:tblStylePr w:type="band1Horz">
      <w:rPr>
        <w:rFonts w:cs="Times New Roman"/>
      </w:rPr>
      <w:tblPr/>
      <w:tcPr>
        <w:tcBorders>
          <w:top w:val="single" w:sz="8" w:space="0" w:color="67787B"/>
          <w:left w:val="single" w:sz="8" w:space="0" w:color="67787B"/>
          <w:bottom w:val="single" w:sz="8" w:space="0" w:color="67787B"/>
          <w:right w:val="single" w:sz="8" w:space="0" w:color="67787B"/>
          <w:insideH w:val="nil"/>
          <w:insideV w:val="nil"/>
          <w:tl2br w:val="nil"/>
          <w:tr2bl w:val="nil"/>
        </w:tcBorders>
        <w:shd w:val="clear" w:color="auto" w:fill="D8DEDF"/>
      </w:tcPr>
    </w:tblStylePr>
    <w:tblStylePr w:type="band2Horz">
      <w:rPr>
        <w:rFonts w:cs="Times New Roman"/>
      </w:rPr>
      <w:tblPr/>
      <w:tcPr>
        <w:tcBorders>
          <w:top w:val="single" w:sz="8" w:space="0" w:color="67787B"/>
          <w:left w:val="single" w:sz="8" w:space="0" w:color="67787B"/>
          <w:bottom w:val="single" w:sz="8" w:space="0" w:color="67787B"/>
          <w:right w:val="single" w:sz="8" w:space="0" w:color="67787B"/>
          <w:insideH w:val="nil"/>
          <w:insideV w:val="nil"/>
          <w:tl2br w:val="nil"/>
          <w:tr2bl w:val="nil"/>
        </w:tcBorders>
      </w:tcPr>
    </w:tblStylePr>
  </w:style>
  <w:style w:type="table" w:customStyle="1" w:styleId="68">
    <w:name w:val="浅色网格强调文字颜色 6"/>
    <w:basedOn w:val="a3"/>
    <w:uiPriority w:val="62"/>
    <w:qFormat/>
    <w:rPr>
      <w:rFonts w:ascii="Cambria" w:eastAsia="黑体" w:hAnsi="Cambria"/>
    </w:rPr>
    <w:tblPr>
      <w:tblInd w:w="0" w:type="dxa"/>
      <w:tblBorders>
        <w:top w:val="single" w:sz="8" w:space="0" w:color="9D936F"/>
        <w:left w:val="single" w:sz="8" w:space="0" w:color="9D936F"/>
        <w:bottom w:val="single" w:sz="8" w:space="0" w:color="9D936F"/>
        <w:right w:val="single" w:sz="8" w:space="0" w:color="9D936F"/>
        <w:insideH w:val="single" w:sz="8" w:space="0" w:color="9D936F"/>
        <w:insideV w:val="single" w:sz="8" w:space="0" w:color="9D936F"/>
      </w:tblBorders>
      <w:tblCellMar>
        <w:top w:w="0" w:type="dxa"/>
        <w:left w:w="108" w:type="dxa"/>
        <w:bottom w:w="0" w:type="dxa"/>
        <w:right w:w="108" w:type="dxa"/>
      </w:tblCellMar>
    </w:tblPr>
    <w:tblStylePr w:type="firstRow">
      <w:pPr>
        <w:spacing w:before="0" w:after="0"/>
      </w:pPr>
      <w:rPr>
        <w:rFonts w:ascii="Calibri" w:eastAsia="宋体" w:hAnsi="Calibri" w:cs="Arial"/>
        <w:b/>
        <w:bCs/>
      </w:rPr>
      <w:tblPr/>
      <w:tcPr>
        <w:tcBorders>
          <w:top w:val="single" w:sz="8" w:space="0" w:color="9D936F"/>
          <w:left w:val="single" w:sz="8" w:space="0" w:color="9D936F"/>
          <w:bottom w:val="single" w:sz="18" w:space="0" w:color="9D936F"/>
          <w:right w:val="single" w:sz="8" w:space="0" w:color="9D936F"/>
          <w:insideH w:val="nil"/>
          <w:insideV w:val="nil"/>
          <w:tl2br w:val="nil"/>
          <w:tr2bl w:val="nil"/>
        </w:tcBorders>
      </w:tcPr>
    </w:tblStylePr>
    <w:tblStylePr w:type="lastRow">
      <w:pPr>
        <w:spacing w:before="0" w:after="0"/>
      </w:pPr>
      <w:rPr>
        <w:rFonts w:ascii="Calibri" w:eastAsia="宋体" w:hAnsi="Calibri" w:cs="Arial"/>
        <w:b/>
        <w:bCs/>
      </w:rPr>
      <w:tblPr/>
      <w:tcPr>
        <w:tcBorders>
          <w:top w:val="double" w:sz="6" w:space="0" w:color="9D936F"/>
          <w:left w:val="single" w:sz="8" w:space="0" w:color="9D936F"/>
          <w:bottom w:val="single" w:sz="8" w:space="0" w:color="9D936F"/>
          <w:right w:val="single" w:sz="8" w:space="0" w:color="9D936F"/>
          <w:insideH w:val="nil"/>
          <w:insideV w:val="nil"/>
          <w:tl2br w:val="nil"/>
          <w:tr2bl w:val="nil"/>
        </w:tcBorders>
      </w:tcPr>
    </w:tblStylePr>
    <w:tblStylePr w:type="firstCol">
      <w:rPr>
        <w:rFonts w:ascii="Calibri" w:eastAsia="宋体" w:hAnsi="Calibri" w:cs="Arial"/>
        <w:b/>
        <w:bCs/>
      </w:rPr>
    </w:tblStylePr>
    <w:tblStylePr w:type="lastCol">
      <w:rPr>
        <w:rFonts w:ascii="Calibri" w:eastAsia="宋体" w:hAnsi="Calibri" w:cs="Arial"/>
        <w:b/>
        <w:bCs/>
      </w:rPr>
      <w:tblPr/>
      <w:tcPr>
        <w:tcBorders>
          <w:top w:val="single" w:sz="8" w:space="0" w:color="9D936F"/>
          <w:left w:val="single" w:sz="8" w:space="0" w:color="9D936F"/>
          <w:bottom w:val="single" w:sz="8" w:space="0" w:color="9D936F"/>
          <w:right w:val="single" w:sz="8" w:space="0" w:color="9D936F"/>
          <w:insideH w:val="nil"/>
          <w:insideV w:val="nil"/>
          <w:tl2br w:val="nil"/>
          <w:tr2bl w:val="nil"/>
        </w:tcBorders>
      </w:tcPr>
    </w:tblStylePr>
    <w:tblStylePr w:type="band1Vert">
      <w:rPr>
        <w:rFonts w:cs="Times New Roman"/>
      </w:rPr>
      <w:tblPr/>
      <w:tcPr>
        <w:tcBorders>
          <w:top w:val="single" w:sz="8" w:space="0" w:color="9D936F"/>
          <w:left w:val="single" w:sz="8" w:space="0" w:color="9D936F"/>
          <w:bottom w:val="single" w:sz="8" w:space="0" w:color="9D936F"/>
          <w:right w:val="single" w:sz="8" w:space="0" w:color="9D936F"/>
          <w:insideH w:val="nil"/>
          <w:insideV w:val="nil"/>
          <w:tl2br w:val="nil"/>
          <w:tr2bl w:val="nil"/>
        </w:tcBorders>
        <w:shd w:val="clear" w:color="auto" w:fill="E6E4DB"/>
      </w:tcPr>
    </w:tblStylePr>
    <w:tblStylePr w:type="band1Horz">
      <w:rPr>
        <w:rFonts w:cs="Times New Roman"/>
      </w:rPr>
      <w:tblPr/>
      <w:tcPr>
        <w:tcBorders>
          <w:top w:val="single" w:sz="8" w:space="0" w:color="9D936F"/>
          <w:left w:val="single" w:sz="8" w:space="0" w:color="9D936F"/>
          <w:bottom w:val="single" w:sz="8" w:space="0" w:color="9D936F"/>
          <w:right w:val="single" w:sz="8" w:space="0" w:color="9D936F"/>
          <w:insideH w:val="nil"/>
          <w:insideV w:val="nil"/>
          <w:tl2br w:val="nil"/>
          <w:tr2bl w:val="nil"/>
        </w:tcBorders>
        <w:shd w:val="clear" w:color="auto" w:fill="E6E4DB"/>
      </w:tcPr>
    </w:tblStylePr>
    <w:tblStylePr w:type="band2Horz">
      <w:rPr>
        <w:rFonts w:cs="Times New Roman"/>
      </w:rPr>
      <w:tblPr/>
      <w:tcPr>
        <w:tcBorders>
          <w:top w:val="single" w:sz="8" w:space="0" w:color="9D936F"/>
          <w:left w:val="single" w:sz="8" w:space="0" w:color="9D936F"/>
          <w:bottom w:val="single" w:sz="8" w:space="0" w:color="9D936F"/>
          <w:right w:val="single" w:sz="8" w:space="0" w:color="9D936F"/>
          <w:insideH w:val="nil"/>
          <w:insideV w:val="nil"/>
          <w:tl2br w:val="nil"/>
          <w:tr2bl w:val="nil"/>
        </w:tcBorders>
      </w:tcPr>
    </w:tblStylePr>
  </w:style>
  <w:style w:type="table" w:customStyle="1" w:styleId="1f8">
    <w:name w:val="浅色列表强调文字颜色 1"/>
    <w:basedOn w:val="a3"/>
    <w:uiPriority w:val="61"/>
    <w:qFormat/>
    <w:rPr>
      <w:rFonts w:ascii="Cambria" w:eastAsia="黑体" w:hAnsi="Cambria"/>
    </w:rPr>
    <w:tblPr>
      <w:tblInd w:w="0" w:type="dxa"/>
      <w:tblBorders>
        <w:top w:val="single" w:sz="8" w:space="0" w:color="7E97AD"/>
        <w:left w:val="single" w:sz="8" w:space="0" w:color="7E97AD"/>
        <w:bottom w:val="single" w:sz="8" w:space="0" w:color="7E97AD"/>
        <w:right w:val="single" w:sz="8" w:space="0" w:color="7E97A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7E97AD"/>
      </w:tcPr>
    </w:tblStylePr>
    <w:tblStylePr w:type="lastRow">
      <w:pPr>
        <w:spacing w:before="0" w:after="0"/>
      </w:pPr>
      <w:rPr>
        <w:rFonts w:cs="Times New Roman"/>
        <w:b/>
        <w:bCs/>
      </w:rPr>
      <w:tblPr/>
      <w:tcPr>
        <w:tcBorders>
          <w:top w:val="double" w:sz="6" w:space="0" w:color="7E97AD"/>
          <w:left w:val="single" w:sz="8" w:space="0" w:color="7E97AD"/>
          <w:bottom w:val="single" w:sz="8" w:space="0" w:color="7E97AD"/>
          <w:right w:val="single" w:sz="8" w:space="0" w:color="7E97AD"/>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7E97AD"/>
          <w:left w:val="single" w:sz="8" w:space="0" w:color="7E97AD"/>
          <w:bottom w:val="single" w:sz="8" w:space="0" w:color="7E97AD"/>
          <w:right w:val="single" w:sz="8" w:space="0" w:color="7E97AD"/>
          <w:insideH w:val="nil"/>
          <w:insideV w:val="nil"/>
          <w:tl2br w:val="nil"/>
          <w:tr2bl w:val="nil"/>
        </w:tcBorders>
      </w:tcPr>
    </w:tblStylePr>
    <w:tblStylePr w:type="band1Horz">
      <w:rPr>
        <w:rFonts w:cs="Times New Roman"/>
      </w:rPr>
      <w:tblPr/>
      <w:tcPr>
        <w:tcBorders>
          <w:top w:val="single" w:sz="8" w:space="0" w:color="7E97AD"/>
          <w:left w:val="single" w:sz="8" w:space="0" w:color="7E97AD"/>
          <w:bottom w:val="single" w:sz="8" w:space="0" w:color="7E97AD"/>
          <w:right w:val="single" w:sz="8" w:space="0" w:color="7E97AD"/>
          <w:insideH w:val="nil"/>
          <w:insideV w:val="nil"/>
          <w:tl2br w:val="nil"/>
          <w:tr2bl w:val="nil"/>
        </w:tcBorders>
      </w:tcPr>
    </w:tblStylePr>
  </w:style>
  <w:style w:type="table" w:customStyle="1" w:styleId="2fb">
    <w:name w:val="浅色列表强调文字颜色 2"/>
    <w:basedOn w:val="a3"/>
    <w:uiPriority w:val="61"/>
    <w:qFormat/>
    <w:rPr>
      <w:rFonts w:ascii="Cambria" w:eastAsia="黑体" w:hAnsi="Cambria"/>
    </w:rPr>
    <w:tblPr>
      <w:tblInd w:w="0" w:type="dxa"/>
      <w:tblBorders>
        <w:top w:val="single" w:sz="8" w:space="0" w:color="CC8E60"/>
        <w:left w:val="single" w:sz="8" w:space="0" w:color="CC8E60"/>
        <w:bottom w:val="single" w:sz="8" w:space="0" w:color="CC8E60"/>
        <w:right w:val="single" w:sz="8" w:space="0" w:color="CC8E60"/>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C8E60"/>
      </w:tcPr>
    </w:tblStylePr>
    <w:tblStylePr w:type="lastRow">
      <w:pPr>
        <w:spacing w:before="0" w:after="0"/>
      </w:pPr>
      <w:rPr>
        <w:rFonts w:cs="Times New Roman"/>
        <w:b/>
        <w:bCs/>
      </w:rPr>
      <w:tblPr/>
      <w:tcPr>
        <w:tcBorders>
          <w:top w:val="double" w:sz="6" w:space="0" w:color="CC8E60"/>
          <w:left w:val="single" w:sz="8" w:space="0" w:color="CC8E60"/>
          <w:bottom w:val="single" w:sz="8" w:space="0" w:color="CC8E60"/>
          <w:right w:val="single" w:sz="8" w:space="0" w:color="CC8E60"/>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C8E60"/>
          <w:left w:val="single" w:sz="8" w:space="0" w:color="CC8E60"/>
          <w:bottom w:val="single" w:sz="8" w:space="0" w:color="CC8E60"/>
          <w:right w:val="single" w:sz="8" w:space="0" w:color="CC8E60"/>
          <w:insideH w:val="nil"/>
          <w:insideV w:val="nil"/>
          <w:tl2br w:val="nil"/>
          <w:tr2bl w:val="nil"/>
        </w:tcBorders>
      </w:tcPr>
    </w:tblStylePr>
    <w:tblStylePr w:type="band1Horz">
      <w:rPr>
        <w:rFonts w:cs="Times New Roman"/>
      </w:rPr>
      <w:tblPr/>
      <w:tcPr>
        <w:tcBorders>
          <w:top w:val="single" w:sz="8" w:space="0" w:color="CC8E60"/>
          <w:left w:val="single" w:sz="8" w:space="0" w:color="CC8E60"/>
          <w:bottom w:val="single" w:sz="8" w:space="0" w:color="CC8E60"/>
          <w:right w:val="single" w:sz="8" w:space="0" w:color="CC8E60"/>
          <w:insideH w:val="nil"/>
          <w:insideV w:val="nil"/>
          <w:tl2br w:val="nil"/>
          <w:tr2bl w:val="nil"/>
        </w:tcBorders>
      </w:tcPr>
    </w:tblStylePr>
  </w:style>
  <w:style w:type="table" w:customStyle="1" w:styleId="3f5">
    <w:name w:val="浅色列表强调文字颜色 3"/>
    <w:basedOn w:val="a3"/>
    <w:uiPriority w:val="61"/>
    <w:qFormat/>
    <w:rPr>
      <w:rFonts w:ascii="Cambria" w:eastAsia="黑体" w:hAnsi="Cambria"/>
    </w:rPr>
    <w:tblPr>
      <w:tblInd w:w="0" w:type="dxa"/>
      <w:tblBorders>
        <w:top w:val="single" w:sz="8" w:space="0" w:color="7A6A60"/>
        <w:left w:val="single" w:sz="8" w:space="0" w:color="7A6A60"/>
        <w:bottom w:val="single" w:sz="8" w:space="0" w:color="7A6A60"/>
        <w:right w:val="single" w:sz="8" w:space="0" w:color="7A6A60"/>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7A6A60"/>
      </w:tcPr>
    </w:tblStylePr>
    <w:tblStylePr w:type="lastRow">
      <w:pPr>
        <w:spacing w:before="0" w:after="0"/>
      </w:pPr>
      <w:rPr>
        <w:rFonts w:cs="Times New Roman"/>
        <w:b/>
        <w:bCs/>
      </w:rPr>
      <w:tblPr/>
      <w:tcPr>
        <w:tcBorders>
          <w:top w:val="double" w:sz="6" w:space="0" w:color="7A6A60"/>
          <w:left w:val="single" w:sz="8" w:space="0" w:color="7A6A60"/>
          <w:bottom w:val="single" w:sz="8" w:space="0" w:color="7A6A60"/>
          <w:right w:val="single" w:sz="8" w:space="0" w:color="7A6A60"/>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7A6A60"/>
          <w:left w:val="single" w:sz="8" w:space="0" w:color="7A6A60"/>
          <w:bottom w:val="single" w:sz="8" w:space="0" w:color="7A6A60"/>
          <w:right w:val="single" w:sz="8" w:space="0" w:color="7A6A60"/>
          <w:insideH w:val="nil"/>
          <w:insideV w:val="nil"/>
          <w:tl2br w:val="nil"/>
          <w:tr2bl w:val="nil"/>
        </w:tcBorders>
      </w:tcPr>
    </w:tblStylePr>
    <w:tblStylePr w:type="band1Horz">
      <w:rPr>
        <w:rFonts w:cs="Times New Roman"/>
      </w:rPr>
      <w:tblPr/>
      <w:tcPr>
        <w:tcBorders>
          <w:top w:val="single" w:sz="8" w:space="0" w:color="7A6A60"/>
          <w:left w:val="single" w:sz="8" w:space="0" w:color="7A6A60"/>
          <w:bottom w:val="single" w:sz="8" w:space="0" w:color="7A6A60"/>
          <w:right w:val="single" w:sz="8" w:space="0" w:color="7A6A60"/>
          <w:insideH w:val="nil"/>
          <w:insideV w:val="nil"/>
          <w:tl2br w:val="nil"/>
          <w:tr2bl w:val="nil"/>
        </w:tcBorders>
      </w:tcPr>
    </w:tblStylePr>
  </w:style>
  <w:style w:type="table" w:customStyle="1" w:styleId="4f">
    <w:name w:val="浅色列表强调文字颜色 4"/>
    <w:basedOn w:val="a3"/>
    <w:uiPriority w:val="61"/>
    <w:qFormat/>
    <w:rPr>
      <w:rFonts w:ascii="Cambria" w:eastAsia="黑体" w:hAnsi="Cambria"/>
    </w:rPr>
    <w:tblPr>
      <w:tblInd w:w="0" w:type="dxa"/>
      <w:tblBorders>
        <w:top w:val="single" w:sz="8" w:space="0" w:color="B4936D"/>
        <w:left w:val="single" w:sz="8" w:space="0" w:color="B4936D"/>
        <w:bottom w:val="single" w:sz="8" w:space="0" w:color="B4936D"/>
        <w:right w:val="single" w:sz="8" w:space="0" w:color="B4936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B4936D"/>
      </w:tcPr>
    </w:tblStylePr>
    <w:tblStylePr w:type="lastRow">
      <w:pPr>
        <w:spacing w:before="0" w:after="0"/>
      </w:pPr>
      <w:rPr>
        <w:rFonts w:cs="Times New Roman"/>
        <w:b/>
        <w:bCs/>
      </w:rPr>
      <w:tblPr/>
      <w:tcPr>
        <w:tcBorders>
          <w:top w:val="double" w:sz="6" w:space="0" w:color="B4936D"/>
          <w:left w:val="single" w:sz="8" w:space="0" w:color="B4936D"/>
          <w:bottom w:val="single" w:sz="8" w:space="0" w:color="B4936D"/>
          <w:right w:val="single" w:sz="8" w:space="0" w:color="B4936D"/>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B4936D"/>
          <w:left w:val="single" w:sz="8" w:space="0" w:color="B4936D"/>
          <w:bottom w:val="single" w:sz="8" w:space="0" w:color="B4936D"/>
          <w:right w:val="single" w:sz="8" w:space="0" w:color="B4936D"/>
          <w:insideH w:val="nil"/>
          <w:insideV w:val="nil"/>
          <w:tl2br w:val="nil"/>
          <w:tr2bl w:val="nil"/>
        </w:tcBorders>
      </w:tcPr>
    </w:tblStylePr>
    <w:tblStylePr w:type="band1Horz">
      <w:rPr>
        <w:rFonts w:cs="Times New Roman"/>
      </w:rPr>
      <w:tblPr/>
      <w:tcPr>
        <w:tcBorders>
          <w:top w:val="single" w:sz="8" w:space="0" w:color="B4936D"/>
          <w:left w:val="single" w:sz="8" w:space="0" w:color="B4936D"/>
          <w:bottom w:val="single" w:sz="8" w:space="0" w:color="B4936D"/>
          <w:right w:val="single" w:sz="8" w:space="0" w:color="B4936D"/>
          <w:insideH w:val="nil"/>
          <w:insideV w:val="nil"/>
          <w:tl2br w:val="nil"/>
          <w:tr2bl w:val="nil"/>
        </w:tcBorders>
      </w:tcPr>
    </w:tblStylePr>
  </w:style>
  <w:style w:type="table" w:customStyle="1" w:styleId="5e">
    <w:name w:val="浅色列表强调文字颜色 5"/>
    <w:basedOn w:val="a3"/>
    <w:uiPriority w:val="61"/>
    <w:qFormat/>
    <w:rPr>
      <w:rFonts w:ascii="Cambria" w:eastAsia="黑体" w:hAnsi="Cambria"/>
    </w:rPr>
    <w:tblPr>
      <w:tblInd w:w="0" w:type="dxa"/>
      <w:tblBorders>
        <w:top w:val="single" w:sz="8" w:space="0" w:color="67787B"/>
        <w:left w:val="single" w:sz="8" w:space="0" w:color="67787B"/>
        <w:bottom w:val="single" w:sz="8" w:space="0" w:color="67787B"/>
        <w:right w:val="single" w:sz="8" w:space="0" w:color="67787B"/>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67787B"/>
      </w:tcPr>
    </w:tblStylePr>
    <w:tblStylePr w:type="lastRow">
      <w:pPr>
        <w:spacing w:before="0" w:after="0"/>
      </w:pPr>
      <w:rPr>
        <w:rFonts w:cs="Times New Roman"/>
        <w:b/>
        <w:bCs/>
      </w:rPr>
      <w:tblPr/>
      <w:tcPr>
        <w:tcBorders>
          <w:top w:val="double" w:sz="6" w:space="0" w:color="67787B"/>
          <w:left w:val="single" w:sz="8" w:space="0" w:color="67787B"/>
          <w:bottom w:val="single" w:sz="8" w:space="0" w:color="67787B"/>
          <w:right w:val="single" w:sz="8" w:space="0" w:color="67787B"/>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67787B"/>
          <w:left w:val="single" w:sz="8" w:space="0" w:color="67787B"/>
          <w:bottom w:val="single" w:sz="8" w:space="0" w:color="67787B"/>
          <w:right w:val="single" w:sz="8" w:space="0" w:color="67787B"/>
          <w:insideH w:val="nil"/>
          <w:insideV w:val="nil"/>
          <w:tl2br w:val="nil"/>
          <w:tr2bl w:val="nil"/>
        </w:tcBorders>
      </w:tcPr>
    </w:tblStylePr>
    <w:tblStylePr w:type="band1Horz">
      <w:rPr>
        <w:rFonts w:cs="Times New Roman"/>
      </w:rPr>
      <w:tblPr/>
      <w:tcPr>
        <w:tcBorders>
          <w:top w:val="single" w:sz="8" w:space="0" w:color="67787B"/>
          <w:left w:val="single" w:sz="8" w:space="0" w:color="67787B"/>
          <w:bottom w:val="single" w:sz="8" w:space="0" w:color="67787B"/>
          <w:right w:val="single" w:sz="8" w:space="0" w:color="67787B"/>
          <w:insideH w:val="nil"/>
          <w:insideV w:val="nil"/>
          <w:tl2br w:val="nil"/>
          <w:tr2bl w:val="nil"/>
        </w:tcBorders>
      </w:tcPr>
    </w:tblStylePr>
  </w:style>
  <w:style w:type="table" w:customStyle="1" w:styleId="69">
    <w:name w:val="浅色列表强调文字颜色 6"/>
    <w:basedOn w:val="a3"/>
    <w:uiPriority w:val="61"/>
    <w:qFormat/>
    <w:rPr>
      <w:rFonts w:ascii="Cambria" w:eastAsia="黑体" w:hAnsi="Cambria"/>
    </w:rPr>
    <w:tblPr>
      <w:tblInd w:w="0" w:type="dxa"/>
      <w:tblBorders>
        <w:top w:val="single" w:sz="8" w:space="0" w:color="9D936F"/>
        <w:left w:val="single" w:sz="8" w:space="0" w:color="9D936F"/>
        <w:bottom w:val="single" w:sz="8" w:space="0" w:color="9D936F"/>
        <w:right w:val="single" w:sz="8" w:space="0" w:color="9D936F"/>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9D936F"/>
      </w:tcPr>
    </w:tblStylePr>
    <w:tblStylePr w:type="lastRow">
      <w:pPr>
        <w:spacing w:before="0" w:after="0"/>
      </w:pPr>
      <w:rPr>
        <w:rFonts w:cs="Times New Roman"/>
        <w:b/>
        <w:bCs/>
      </w:rPr>
      <w:tblPr/>
      <w:tcPr>
        <w:tcBorders>
          <w:top w:val="double" w:sz="6" w:space="0" w:color="9D936F"/>
          <w:left w:val="single" w:sz="8" w:space="0" w:color="9D936F"/>
          <w:bottom w:val="single" w:sz="8" w:space="0" w:color="9D936F"/>
          <w:right w:val="single" w:sz="8" w:space="0" w:color="9D936F"/>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D936F"/>
          <w:left w:val="single" w:sz="8" w:space="0" w:color="9D936F"/>
          <w:bottom w:val="single" w:sz="8" w:space="0" w:color="9D936F"/>
          <w:right w:val="single" w:sz="8" w:space="0" w:color="9D936F"/>
          <w:insideH w:val="nil"/>
          <w:insideV w:val="nil"/>
          <w:tl2br w:val="nil"/>
          <w:tr2bl w:val="nil"/>
        </w:tcBorders>
      </w:tcPr>
    </w:tblStylePr>
    <w:tblStylePr w:type="band1Horz">
      <w:rPr>
        <w:rFonts w:cs="Times New Roman"/>
      </w:rPr>
      <w:tblPr/>
      <w:tcPr>
        <w:tcBorders>
          <w:top w:val="single" w:sz="8" w:space="0" w:color="9D936F"/>
          <w:left w:val="single" w:sz="8" w:space="0" w:color="9D936F"/>
          <w:bottom w:val="single" w:sz="8" w:space="0" w:color="9D936F"/>
          <w:right w:val="single" w:sz="8" w:space="0" w:color="9D936F"/>
          <w:insideH w:val="nil"/>
          <w:insideV w:val="nil"/>
          <w:tl2br w:val="nil"/>
          <w:tr2bl w:val="nil"/>
        </w:tcBorders>
      </w:tcPr>
    </w:tblStylePr>
  </w:style>
  <w:style w:type="table" w:customStyle="1" w:styleId="1f9">
    <w:name w:val="浅色底纹强调文字颜色 1"/>
    <w:basedOn w:val="a3"/>
    <w:uiPriority w:val="60"/>
    <w:qFormat/>
    <w:rPr>
      <w:rFonts w:ascii="Cambria" w:eastAsia="黑体" w:hAnsi="Cambria"/>
      <w:color w:val="577188"/>
    </w:rPr>
    <w:tblPr>
      <w:tblInd w:w="0" w:type="dxa"/>
      <w:tblBorders>
        <w:top w:val="single" w:sz="8" w:space="0" w:color="7E97AD"/>
        <w:bottom w:val="single" w:sz="8" w:space="0" w:color="7E97A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7E97AD"/>
          <w:left w:val="nil"/>
          <w:bottom w:val="single" w:sz="8" w:space="0" w:color="7E97AD"/>
          <w:right w:val="nil"/>
          <w:insideH w:val="nil"/>
          <w:insideV w:val="nil"/>
          <w:tl2br w:val="nil"/>
          <w:tr2bl w:val="nil"/>
        </w:tcBorders>
      </w:tcPr>
    </w:tblStylePr>
    <w:tblStylePr w:type="lastRow">
      <w:pPr>
        <w:spacing w:before="0" w:after="0"/>
      </w:pPr>
      <w:rPr>
        <w:rFonts w:cs="Times New Roman"/>
        <w:b/>
        <w:bCs/>
      </w:rPr>
      <w:tblPr/>
      <w:tcPr>
        <w:tcBorders>
          <w:top w:val="single" w:sz="8" w:space="0" w:color="7E97AD"/>
          <w:left w:val="nil"/>
          <w:bottom w:val="single" w:sz="8" w:space="0" w:color="7E97AD"/>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DFE5EA"/>
      </w:tcPr>
    </w:tblStylePr>
    <w:tblStylePr w:type="band1Horz">
      <w:rPr>
        <w:rFonts w:cs="Times New Roman"/>
      </w:rPr>
      <w:tblPr/>
      <w:tcPr>
        <w:tcBorders>
          <w:top w:val="nil"/>
          <w:left w:val="nil"/>
          <w:bottom w:val="nil"/>
          <w:right w:val="nil"/>
          <w:insideH w:val="nil"/>
          <w:insideV w:val="nil"/>
          <w:tl2br w:val="nil"/>
          <w:tr2bl w:val="nil"/>
        </w:tcBorders>
        <w:shd w:val="clear" w:color="auto" w:fill="DFE5EA"/>
      </w:tcPr>
    </w:tblStylePr>
  </w:style>
  <w:style w:type="table" w:customStyle="1" w:styleId="2fc">
    <w:name w:val="浅色底纹强调文字颜色 2"/>
    <w:basedOn w:val="a3"/>
    <w:uiPriority w:val="60"/>
    <w:qFormat/>
    <w:rPr>
      <w:rFonts w:ascii="Cambria" w:eastAsia="黑体" w:hAnsi="Cambria"/>
      <w:color w:val="AA6736"/>
    </w:rPr>
    <w:tblPr>
      <w:tblInd w:w="0" w:type="dxa"/>
      <w:tblBorders>
        <w:top w:val="single" w:sz="8" w:space="0" w:color="CC8E60"/>
        <w:bottom w:val="single" w:sz="8" w:space="0" w:color="CC8E6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C8E60"/>
          <w:left w:val="nil"/>
          <w:bottom w:val="single" w:sz="8" w:space="0" w:color="CC8E60"/>
          <w:right w:val="nil"/>
          <w:insideH w:val="nil"/>
          <w:insideV w:val="nil"/>
          <w:tl2br w:val="nil"/>
          <w:tr2bl w:val="nil"/>
        </w:tcBorders>
      </w:tcPr>
    </w:tblStylePr>
    <w:tblStylePr w:type="lastRow">
      <w:pPr>
        <w:spacing w:before="0" w:after="0"/>
      </w:pPr>
      <w:rPr>
        <w:rFonts w:cs="Times New Roman"/>
        <w:b/>
        <w:bCs/>
      </w:rPr>
      <w:tblPr/>
      <w:tcPr>
        <w:tcBorders>
          <w:top w:val="single" w:sz="8" w:space="0" w:color="CC8E60"/>
          <w:left w:val="nil"/>
          <w:bottom w:val="single" w:sz="8" w:space="0" w:color="CC8E60"/>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F2E2D7"/>
      </w:tcPr>
    </w:tblStylePr>
    <w:tblStylePr w:type="band1Horz">
      <w:rPr>
        <w:rFonts w:cs="Times New Roman"/>
      </w:rPr>
      <w:tblPr/>
      <w:tcPr>
        <w:tcBorders>
          <w:top w:val="nil"/>
          <w:left w:val="nil"/>
          <w:bottom w:val="nil"/>
          <w:right w:val="nil"/>
          <w:insideH w:val="nil"/>
          <w:insideV w:val="nil"/>
          <w:tl2br w:val="nil"/>
          <w:tr2bl w:val="nil"/>
        </w:tcBorders>
        <w:shd w:val="clear" w:color="auto" w:fill="F2E2D7"/>
      </w:tcPr>
    </w:tblStylePr>
  </w:style>
  <w:style w:type="table" w:customStyle="1" w:styleId="3f6">
    <w:name w:val="浅色底纹强调文字颜色 3"/>
    <w:basedOn w:val="a3"/>
    <w:uiPriority w:val="60"/>
    <w:qFormat/>
    <w:rPr>
      <w:rFonts w:ascii="Cambria" w:eastAsia="黑体" w:hAnsi="Cambria"/>
      <w:color w:val="5B4F47"/>
    </w:rPr>
    <w:tblPr>
      <w:tblInd w:w="0" w:type="dxa"/>
      <w:tblBorders>
        <w:top w:val="single" w:sz="8" w:space="0" w:color="7A6A60"/>
        <w:bottom w:val="single" w:sz="8" w:space="0" w:color="7A6A6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7A6A60"/>
          <w:left w:val="nil"/>
          <w:bottom w:val="single" w:sz="8" w:space="0" w:color="7A6A60"/>
          <w:right w:val="nil"/>
          <w:insideH w:val="nil"/>
          <w:insideV w:val="nil"/>
          <w:tl2br w:val="nil"/>
          <w:tr2bl w:val="nil"/>
        </w:tcBorders>
      </w:tcPr>
    </w:tblStylePr>
    <w:tblStylePr w:type="lastRow">
      <w:pPr>
        <w:spacing w:before="0" w:after="0"/>
      </w:pPr>
      <w:rPr>
        <w:rFonts w:cs="Times New Roman"/>
        <w:b/>
        <w:bCs/>
      </w:rPr>
      <w:tblPr/>
      <w:tcPr>
        <w:tcBorders>
          <w:top w:val="single" w:sz="8" w:space="0" w:color="7A6A60"/>
          <w:left w:val="nil"/>
          <w:bottom w:val="single" w:sz="8" w:space="0" w:color="7A6A60"/>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DFD9D6"/>
      </w:tcPr>
    </w:tblStylePr>
    <w:tblStylePr w:type="band1Horz">
      <w:rPr>
        <w:rFonts w:cs="Times New Roman"/>
      </w:rPr>
      <w:tblPr/>
      <w:tcPr>
        <w:tcBorders>
          <w:top w:val="nil"/>
          <w:left w:val="nil"/>
          <w:bottom w:val="nil"/>
          <w:right w:val="nil"/>
          <w:insideH w:val="nil"/>
          <w:insideV w:val="nil"/>
          <w:tl2br w:val="nil"/>
          <w:tr2bl w:val="nil"/>
        </w:tcBorders>
        <w:shd w:val="clear" w:color="auto" w:fill="DFD9D6"/>
      </w:tcPr>
    </w:tblStylePr>
  </w:style>
  <w:style w:type="table" w:customStyle="1" w:styleId="4f0">
    <w:name w:val="浅色底纹强调文字颜色 4"/>
    <w:basedOn w:val="a3"/>
    <w:uiPriority w:val="60"/>
    <w:qFormat/>
    <w:rPr>
      <w:rFonts w:ascii="Cambria" w:eastAsia="黑体" w:hAnsi="Cambria"/>
      <w:color w:val="8E6E49"/>
    </w:rPr>
    <w:tblPr>
      <w:tblInd w:w="0" w:type="dxa"/>
      <w:tblBorders>
        <w:top w:val="single" w:sz="8" w:space="0" w:color="B4936D"/>
        <w:bottom w:val="single" w:sz="8" w:space="0" w:color="B4936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B4936D"/>
          <w:left w:val="nil"/>
          <w:bottom w:val="single" w:sz="8" w:space="0" w:color="B4936D"/>
          <w:right w:val="nil"/>
          <w:insideH w:val="nil"/>
          <w:insideV w:val="nil"/>
          <w:tl2br w:val="nil"/>
          <w:tr2bl w:val="nil"/>
        </w:tcBorders>
      </w:tcPr>
    </w:tblStylePr>
    <w:tblStylePr w:type="lastRow">
      <w:pPr>
        <w:spacing w:before="0" w:after="0"/>
      </w:pPr>
      <w:rPr>
        <w:rFonts w:cs="Times New Roman"/>
        <w:b/>
        <w:bCs/>
      </w:rPr>
      <w:tblPr/>
      <w:tcPr>
        <w:tcBorders>
          <w:top w:val="single" w:sz="8" w:space="0" w:color="B4936D"/>
          <w:left w:val="nil"/>
          <w:bottom w:val="single" w:sz="8" w:space="0" w:color="B4936D"/>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ECE4DA"/>
      </w:tcPr>
    </w:tblStylePr>
    <w:tblStylePr w:type="band1Horz">
      <w:rPr>
        <w:rFonts w:cs="Times New Roman"/>
      </w:rPr>
      <w:tblPr/>
      <w:tcPr>
        <w:tcBorders>
          <w:top w:val="nil"/>
          <w:left w:val="nil"/>
          <w:bottom w:val="nil"/>
          <w:right w:val="nil"/>
          <w:insideH w:val="nil"/>
          <w:insideV w:val="nil"/>
          <w:tl2br w:val="nil"/>
          <w:tr2bl w:val="nil"/>
        </w:tcBorders>
        <w:shd w:val="clear" w:color="auto" w:fill="ECE4DA"/>
      </w:tcPr>
    </w:tblStylePr>
  </w:style>
  <w:style w:type="table" w:customStyle="1" w:styleId="5f">
    <w:name w:val="浅色底纹强调文字颜色 5"/>
    <w:basedOn w:val="a3"/>
    <w:uiPriority w:val="60"/>
    <w:qFormat/>
    <w:rPr>
      <w:rFonts w:ascii="Cambria" w:eastAsia="黑体" w:hAnsi="Cambria"/>
      <w:color w:val="4D595B"/>
    </w:rPr>
    <w:tblPr>
      <w:tblInd w:w="0" w:type="dxa"/>
      <w:tblBorders>
        <w:top w:val="single" w:sz="8" w:space="0" w:color="67787B"/>
        <w:bottom w:val="single" w:sz="8" w:space="0" w:color="67787B"/>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67787B"/>
          <w:left w:val="nil"/>
          <w:bottom w:val="single" w:sz="8" w:space="0" w:color="67787B"/>
          <w:right w:val="nil"/>
          <w:insideH w:val="nil"/>
          <w:insideV w:val="nil"/>
          <w:tl2br w:val="nil"/>
          <w:tr2bl w:val="nil"/>
        </w:tcBorders>
      </w:tcPr>
    </w:tblStylePr>
    <w:tblStylePr w:type="lastRow">
      <w:pPr>
        <w:spacing w:before="0" w:after="0"/>
      </w:pPr>
      <w:rPr>
        <w:rFonts w:cs="Times New Roman"/>
        <w:b/>
        <w:bCs/>
      </w:rPr>
      <w:tblPr/>
      <w:tcPr>
        <w:tcBorders>
          <w:top w:val="single" w:sz="8" w:space="0" w:color="67787B"/>
          <w:left w:val="nil"/>
          <w:bottom w:val="single" w:sz="8" w:space="0" w:color="67787B"/>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D8DEDF"/>
      </w:tcPr>
    </w:tblStylePr>
    <w:tblStylePr w:type="band1Horz">
      <w:rPr>
        <w:rFonts w:cs="Times New Roman"/>
      </w:rPr>
      <w:tblPr/>
      <w:tcPr>
        <w:tcBorders>
          <w:top w:val="nil"/>
          <w:left w:val="nil"/>
          <w:bottom w:val="nil"/>
          <w:right w:val="nil"/>
          <w:insideH w:val="nil"/>
          <w:insideV w:val="nil"/>
          <w:tl2br w:val="nil"/>
          <w:tr2bl w:val="nil"/>
        </w:tcBorders>
        <w:shd w:val="clear" w:color="auto" w:fill="D8DEDF"/>
      </w:tcPr>
    </w:tblStylePr>
  </w:style>
  <w:style w:type="table" w:customStyle="1" w:styleId="6a">
    <w:name w:val="浅色底纹强调文字颜色 6"/>
    <w:basedOn w:val="a3"/>
    <w:uiPriority w:val="60"/>
    <w:qFormat/>
    <w:rPr>
      <w:rFonts w:ascii="Cambria" w:eastAsia="黑体" w:hAnsi="Cambria"/>
      <w:color w:val="776E51"/>
    </w:rPr>
    <w:tblPr>
      <w:tblInd w:w="0" w:type="dxa"/>
      <w:tblBorders>
        <w:top w:val="single" w:sz="8" w:space="0" w:color="9D936F"/>
        <w:bottom w:val="single" w:sz="8" w:space="0" w:color="9D936F"/>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9D936F"/>
          <w:left w:val="nil"/>
          <w:bottom w:val="single" w:sz="8" w:space="0" w:color="9D936F"/>
          <w:right w:val="nil"/>
          <w:insideH w:val="nil"/>
          <w:insideV w:val="nil"/>
          <w:tl2br w:val="nil"/>
          <w:tr2bl w:val="nil"/>
        </w:tcBorders>
      </w:tcPr>
    </w:tblStylePr>
    <w:tblStylePr w:type="lastRow">
      <w:pPr>
        <w:spacing w:before="0" w:after="0"/>
      </w:pPr>
      <w:rPr>
        <w:rFonts w:cs="Times New Roman"/>
        <w:b/>
        <w:bCs/>
      </w:rPr>
      <w:tblPr/>
      <w:tcPr>
        <w:tcBorders>
          <w:top w:val="single" w:sz="8" w:space="0" w:color="9D936F"/>
          <w:left w:val="nil"/>
          <w:bottom w:val="single" w:sz="8" w:space="0" w:color="9D936F"/>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E6E4DB"/>
      </w:tcPr>
    </w:tblStylePr>
    <w:tblStylePr w:type="band1Horz">
      <w:rPr>
        <w:rFonts w:cs="Times New Roman"/>
      </w:rPr>
      <w:tblPr/>
      <w:tcPr>
        <w:tcBorders>
          <w:top w:val="nil"/>
          <w:left w:val="nil"/>
          <w:bottom w:val="nil"/>
          <w:right w:val="nil"/>
          <w:insideH w:val="nil"/>
          <w:insideV w:val="nil"/>
          <w:tl2br w:val="nil"/>
          <w:tr2bl w:val="nil"/>
        </w:tcBorders>
        <w:shd w:val="clear" w:color="auto" w:fill="E6E4DB"/>
      </w:tcPr>
    </w:tblStylePr>
  </w:style>
  <w:style w:type="table" w:customStyle="1" w:styleId="110">
    <w:name w:val="中等深浅网格 1 强调文字颜色 1"/>
    <w:basedOn w:val="a3"/>
    <w:uiPriority w:val="67"/>
    <w:qFormat/>
    <w:rPr>
      <w:rFonts w:ascii="Cambria" w:eastAsia="黑体" w:hAnsi="Cambria"/>
    </w:rPr>
    <w:tblPr>
      <w:tblInd w:w="0" w:type="dxa"/>
      <w:tblBorders>
        <w:top w:val="single" w:sz="8" w:space="0" w:color="9EB0C1"/>
        <w:left w:val="single" w:sz="8" w:space="0" w:color="9EB0C1"/>
        <w:bottom w:val="single" w:sz="8" w:space="0" w:color="9EB0C1"/>
        <w:right w:val="single" w:sz="8" w:space="0" w:color="9EB0C1"/>
        <w:insideH w:val="single" w:sz="8" w:space="0" w:color="9EB0C1"/>
        <w:insideV w:val="single" w:sz="8" w:space="0" w:color="9EB0C1"/>
      </w:tblBorders>
      <w:tblCellMar>
        <w:top w:w="0" w:type="dxa"/>
        <w:left w:w="108" w:type="dxa"/>
        <w:bottom w:w="0" w:type="dxa"/>
        <w:right w:w="108" w:type="dxa"/>
      </w:tblCellMar>
    </w:tblPr>
    <w:tcPr>
      <w:shd w:val="clear" w:color="auto" w:fill="DFE5EA"/>
    </w:tcPr>
    <w:tblStylePr w:type="firstRow">
      <w:rPr>
        <w:rFonts w:cs="Times New Roman"/>
        <w:b/>
        <w:bCs/>
      </w:rPr>
    </w:tblStylePr>
    <w:tblStylePr w:type="lastRow">
      <w:rPr>
        <w:rFonts w:cs="Times New Roman"/>
        <w:b/>
        <w:bCs/>
      </w:rPr>
      <w:tblPr/>
      <w:tcPr>
        <w:tcBorders>
          <w:top w:val="single" w:sz="18" w:space="0" w:color="9EB0C1"/>
          <w:left w:val="nil"/>
          <w:bottom w:val="nil"/>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BECBD6"/>
      </w:tcPr>
    </w:tblStylePr>
    <w:tblStylePr w:type="band1Horz">
      <w:rPr>
        <w:rFonts w:cs="Times New Roman"/>
      </w:rPr>
      <w:tblPr/>
      <w:tcPr>
        <w:shd w:val="clear" w:color="auto" w:fill="BECBD6"/>
      </w:tcPr>
    </w:tblStylePr>
  </w:style>
  <w:style w:type="table" w:customStyle="1" w:styleId="120">
    <w:name w:val="中等深浅网格 1 强调文字颜色 2"/>
    <w:basedOn w:val="a3"/>
    <w:uiPriority w:val="67"/>
    <w:qFormat/>
    <w:rPr>
      <w:rFonts w:ascii="Cambria" w:eastAsia="黑体" w:hAnsi="Cambria"/>
    </w:rPr>
    <w:tblPr>
      <w:tblInd w:w="0" w:type="dxa"/>
      <w:tblBorders>
        <w:top w:val="single" w:sz="8" w:space="0" w:color="D8AA87"/>
        <w:left w:val="single" w:sz="8" w:space="0" w:color="D8AA87"/>
        <w:bottom w:val="single" w:sz="8" w:space="0" w:color="D8AA87"/>
        <w:right w:val="single" w:sz="8" w:space="0" w:color="D8AA87"/>
        <w:insideH w:val="single" w:sz="8" w:space="0" w:color="D8AA87"/>
        <w:insideV w:val="single" w:sz="8" w:space="0" w:color="D8AA87"/>
      </w:tblBorders>
      <w:tblCellMar>
        <w:top w:w="0" w:type="dxa"/>
        <w:left w:w="108" w:type="dxa"/>
        <w:bottom w:w="0" w:type="dxa"/>
        <w:right w:w="108" w:type="dxa"/>
      </w:tblCellMar>
    </w:tblPr>
    <w:tcPr>
      <w:shd w:val="clear" w:color="auto" w:fill="F2E2D7"/>
    </w:tcPr>
    <w:tblStylePr w:type="firstRow">
      <w:rPr>
        <w:rFonts w:cs="Times New Roman"/>
        <w:b/>
        <w:bCs/>
      </w:rPr>
    </w:tblStylePr>
    <w:tblStylePr w:type="lastRow">
      <w:rPr>
        <w:rFonts w:cs="Times New Roman"/>
        <w:b/>
        <w:bCs/>
      </w:rPr>
      <w:tblPr/>
      <w:tcPr>
        <w:tcBorders>
          <w:top w:val="single" w:sz="18" w:space="0" w:color="D8AA87"/>
          <w:left w:val="nil"/>
          <w:bottom w:val="nil"/>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5C6AF"/>
      </w:tcPr>
    </w:tblStylePr>
    <w:tblStylePr w:type="band1Horz">
      <w:rPr>
        <w:rFonts w:cs="Times New Roman"/>
      </w:rPr>
      <w:tblPr/>
      <w:tcPr>
        <w:shd w:val="clear" w:color="auto" w:fill="E5C6AF"/>
      </w:tcPr>
    </w:tblStylePr>
  </w:style>
  <w:style w:type="table" w:customStyle="1" w:styleId="130">
    <w:name w:val="中等深浅网格 1 强调文字颜色 3"/>
    <w:basedOn w:val="a3"/>
    <w:uiPriority w:val="67"/>
    <w:qFormat/>
    <w:rPr>
      <w:rFonts w:ascii="Cambria" w:eastAsia="黑体" w:hAnsi="Cambria"/>
    </w:rPr>
    <w:tblPr>
      <w:tblInd w:w="0" w:type="dxa"/>
      <w:tblBorders>
        <w:top w:val="single" w:sz="8" w:space="0" w:color="9E8E84"/>
        <w:left w:val="single" w:sz="8" w:space="0" w:color="9E8E84"/>
        <w:bottom w:val="single" w:sz="8" w:space="0" w:color="9E8E84"/>
        <w:right w:val="single" w:sz="8" w:space="0" w:color="9E8E84"/>
        <w:insideH w:val="single" w:sz="8" w:space="0" w:color="9E8E84"/>
        <w:insideV w:val="single" w:sz="8" w:space="0" w:color="9E8E84"/>
      </w:tblBorders>
      <w:tblCellMar>
        <w:top w:w="0" w:type="dxa"/>
        <w:left w:w="108" w:type="dxa"/>
        <w:bottom w:w="0" w:type="dxa"/>
        <w:right w:w="108" w:type="dxa"/>
      </w:tblCellMar>
    </w:tblPr>
    <w:tcPr>
      <w:shd w:val="clear" w:color="auto" w:fill="DFD9D6"/>
    </w:tcPr>
    <w:tblStylePr w:type="firstRow">
      <w:rPr>
        <w:rFonts w:cs="Times New Roman"/>
        <w:b/>
        <w:bCs/>
      </w:rPr>
    </w:tblStylePr>
    <w:tblStylePr w:type="lastRow">
      <w:rPr>
        <w:rFonts w:cs="Times New Roman"/>
        <w:b/>
        <w:bCs/>
      </w:rPr>
      <w:tblPr/>
      <w:tcPr>
        <w:tcBorders>
          <w:top w:val="single" w:sz="18" w:space="0" w:color="9E8E84"/>
          <w:left w:val="nil"/>
          <w:bottom w:val="nil"/>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BEB4AD"/>
      </w:tcPr>
    </w:tblStylePr>
    <w:tblStylePr w:type="band1Horz">
      <w:rPr>
        <w:rFonts w:cs="Times New Roman"/>
      </w:rPr>
      <w:tblPr/>
      <w:tcPr>
        <w:shd w:val="clear" w:color="auto" w:fill="BEB4AD"/>
      </w:tcPr>
    </w:tblStylePr>
  </w:style>
  <w:style w:type="table" w:customStyle="1" w:styleId="140">
    <w:name w:val="中等深浅网格 1 强调文字颜色 4"/>
    <w:basedOn w:val="a3"/>
    <w:uiPriority w:val="67"/>
    <w:qFormat/>
    <w:rPr>
      <w:rFonts w:ascii="Cambria" w:eastAsia="黑体" w:hAnsi="Cambria"/>
    </w:rPr>
    <w:tblPr>
      <w:tblInd w:w="0" w:type="dxa"/>
      <w:tblBorders>
        <w:top w:val="single" w:sz="8" w:space="0" w:color="C6AD91"/>
        <w:left w:val="single" w:sz="8" w:space="0" w:color="C6AD91"/>
        <w:bottom w:val="single" w:sz="8" w:space="0" w:color="C6AD91"/>
        <w:right w:val="single" w:sz="8" w:space="0" w:color="C6AD91"/>
        <w:insideH w:val="single" w:sz="8" w:space="0" w:color="C6AD91"/>
        <w:insideV w:val="single" w:sz="8" w:space="0" w:color="C6AD91"/>
      </w:tblBorders>
      <w:tblCellMar>
        <w:top w:w="0" w:type="dxa"/>
        <w:left w:w="108" w:type="dxa"/>
        <w:bottom w:w="0" w:type="dxa"/>
        <w:right w:w="108" w:type="dxa"/>
      </w:tblCellMar>
    </w:tblPr>
    <w:tcPr>
      <w:shd w:val="clear" w:color="auto" w:fill="ECE4DA"/>
    </w:tcPr>
    <w:tblStylePr w:type="firstRow">
      <w:rPr>
        <w:rFonts w:cs="Times New Roman"/>
        <w:b/>
        <w:bCs/>
      </w:rPr>
    </w:tblStylePr>
    <w:tblStylePr w:type="lastRow">
      <w:rPr>
        <w:rFonts w:cs="Times New Roman"/>
        <w:b/>
        <w:bCs/>
      </w:rPr>
      <w:tblPr/>
      <w:tcPr>
        <w:tcBorders>
          <w:top w:val="single" w:sz="18" w:space="0" w:color="C6AD91"/>
          <w:left w:val="nil"/>
          <w:bottom w:val="nil"/>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9C9B6"/>
      </w:tcPr>
    </w:tblStylePr>
    <w:tblStylePr w:type="band1Horz">
      <w:rPr>
        <w:rFonts w:cs="Times New Roman"/>
      </w:rPr>
      <w:tblPr/>
      <w:tcPr>
        <w:shd w:val="clear" w:color="auto" w:fill="D9C9B6"/>
      </w:tcPr>
    </w:tblStylePr>
  </w:style>
  <w:style w:type="table" w:customStyle="1" w:styleId="150">
    <w:name w:val="中等深浅网格 1 强调文字颜色 5"/>
    <w:basedOn w:val="a3"/>
    <w:uiPriority w:val="67"/>
    <w:qFormat/>
    <w:rPr>
      <w:rFonts w:ascii="Cambria" w:eastAsia="黑体" w:hAnsi="Cambria"/>
    </w:rPr>
    <w:tblPr>
      <w:tblInd w:w="0" w:type="dxa"/>
      <w:tblBorders>
        <w:top w:val="single" w:sz="8" w:space="0" w:color="8B9B9E"/>
        <w:left w:val="single" w:sz="8" w:space="0" w:color="8B9B9E"/>
        <w:bottom w:val="single" w:sz="8" w:space="0" w:color="8B9B9E"/>
        <w:right w:val="single" w:sz="8" w:space="0" w:color="8B9B9E"/>
        <w:insideH w:val="single" w:sz="8" w:space="0" w:color="8B9B9E"/>
        <w:insideV w:val="single" w:sz="8" w:space="0" w:color="8B9B9E"/>
      </w:tblBorders>
      <w:tblCellMar>
        <w:top w:w="0" w:type="dxa"/>
        <w:left w:w="108" w:type="dxa"/>
        <w:bottom w:w="0" w:type="dxa"/>
        <w:right w:w="108" w:type="dxa"/>
      </w:tblCellMar>
    </w:tblPr>
    <w:tcPr>
      <w:shd w:val="clear" w:color="auto" w:fill="D8DEDF"/>
    </w:tcPr>
    <w:tblStylePr w:type="firstRow">
      <w:rPr>
        <w:rFonts w:cs="Times New Roman"/>
        <w:b/>
        <w:bCs/>
      </w:rPr>
    </w:tblStylePr>
    <w:tblStylePr w:type="lastRow">
      <w:rPr>
        <w:rFonts w:cs="Times New Roman"/>
        <w:b/>
        <w:bCs/>
      </w:rPr>
      <w:tblPr/>
      <w:tcPr>
        <w:tcBorders>
          <w:top w:val="single" w:sz="18" w:space="0" w:color="8B9B9E"/>
          <w:left w:val="nil"/>
          <w:bottom w:val="nil"/>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B1BCBE"/>
      </w:tcPr>
    </w:tblStylePr>
    <w:tblStylePr w:type="band1Horz">
      <w:rPr>
        <w:rFonts w:cs="Times New Roman"/>
      </w:rPr>
      <w:tblPr/>
      <w:tcPr>
        <w:shd w:val="clear" w:color="auto" w:fill="B1BCBE"/>
      </w:tcPr>
    </w:tblStylePr>
  </w:style>
  <w:style w:type="table" w:customStyle="1" w:styleId="160">
    <w:name w:val="中等深浅网格 1 强调文字颜色 6"/>
    <w:basedOn w:val="a3"/>
    <w:uiPriority w:val="67"/>
    <w:qFormat/>
    <w:rPr>
      <w:rFonts w:ascii="Cambria" w:eastAsia="黑体" w:hAnsi="Cambria"/>
    </w:rPr>
    <w:tblPr>
      <w:tblInd w:w="0" w:type="dxa"/>
      <w:tblBorders>
        <w:top w:val="single" w:sz="8" w:space="0" w:color="B5AE93"/>
        <w:left w:val="single" w:sz="8" w:space="0" w:color="B5AE93"/>
        <w:bottom w:val="single" w:sz="8" w:space="0" w:color="B5AE93"/>
        <w:right w:val="single" w:sz="8" w:space="0" w:color="B5AE93"/>
        <w:insideH w:val="single" w:sz="8" w:space="0" w:color="B5AE93"/>
        <w:insideV w:val="single" w:sz="8" w:space="0" w:color="B5AE93"/>
      </w:tblBorders>
      <w:tblCellMar>
        <w:top w:w="0" w:type="dxa"/>
        <w:left w:w="108" w:type="dxa"/>
        <w:bottom w:w="0" w:type="dxa"/>
        <w:right w:w="108" w:type="dxa"/>
      </w:tblCellMar>
    </w:tblPr>
    <w:tcPr>
      <w:shd w:val="clear" w:color="auto" w:fill="E6E4DB"/>
    </w:tcPr>
    <w:tblStylePr w:type="firstRow">
      <w:rPr>
        <w:rFonts w:cs="Times New Roman"/>
        <w:b/>
        <w:bCs/>
      </w:rPr>
    </w:tblStylePr>
    <w:tblStylePr w:type="lastRow">
      <w:rPr>
        <w:rFonts w:cs="Times New Roman"/>
        <w:b/>
        <w:bCs/>
      </w:rPr>
      <w:tblPr/>
      <w:tcPr>
        <w:tcBorders>
          <w:top w:val="single" w:sz="18" w:space="0" w:color="B5AE93"/>
          <w:left w:val="nil"/>
          <w:bottom w:val="nil"/>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EC9B7"/>
      </w:tcPr>
    </w:tblStylePr>
    <w:tblStylePr w:type="band1Horz">
      <w:rPr>
        <w:rFonts w:cs="Times New Roman"/>
      </w:rPr>
      <w:tblPr/>
      <w:tcPr>
        <w:shd w:val="clear" w:color="auto" w:fill="CEC9B7"/>
      </w:tcPr>
    </w:tblStylePr>
  </w:style>
  <w:style w:type="table" w:customStyle="1" w:styleId="210">
    <w:name w:val="中等深浅网格 2 强调文字颜色 1"/>
    <w:basedOn w:val="a3"/>
    <w:uiPriority w:val="68"/>
    <w:qFormat/>
    <w:rPr>
      <w:rFonts w:ascii="Calibri" w:hAnsi="Calibri" w:cs="Arial"/>
      <w:color w:val="000000"/>
    </w:rPr>
    <w:tblPr>
      <w:tblInd w:w="0" w:type="dxa"/>
      <w:tblBorders>
        <w:top w:val="single" w:sz="8" w:space="0" w:color="7E97AD"/>
        <w:left w:val="single" w:sz="8" w:space="0" w:color="7E97AD"/>
        <w:bottom w:val="single" w:sz="8" w:space="0" w:color="7E97AD"/>
        <w:right w:val="single" w:sz="8" w:space="0" w:color="7E97AD"/>
        <w:insideH w:val="single" w:sz="8" w:space="0" w:color="7E97AD"/>
        <w:insideV w:val="single" w:sz="8" w:space="0" w:color="7E97AD"/>
      </w:tblBorders>
      <w:tblCellMar>
        <w:top w:w="0" w:type="dxa"/>
        <w:left w:w="108" w:type="dxa"/>
        <w:bottom w:w="0" w:type="dxa"/>
        <w:right w:w="108" w:type="dxa"/>
      </w:tblCellMar>
    </w:tblPr>
    <w:tcPr>
      <w:shd w:val="clear" w:color="auto" w:fill="DFE5EA"/>
    </w:tcPr>
    <w:tblStylePr w:type="firstRow">
      <w:rPr>
        <w:rFonts w:cs="Arial"/>
        <w:b/>
        <w:bCs/>
        <w:color w:val="000000"/>
      </w:rPr>
      <w:tblPr/>
      <w:tcPr>
        <w:shd w:val="clear" w:color="auto" w:fill="F2F4F6"/>
      </w:tcPr>
    </w:tblStylePr>
    <w:tblStylePr w:type="lastRow">
      <w:rPr>
        <w:rFonts w:cs="Arial"/>
        <w:b/>
        <w:bCs/>
        <w:color w:val="000000"/>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rFonts w:cs="Arial"/>
        <w:b/>
        <w:bCs/>
        <w:color w:val="000000"/>
      </w:rPr>
      <w:tblPr/>
      <w:tcPr>
        <w:tcBorders>
          <w:top w:val="nil"/>
          <w:left w:val="nil"/>
          <w:bottom w:val="nil"/>
          <w:right w:val="nil"/>
          <w:insideH w:val="nil"/>
          <w:insideV w:val="nil"/>
          <w:tl2br w:val="nil"/>
          <w:tr2bl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l2br w:val="nil"/>
          <w:tr2bl w:val="nil"/>
        </w:tcBorders>
        <w:shd w:val="clear" w:color="auto" w:fill="E5EAEE"/>
      </w:tcPr>
    </w:tblStylePr>
    <w:tblStylePr w:type="band1Vert">
      <w:rPr>
        <w:rFonts w:cs="Arial"/>
      </w:rPr>
      <w:tblPr/>
      <w:tcPr>
        <w:shd w:val="clear" w:color="auto" w:fill="BECBD6"/>
      </w:tcPr>
    </w:tblStylePr>
    <w:tblStylePr w:type="band1Horz">
      <w:rPr>
        <w:rFonts w:cs="Arial"/>
      </w:rPr>
      <w:tblPr/>
      <w:tcPr>
        <w:shd w:val="clear" w:color="auto" w:fill="BECBD6"/>
      </w:tcPr>
    </w:tblStylePr>
    <w:tblStylePr w:type="nwCell">
      <w:rPr>
        <w:rFonts w:cs="Arial"/>
      </w:rPr>
      <w:tblPr/>
      <w:tcPr>
        <w:shd w:val="clear" w:color="auto" w:fill="FFFFFF"/>
      </w:tcPr>
    </w:tblStylePr>
  </w:style>
  <w:style w:type="table" w:customStyle="1" w:styleId="220">
    <w:name w:val="中等深浅网格 2 强调文字颜色 2"/>
    <w:basedOn w:val="a3"/>
    <w:uiPriority w:val="68"/>
    <w:qFormat/>
    <w:rPr>
      <w:rFonts w:ascii="Calibri" w:hAnsi="Calibri" w:cs="Arial"/>
      <w:color w:val="000000"/>
    </w:rPr>
    <w:tblPr>
      <w:tblInd w:w="0" w:type="dxa"/>
      <w:tblBorders>
        <w:top w:val="single" w:sz="8" w:space="0" w:color="CC8E60"/>
        <w:left w:val="single" w:sz="8" w:space="0" w:color="CC8E60"/>
        <w:bottom w:val="single" w:sz="8" w:space="0" w:color="CC8E60"/>
        <w:right w:val="single" w:sz="8" w:space="0" w:color="CC8E60"/>
        <w:insideH w:val="single" w:sz="8" w:space="0" w:color="CC8E60"/>
        <w:insideV w:val="single" w:sz="8" w:space="0" w:color="CC8E60"/>
      </w:tblBorders>
      <w:tblCellMar>
        <w:top w:w="0" w:type="dxa"/>
        <w:left w:w="108" w:type="dxa"/>
        <w:bottom w:w="0" w:type="dxa"/>
        <w:right w:w="108" w:type="dxa"/>
      </w:tblCellMar>
    </w:tblPr>
    <w:tcPr>
      <w:shd w:val="clear" w:color="auto" w:fill="F2E2D7"/>
    </w:tcPr>
    <w:tblStylePr w:type="firstRow">
      <w:rPr>
        <w:rFonts w:cs="Arial"/>
        <w:b/>
        <w:bCs/>
        <w:color w:val="000000"/>
      </w:rPr>
      <w:tblPr/>
      <w:tcPr>
        <w:shd w:val="clear" w:color="auto" w:fill="FAF3EF"/>
      </w:tcPr>
    </w:tblStylePr>
    <w:tblStylePr w:type="lastRow">
      <w:rPr>
        <w:rFonts w:cs="Arial"/>
        <w:b/>
        <w:bCs/>
        <w:color w:val="000000"/>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rFonts w:cs="Arial"/>
        <w:b/>
        <w:bCs/>
        <w:color w:val="000000"/>
      </w:rPr>
      <w:tblPr/>
      <w:tcPr>
        <w:tcBorders>
          <w:top w:val="nil"/>
          <w:left w:val="nil"/>
          <w:bottom w:val="nil"/>
          <w:right w:val="nil"/>
          <w:insideH w:val="nil"/>
          <w:insideV w:val="nil"/>
          <w:tl2br w:val="nil"/>
          <w:tr2bl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l2br w:val="nil"/>
          <w:tr2bl w:val="nil"/>
        </w:tcBorders>
        <w:shd w:val="clear" w:color="auto" w:fill="F4E8DF"/>
      </w:tcPr>
    </w:tblStylePr>
    <w:tblStylePr w:type="band1Vert">
      <w:rPr>
        <w:rFonts w:cs="Arial"/>
      </w:rPr>
      <w:tblPr/>
      <w:tcPr>
        <w:shd w:val="clear" w:color="auto" w:fill="E5C6AF"/>
      </w:tcPr>
    </w:tblStylePr>
    <w:tblStylePr w:type="band1Horz">
      <w:rPr>
        <w:rFonts w:cs="Arial"/>
      </w:rPr>
      <w:tblPr/>
      <w:tcPr>
        <w:shd w:val="clear" w:color="auto" w:fill="E5C6AF"/>
      </w:tcPr>
    </w:tblStylePr>
    <w:tblStylePr w:type="nwCell">
      <w:rPr>
        <w:rFonts w:cs="Arial"/>
      </w:rPr>
      <w:tblPr/>
      <w:tcPr>
        <w:shd w:val="clear" w:color="auto" w:fill="FFFFFF"/>
      </w:tcPr>
    </w:tblStylePr>
  </w:style>
  <w:style w:type="table" w:customStyle="1" w:styleId="230">
    <w:name w:val="中等深浅网格 2 强调文字颜色 3"/>
    <w:basedOn w:val="a3"/>
    <w:uiPriority w:val="68"/>
    <w:qFormat/>
    <w:rPr>
      <w:rFonts w:ascii="Calibri" w:hAnsi="Calibri" w:cs="Arial"/>
      <w:color w:val="000000"/>
    </w:rPr>
    <w:tblPr>
      <w:tblInd w:w="0" w:type="dxa"/>
      <w:tblBorders>
        <w:top w:val="single" w:sz="8" w:space="0" w:color="7A6A60"/>
        <w:left w:val="single" w:sz="8" w:space="0" w:color="7A6A60"/>
        <w:bottom w:val="single" w:sz="8" w:space="0" w:color="7A6A60"/>
        <w:right w:val="single" w:sz="8" w:space="0" w:color="7A6A60"/>
        <w:insideH w:val="single" w:sz="8" w:space="0" w:color="7A6A60"/>
        <w:insideV w:val="single" w:sz="8" w:space="0" w:color="7A6A60"/>
      </w:tblBorders>
      <w:tblCellMar>
        <w:top w:w="0" w:type="dxa"/>
        <w:left w:w="108" w:type="dxa"/>
        <w:bottom w:w="0" w:type="dxa"/>
        <w:right w:w="108" w:type="dxa"/>
      </w:tblCellMar>
    </w:tblPr>
    <w:tcPr>
      <w:shd w:val="clear" w:color="auto" w:fill="DFD9D6"/>
    </w:tcPr>
    <w:tblStylePr w:type="firstRow">
      <w:rPr>
        <w:rFonts w:cs="Arial"/>
        <w:b/>
        <w:bCs/>
        <w:color w:val="000000"/>
      </w:rPr>
      <w:tblPr/>
      <w:tcPr>
        <w:shd w:val="clear" w:color="auto" w:fill="F2F0EE"/>
      </w:tcPr>
    </w:tblStylePr>
    <w:tblStylePr w:type="lastRow">
      <w:rPr>
        <w:rFonts w:cs="Arial"/>
        <w:b/>
        <w:bCs/>
        <w:color w:val="000000"/>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rFonts w:cs="Arial"/>
        <w:b/>
        <w:bCs/>
        <w:color w:val="000000"/>
      </w:rPr>
      <w:tblPr/>
      <w:tcPr>
        <w:tcBorders>
          <w:top w:val="nil"/>
          <w:left w:val="nil"/>
          <w:bottom w:val="nil"/>
          <w:right w:val="nil"/>
          <w:insideH w:val="nil"/>
          <w:insideV w:val="nil"/>
          <w:tl2br w:val="nil"/>
          <w:tr2bl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l2br w:val="nil"/>
          <w:tr2bl w:val="nil"/>
        </w:tcBorders>
        <w:shd w:val="clear" w:color="auto" w:fill="E5E0DE"/>
      </w:tcPr>
    </w:tblStylePr>
    <w:tblStylePr w:type="band1Vert">
      <w:rPr>
        <w:rFonts w:cs="Arial"/>
      </w:rPr>
      <w:tblPr/>
      <w:tcPr>
        <w:shd w:val="clear" w:color="auto" w:fill="BEB4AD"/>
      </w:tcPr>
    </w:tblStylePr>
    <w:tblStylePr w:type="band1Horz">
      <w:rPr>
        <w:rFonts w:cs="Arial"/>
      </w:rPr>
      <w:tblPr/>
      <w:tcPr>
        <w:shd w:val="clear" w:color="auto" w:fill="BEB4AD"/>
      </w:tcPr>
    </w:tblStylePr>
    <w:tblStylePr w:type="nwCell">
      <w:rPr>
        <w:rFonts w:cs="Arial"/>
      </w:rPr>
      <w:tblPr/>
      <w:tcPr>
        <w:shd w:val="clear" w:color="auto" w:fill="FFFFFF"/>
      </w:tcPr>
    </w:tblStylePr>
  </w:style>
  <w:style w:type="table" w:customStyle="1" w:styleId="240">
    <w:name w:val="中等深浅网格 2 强调文字颜色 4"/>
    <w:basedOn w:val="a3"/>
    <w:uiPriority w:val="68"/>
    <w:qFormat/>
    <w:rPr>
      <w:rFonts w:ascii="Calibri" w:hAnsi="Calibri" w:cs="Arial"/>
      <w:color w:val="000000"/>
    </w:rPr>
    <w:tblPr>
      <w:tblInd w:w="0" w:type="dxa"/>
      <w:tblBorders>
        <w:top w:val="single" w:sz="8" w:space="0" w:color="B4936D"/>
        <w:left w:val="single" w:sz="8" w:space="0" w:color="B4936D"/>
        <w:bottom w:val="single" w:sz="8" w:space="0" w:color="B4936D"/>
        <w:right w:val="single" w:sz="8" w:space="0" w:color="B4936D"/>
        <w:insideH w:val="single" w:sz="8" w:space="0" w:color="B4936D"/>
        <w:insideV w:val="single" w:sz="8" w:space="0" w:color="B4936D"/>
      </w:tblBorders>
      <w:tblCellMar>
        <w:top w:w="0" w:type="dxa"/>
        <w:left w:w="108" w:type="dxa"/>
        <w:bottom w:w="0" w:type="dxa"/>
        <w:right w:w="108" w:type="dxa"/>
      </w:tblCellMar>
    </w:tblPr>
    <w:tcPr>
      <w:shd w:val="clear" w:color="auto" w:fill="ECE4DA"/>
    </w:tcPr>
    <w:tblStylePr w:type="firstRow">
      <w:rPr>
        <w:rFonts w:cs="Arial"/>
        <w:b/>
        <w:bCs/>
        <w:color w:val="000000"/>
      </w:rPr>
      <w:tblPr/>
      <w:tcPr>
        <w:shd w:val="clear" w:color="auto" w:fill="F7F4F0"/>
      </w:tcPr>
    </w:tblStylePr>
    <w:tblStylePr w:type="lastRow">
      <w:rPr>
        <w:rFonts w:cs="Arial"/>
        <w:b/>
        <w:bCs/>
        <w:color w:val="000000"/>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rFonts w:cs="Arial"/>
        <w:b/>
        <w:bCs/>
        <w:color w:val="000000"/>
      </w:rPr>
      <w:tblPr/>
      <w:tcPr>
        <w:tcBorders>
          <w:top w:val="nil"/>
          <w:left w:val="nil"/>
          <w:bottom w:val="nil"/>
          <w:right w:val="nil"/>
          <w:insideH w:val="nil"/>
          <w:insideV w:val="nil"/>
          <w:tl2br w:val="nil"/>
          <w:tr2bl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l2br w:val="nil"/>
          <w:tr2bl w:val="nil"/>
        </w:tcBorders>
        <w:shd w:val="clear" w:color="auto" w:fill="F0E9E1"/>
      </w:tcPr>
    </w:tblStylePr>
    <w:tblStylePr w:type="band1Vert">
      <w:rPr>
        <w:rFonts w:cs="Arial"/>
      </w:rPr>
      <w:tblPr/>
      <w:tcPr>
        <w:shd w:val="clear" w:color="auto" w:fill="D9C9B6"/>
      </w:tcPr>
    </w:tblStylePr>
    <w:tblStylePr w:type="band1Horz">
      <w:rPr>
        <w:rFonts w:cs="Arial"/>
      </w:rPr>
      <w:tblPr/>
      <w:tcPr>
        <w:shd w:val="clear" w:color="auto" w:fill="D9C9B6"/>
      </w:tcPr>
    </w:tblStylePr>
    <w:tblStylePr w:type="nwCell">
      <w:rPr>
        <w:rFonts w:cs="Arial"/>
      </w:rPr>
      <w:tblPr/>
      <w:tcPr>
        <w:shd w:val="clear" w:color="auto" w:fill="FFFFFF"/>
      </w:tcPr>
    </w:tblStylePr>
  </w:style>
  <w:style w:type="table" w:customStyle="1" w:styleId="250">
    <w:name w:val="中等深浅网格 2 强调文字颜色 5"/>
    <w:basedOn w:val="a3"/>
    <w:uiPriority w:val="68"/>
    <w:qFormat/>
    <w:rPr>
      <w:rFonts w:ascii="Calibri" w:hAnsi="Calibri" w:cs="Arial"/>
      <w:color w:val="000000"/>
    </w:rPr>
    <w:tblPr>
      <w:tblInd w:w="0" w:type="dxa"/>
      <w:tblBorders>
        <w:top w:val="single" w:sz="8" w:space="0" w:color="67787B"/>
        <w:left w:val="single" w:sz="8" w:space="0" w:color="67787B"/>
        <w:bottom w:val="single" w:sz="8" w:space="0" w:color="67787B"/>
        <w:right w:val="single" w:sz="8" w:space="0" w:color="67787B"/>
        <w:insideH w:val="single" w:sz="8" w:space="0" w:color="67787B"/>
        <w:insideV w:val="single" w:sz="8" w:space="0" w:color="67787B"/>
      </w:tblBorders>
      <w:tblCellMar>
        <w:top w:w="0" w:type="dxa"/>
        <w:left w:w="108" w:type="dxa"/>
        <w:bottom w:w="0" w:type="dxa"/>
        <w:right w:w="108" w:type="dxa"/>
      </w:tblCellMar>
    </w:tblPr>
    <w:tcPr>
      <w:shd w:val="clear" w:color="auto" w:fill="D8DEDF"/>
    </w:tcPr>
    <w:tblStylePr w:type="firstRow">
      <w:rPr>
        <w:rFonts w:cs="Arial"/>
        <w:b/>
        <w:bCs/>
        <w:color w:val="000000"/>
      </w:rPr>
      <w:tblPr/>
      <w:tcPr>
        <w:shd w:val="clear" w:color="auto" w:fill="EFF1F2"/>
      </w:tcPr>
    </w:tblStylePr>
    <w:tblStylePr w:type="lastRow">
      <w:rPr>
        <w:rFonts w:cs="Arial"/>
        <w:b/>
        <w:bCs/>
        <w:color w:val="000000"/>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rFonts w:cs="Arial"/>
        <w:b/>
        <w:bCs/>
        <w:color w:val="000000"/>
      </w:rPr>
      <w:tblPr/>
      <w:tcPr>
        <w:tcBorders>
          <w:top w:val="nil"/>
          <w:left w:val="nil"/>
          <w:bottom w:val="nil"/>
          <w:right w:val="nil"/>
          <w:insideH w:val="nil"/>
          <w:insideV w:val="nil"/>
          <w:tl2br w:val="nil"/>
          <w:tr2bl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l2br w:val="nil"/>
          <w:tr2bl w:val="nil"/>
        </w:tcBorders>
        <w:shd w:val="clear" w:color="auto" w:fill="DFE4E5"/>
      </w:tcPr>
    </w:tblStylePr>
    <w:tblStylePr w:type="band1Vert">
      <w:rPr>
        <w:rFonts w:cs="Arial"/>
      </w:rPr>
      <w:tblPr/>
      <w:tcPr>
        <w:shd w:val="clear" w:color="auto" w:fill="B1BCBE"/>
      </w:tcPr>
    </w:tblStylePr>
    <w:tblStylePr w:type="band1Horz">
      <w:rPr>
        <w:rFonts w:cs="Arial"/>
      </w:rPr>
      <w:tblPr/>
      <w:tcPr>
        <w:shd w:val="clear" w:color="auto" w:fill="B1BCBE"/>
      </w:tcPr>
    </w:tblStylePr>
    <w:tblStylePr w:type="nwCell">
      <w:rPr>
        <w:rFonts w:cs="Arial"/>
      </w:rPr>
      <w:tblPr/>
      <w:tcPr>
        <w:shd w:val="clear" w:color="auto" w:fill="FFFFFF"/>
      </w:tcPr>
    </w:tblStylePr>
  </w:style>
  <w:style w:type="table" w:customStyle="1" w:styleId="260">
    <w:name w:val="中等深浅网格 2 强调文字颜色 6"/>
    <w:basedOn w:val="a3"/>
    <w:uiPriority w:val="68"/>
    <w:qFormat/>
    <w:rPr>
      <w:rFonts w:ascii="Calibri" w:hAnsi="Calibri" w:cs="Arial"/>
      <w:color w:val="000000"/>
    </w:rPr>
    <w:tblPr>
      <w:tblInd w:w="0" w:type="dxa"/>
      <w:tblBorders>
        <w:top w:val="single" w:sz="8" w:space="0" w:color="9D936F"/>
        <w:left w:val="single" w:sz="8" w:space="0" w:color="9D936F"/>
        <w:bottom w:val="single" w:sz="8" w:space="0" w:color="9D936F"/>
        <w:right w:val="single" w:sz="8" w:space="0" w:color="9D936F"/>
        <w:insideH w:val="single" w:sz="8" w:space="0" w:color="9D936F"/>
        <w:insideV w:val="single" w:sz="8" w:space="0" w:color="9D936F"/>
      </w:tblBorders>
      <w:tblCellMar>
        <w:top w:w="0" w:type="dxa"/>
        <w:left w:w="108" w:type="dxa"/>
        <w:bottom w:w="0" w:type="dxa"/>
        <w:right w:w="108" w:type="dxa"/>
      </w:tblCellMar>
    </w:tblPr>
    <w:tcPr>
      <w:shd w:val="clear" w:color="auto" w:fill="E6E4DB"/>
    </w:tcPr>
    <w:tblStylePr w:type="firstRow">
      <w:rPr>
        <w:rFonts w:cs="Arial"/>
        <w:b/>
        <w:bCs/>
        <w:color w:val="000000"/>
      </w:rPr>
      <w:tblPr/>
      <w:tcPr>
        <w:shd w:val="clear" w:color="auto" w:fill="F5F4F0"/>
      </w:tcPr>
    </w:tblStylePr>
    <w:tblStylePr w:type="lastRow">
      <w:rPr>
        <w:rFonts w:cs="Arial"/>
        <w:b/>
        <w:bCs/>
        <w:color w:val="000000"/>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rFonts w:cs="Arial"/>
        <w:b/>
        <w:bCs/>
        <w:color w:val="000000"/>
      </w:rPr>
      <w:tblPr/>
      <w:tcPr>
        <w:tcBorders>
          <w:top w:val="nil"/>
          <w:left w:val="nil"/>
          <w:bottom w:val="nil"/>
          <w:right w:val="nil"/>
          <w:insideH w:val="nil"/>
          <w:insideV w:val="nil"/>
          <w:tl2br w:val="nil"/>
          <w:tr2bl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l2br w:val="nil"/>
          <w:tr2bl w:val="nil"/>
        </w:tcBorders>
        <w:shd w:val="clear" w:color="auto" w:fill="EBE9E2"/>
      </w:tcPr>
    </w:tblStylePr>
    <w:tblStylePr w:type="band1Vert">
      <w:rPr>
        <w:rFonts w:cs="Arial"/>
      </w:rPr>
      <w:tblPr/>
      <w:tcPr>
        <w:shd w:val="clear" w:color="auto" w:fill="CEC9B7"/>
      </w:tcPr>
    </w:tblStylePr>
    <w:tblStylePr w:type="band1Horz">
      <w:rPr>
        <w:rFonts w:cs="Arial"/>
      </w:rPr>
      <w:tblPr/>
      <w:tcPr>
        <w:shd w:val="clear" w:color="auto" w:fill="CEC9B7"/>
      </w:tcPr>
    </w:tblStylePr>
    <w:tblStylePr w:type="nwCell">
      <w:rPr>
        <w:rFonts w:cs="Arial"/>
      </w:rPr>
      <w:tblPr/>
      <w:tcPr>
        <w:shd w:val="clear" w:color="auto" w:fill="FFFFFF"/>
      </w:tcPr>
    </w:tblStylePr>
  </w:style>
  <w:style w:type="table" w:customStyle="1" w:styleId="310">
    <w:name w:val="中等深浅网格 3 强调文字颜色 1"/>
    <w:basedOn w:val="a3"/>
    <w:uiPriority w:val="69"/>
    <w:qFormat/>
    <w:rPr>
      <w:rFonts w:ascii="Cambria" w:eastAsia="黑体" w:hAnsi="Cambria"/>
    </w:rPr>
    <w:tblPr>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FE5EA"/>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nil"/>
          <w:tl2br w:val="nil"/>
          <w:tr2bl w:val="nil"/>
        </w:tcBorders>
        <w:shd w:val="clear" w:color="auto" w:fill="7E97A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nil"/>
          <w:tl2br w:val="nil"/>
          <w:tr2bl w:val="nil"/>
        </w:tcBorders>
        <w:shd w:val="clear" w:color="auto" w:fill="7E97AD"/>
      </w:tcPr>
    </w:tblStylePr>
    <w:tblStylePr w:type="firstCol">
      <w:rPr>
        <w:rFonts w:cs="Times New Roman"/>
        <w:b/>
        <w:bCs/>
        <w:i w:val="0"/>
        <w:iCs w:val="0"/>
        <w:color w:val="FFFFFF"/>
      </w:rPr>
      <w:tblPr/>
      <w:tcPr>
        <w:tcBorders>
          <w:top w:val="nil"/>
          <w:left w:val="single" w:sz="8" w:space="0" w:color="FFFFFF"/>
          <w:bottom w:val="nil"/>
          <w:right w:val="single" w:sz="24" w:space="0" w:color="FFFFFF"/>
          <w:insideH w:val="nil"/>
          <w:insideV w:val="nil"/>
          <w:tl2br w:val="nil"/>
          <w:tr2bl w:val="nil"/>
        </w:tcBorders>
        <w:shd w:val="clear" w:color="auto" w:fill="7E97AD"/>
      </w:tcPr>
    </w:tblStylePr>
    <w:tblStylePr w:type="lastCol">
      <w:rPr>
        <w:rFonts w:cs="Times New Roman"/>
        <w:b/>
        <w:bCs/>
        <w:i w:val="0"/>
        <w:iCs w:val="0"/>
        <w:color w:val="FFFFFF"/>
      </w:rPr>
      <w:tblPr/>
      <w:tcPr>
        <w:tcBorders>
          <w:top w:val="nil"/>
          <w:left w:val="single" w:sz="24" w:space="0" w:color="FFFFFF"/>
          <w:bottom w:val="nil"/>
          <w:right w:val="nil"/>
          <w:insideH w:val="nil"/>
          <w:insideV w:val="nil"/>
          <w:tl2br w:val="nil"/>
          <w:tr2bl w:val="nil"/>
        </w:tcBorders>
        <w:shd w:val="clear" w:color="auto" w:fill="7E97A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BECBD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BECBD6"/>
      </w:tcPr>
    </w:tblStylePr>
  </w:style>
  <w:style w:type="table" w:customStyle="1" w:styleId="320">
    <w:name w:val="中等深浅网格 3 强调文字颜色 2"/>
    <w:basedOn w:val="a3"/>
    <w:uiPriority w:val="69"/>
    <w:qFormat/>
    <w:rPr>
      <w:rFonts w:ascii="Cambria" w:eastAsia="黑体" w:hAnsi="Cambria"/>
    </w:rPr>
    <w:tblPr>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2E2D7"/>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nil"/>
          <w:tl2br w:val="nil"/>
          <w:tr2bl w:val="nil"/>
        </w:tcBorders>
        <w:shd w:val="clear" w:color="auto" w:fill="CC8E60"/>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nil"/>
          <w:tl2br w:val="nil"/>
          <w:tr2bl w:val="nil"/>
        </w:tcBorders>
        <w:shd w:val="clear" w:color="auto" w:fill="CC8E60"/>
      </w:tcPr>
    </w:tblStylePr>
    <w:tblStylePr w:type="firstCol">
      <w:rPr>
        <w:rFonts w:cs="Times New Roman"/>
        <w:b/>
        <w:bCs/>
        <w:i w:val="0"/>
        <w:iCs w:val="0"/>
        <w:color w:val="FFFFFF"/>
      </w:rPr>
      <w:tblPr/>
      <w:tcPr>
        <w:tcBorders>
          <w:top w:val="nil"/>
          <w:left w:val="single" w:sz="8" w:space="0" w:color="FFFFFF"/>
          <w:bottom w:val="nil"/>
          <w:right w:val="single" w:sz="24" w:space="0" w:color="FFFFFF"/>
          <w:insideH w:val="nil"/>
          <w:insideV w:val="nil"/>
          <w:tl2br w:val="nil"/>
          <w:tr2bl w:val="nil"/>
        </w:tcBorders>
        <w:shd w:val="clear" w:color="auto" w:fill="CC8E60"/>
      </w:tcPr>
    </w:tblStylePr>
    <w:tblStylePr w:type="lastCol">
      <w:rPr>
        <w:rFonts w:cs="Times New Roman"/>
        <w:b/>
        <w:bCs/>
        <w:i w:val="0"/>
        <w:iCs w:val="0"/>
        <w:color w:val="FFFFFF"/>
      </w:rPr>
      <w:tblPr/>
      <w:tcPr>
        <w:tcBorders>
          <w:top w:val="nil"/>
          <w:left w:val="single" w:sz="24" w:space="0" w:color="FFFFFF"/>
          <w:bottom w:val="nil"/>
          <w:right w:val="nil"/>
          <w:insideH w:val="nil"/>
          <w:insideV w:val="nil"/>
          <w:tl2br w:val="nil"/>
          <w:tr2bl w:val="nil"/>
        </w:tcBorders>
        <w:shd w:val="clear" w:color="auto" w:fill="CC8E60"/>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E5C6AF"/>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E5C6AF"/>
      </w:tcPr>
    </w:tblStylePr>
  </w:style>
  <w:style w:type="table" w:customStyle="1" w:styleId="330">
    <w:name w:val="中等深浅网格 3 强调文字颜色 3"/>
    <w:basedOn w:val="a3"/>
    <w:uiPriority w:val="69"/>
    <w:qFormat/>
    <w:rPr>
      <w:rFonts w:ascii="Cambria" w:eastAsia="黑体" w:hAnsi="Cambria"/>
    </w:rPr>
    <w:tblPr>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FD9D6"/>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nil"/>
          <w:tl2br w:val="nil"/>
          <w:tr2bl w:val="nil"/>
        </w:tcBorders>
        <w:shd w:val="clear" w:color="auto" w:fill="7A6A60"/>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nil"/>
          <w:tl2br w:val="nil"/>
          <w:tr2bl w:val="nil"/>
        </w:tcBorders>
        <w:shd w:val="clear" w:color="auto" w:fill="7A6A60"/>
      </w:tcPr>
    </w:tblStylePr>
    <w:tblStylePr w:type="firstCol">
      <w:rPr>
        <w:rFonts w:cs="Times New Roman"/>
        <w:b/>
        <w:bCs/>
        <w:i w:val="0"/>
        <w:iCs w:val="0"/>
        <w:color w:val="FFFFFF"/>
      </w:rPr>
      <w:tblPr/>
      <w:tcPr>
        <w:tcBorders>
          <w:top w:val="nil"/>
          <w:left w:val="single" w:sz="8" w:space="0" w:color="FFFFFF"/>
          <w:bottom w:val="nil"/>
          <w:right w:val="single" w:sz="24" w:space="0" w:color="FFFFFF"/>
          <w:insideH w:val="nil"/>
          <w:insideV w:val="nil"/>
          <w:tl2br w:val="nil"/>
          <w:tr2bl w:val="nil"/>
        </w:tcBorders>
        <w:shd w:val="clear" w:color="auto" w:fill="7A6A60"/>
      </w:tcPr>
    </w:tblStylePr>
    <w:tblStylePr w:type="lastCol">
      <w:rPr>
        <w:rFonts w:cs="Times New Roman"/>
        <w:b/>
        <w:bCs/>
        <w:i w:val="0"/>
        <w:iCs w:val="0"/>
        <w:color w:val="FFFFFF"/>
      </w:rPr>
      <w:tblPr/>
      <w:tcPr>
        <w:tcBorders>
          <w:top w:val="nil"/>
          <w:left w:val="single" w:sz="24" w:space="0" w:color="FFFFFF"/>
          <w:bottom w:val="nil"/>
          <w:right w:val="nil"/>
          <w:insideH w:val="nil"/>
          <w:insideV w:val="nil"/>
          <w:tl2br w:val="nil"/>
          <w:tr2bl w:val="nil"/>
        </w:tcBorders>
        <w:shd w:val="clear" w:color="auto" w:fill="7A6A60"/>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BEB4AD"/>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BEB4AD"/>
      </w:tcPr>
    </w:tblStylePr>
  </w:style>
  <w:style w:type="table" w:customStyle="1" w:styleId="340">
    <w:name w:val="中等深浅网格 3 强调文字颜色 4"/>
    <w:basedOn w:val="a3"/>
    <w:uiPriority w:val="69"/>
    <w:qFormat/>
    <w:rPr>
      <w:rFonts w:ascii="Cambria" w:eastAsia="黑体" w:hAnsi="Cambria"/>
    </w:rPr>
    <w:tblPr>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CE4DA"/>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nil"/>
          <w:tl2br w:val="nil"/>
          <w:tr2bl w:val="nil"/>
        </w:tcBorders>
        <w:shd w:val="clear" w:color="auto" w:fill="B4936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nil"/>
          <w:tl2br w:val="nil"/>
          <w:tr2bl w:val="nil"/>
        </w:tcBorders>
        <w:shd w:val="clear" w:color="auto" w:fill="B4936D"/>
      </w:tcPr>
    </w:tblStylePr>
    <w:tblStylePr w:type="firstCol">
      <w:rPr>
        <w:rFonts w:cs="Times New Roman"/>
        <w:b/>
        <w:bCs/>
        <w:i w:val="0"/>
        <w:iCs w:val="0"/>
        <w:color w:val="FFFFFF"/>
      </w:rPr>
      <w:tblPr/>
      <w:tcPr>
        <w:tcBorders>
          <w:top w:val="nil"/>
          <w:left w:val="single" w:sz="8" w:space="0" w:color="FFFFFF"/>
          <w:bottom w:val="nil"/>
          <w:right w:val="single" w:sz="24" w:space="0" w:color="FFFFFF"/>
          <w:insideH w:val="nil"/>
          <w:insideV w:val="nil"/>
          <w:tl2br w:val="nil"/>
          <w:tr2bl w:val="nil"/>
        </w:tcBorders>
        <w:shd w:val="clear" w:color="auto" w:fill="B4936D"/>
      </w:tcPr>
    </w:tblStylePr>
    <w:tblStylePr w:type="lastCol">
      <w:rPr>
        <w:rFonts w:cs="Times New Roman"/>
        <w:b/>
        <w:bCs/>
        <w:i w:val="0"/>
        <w:iCs w:val="0"/>
        <w:color w:val="FFFFFF"/>
      </w:rPr>
      <w:tblPr/>
      <w:tcPr>
        <w:tcBorders>
          <w:top w:val="nil"/>
          <w:left w:val="single" w:sz="24" w:space="0" w:color="FFFFFF"/>
          <w:bottom w:val="nil"/>
          <w:right w:val="nil"/>
          <w:insideH w:val="nil"/>
          <w:insideV w:val="nil"/>
          <w:tl2br w:val="nil"/>
          <w:tr2bl w:val="nil"/>
        </w:tcBorders>
        <w:shd w:val="clear" w:color="auto" w:fill="B4936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D9C9B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D9C9B6"/>
      </w:tcPr>
    </w:tblStylePr>
  </w:style>
  <w:style w:type="table" w:customStyle="1" w:styleId="350">
    <w:name w:val="中等深浅网格 3 强调文字颜色 5"/>
    <w:basedOn w:val="a3"/>
    <w:uiPriority w:val="69"/>
    <w:qFormat/>
    <w:rPr>
      <w:rFonts w:ascii="Cambria" w:eastAsia="黑体" w:hAnsi="Cambria"/>
    </w:rPr>
    <w:tblPr>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8DEDF"/>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nil"/>
          <w:tl2br w:val="nil"/>
          <w:tr2bl w:val="nil"/>
        </w:tcBorders>
        <w:shd w:val="clear" w:color="auto" w:fill="67787B"/>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nil"/>
          <w:tl2br w:val="nil"/>
          <w:tr2bl w:val="nil"/>
        </w:tcBorders>
        <w:shd w:val="clear" w:color="auto" w:fill="67787B"/>
      </w:tcPr>
    </w:tblStylePr>
    <w:tblStylePr w:type="firstCol">
      <w:rPr>
        <w:rFonts w:cs="Times New Roman"/>
        <w:b/>
        <w:bCs/>
        <w:i w:val="0"/>
        <w:iCs w:val="0"/>
        <w:color w:val="FFFFFF"/>
      </w:rPr>
      <w:tblPr/>
      <w:tcPr>
        <w:tcBorders>
          <w:top w:val="nil"/>
          <w:left w:val="single" w:sz="8" w:space="0" w:color="FFFFFF"/>
          <w:bottom w:val="nil"/>
          <w:right w:val="single" w:sz="24" w:space="0" w:color="FFFFFF"/>
          <w:insideH w:val="nil"/>
          <w:insideV w:val="nil"/>
          <w:tl2br w:val="nil"/>
          <w:tr2bl w:val="nil"/>
        </w:tcBorders>
        <w:shd w:val="clear" w:color="auto" w:fill="67787B"/>
      </w:tcPr>
    </w:tblStylePr>
    <w:tblStylePr w:type="lastCol">
      <w:rPr>
        <w:rFonts w:cs="Times New Roman"/>
        <w:b/>
        <w:bCs/>
        <w:i w:val="0"/>
        <w:iCs w:val="0"/>
        <w:color w:val="FFFFFF"/>
      </w:rPr>
      <w:tblPr/>
      <w:tcPr>
        <w:tcBorders>
          <w:top w:val="nil"/>
          <w:left w:val="single" w:sz="24" w:space="0" w:color="FFFFFF"/>
          <w:bottom w:val="nil"/>
          <w:right w:val="nil"/>
          <w:insideH w:val="nil"/>
          <w:insideV w:val="nil"/>
          <w:tl2br w:val="nil"/>
          <w:tr2bl w:val="nil"/>
        </w:tcBorders>
        <w:shd w:val="clear" w:color="auto" w:fill="67787B"/>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B1BCB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B1BCBE"/>
      </w:tcPr>
    </w:tblStylePr>
  </w:style>
  <w:style w:type="table" w:customStyle="1" w:styleId="360">
    <w:name w:val="中等深浅网格 3 强调文字颜色 6"/>
    <w:basedOn w:val="a3"/>
    <w:uiPriority w:val="69"/>
    <w:qFormat/>
    <w:rPr>
      <w:rFonts w:ascii="Cambria" w:eastAsia="黑体" w:hAnsi="Cambria"/>
    </w:rPr>
    <w:tblPr>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4DB"/>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nil"/>
          <w:tl2br w:val="nil"/>
          <w:tr2bl w:val="nil"/>
        </w:tcBorders>
        <w:shd w:val="clear" w:color="auto" w:fill="9D936F"/>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nil"/>
          <w:tl2br w:val="nil"/>
          <w:tr2bl w:val="nil"/>
        </w:tcBorders>
        <w:shd w:val="clear" w:color="auto" w:fill="9D936F"/>
      </w:tcPr>
    </w:tblStylePr>
    <w:tblStylePr w:type="firstCol">
      <w:rPr>
        <w:rFonts w:cs="Times New Roman"/>
        <w:b/>
        <w:bCs/>
        <w:i w:val="0"/>
        <w:iCs w:val="0"/>
        <w:color w:val="FFFFFF"/>
      </w:rPr>
      <w:tblPr/>
      <w:tcPr>
        <w:tcBorders>
          <w:top w:val="nil"/>
          <w:left w:val="single" w:sz="8" w:space="0" w:color="FFFFFF"/>
          <w:bottom w:val="nil"/>
          <w:right w:val="single" w:sz="24" w:space="0" w:color="FFFFFF"/>
          <w:insideH w:val="nil"/>
          <w:insideV w:val="nil"/>
          <w:tl2br w:val="nil"/>
          <w:tr2bl w:val="nil"/>
        </w:tcBorders>
        <w:shd w:val="clear" w:color="auto" w:fill="9D936F"/>
      </w:tcPr>
    </w:tblStylePr>
    <w:tblStylePr w:type="lastCol">
      <w:rPr>
        <w:rFonts w:cs="Times New Roman"/>
        <w:b/>
        <w:bCs/>
        <w:i w:val="0"/>
        <w:iCs w:val="0"/>
        <w:color w:val="FFFFFF"/>
      </w:rPr>
      <w:tblPr/>
      <w:tcPr>
        <w:tcBorders>
          <w:top w:val="nil"/>
          <w:left w:val="single" w:sz="24" w:space="0" w:color="FFFFFF"/>
          <w:bottom w:val="nil"/>
          <w:right w:val="nil"/>
          <w:insideH w:val="nil"/>
          <w:insideV w:val="nil"/>
          <w:tl2br w:val="nil"/>
          <w:tr2bl w:val="nil"/>
        </w:tcBorders>
        <w:shd w:val="clear" w:color="auto" w:fill="9D936F"/>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CEC9B7"/>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CEC9B7"/>
      </w:tcPr>
    </w:tblStylePr>
  </w:style>
  <w:style w:type="table" w:customStyle="1" w:styleId="111">
    <w:name w:val="中等深浅列表 1 强调文字颜色 1"/>
    <w:basedOn w:val="a3"/>
    <w:uiPriority w:val="65"/>
    <w:qFormat/>
    <w:rPr>
      <w:rFonts w:ascii="Cambria" w:eastAsia="黑体" w:hAnsi="Cambria"/>
      <w:color w:val="000000"/>
    </w:rPr>
    <w:tblPr>
      <w:tblInd w:w="0" w:type="dxa"/>
      <w:tblBorders>
        <w:top w:val="single" w:sz="8" w:space="0" w:color="7E97AD"/>
        <w:bottom w:val="single" w:sz="8" w:space="0" w:color="7E97AD"/>
      </w:tblBorders>
      <w:tblCellMar>
        <w:top w:w="0" w:type="dxa"/>
        <w:left w:w="108" w:type="dxa"/>
        <w:bottom w:w="0" w:type="dxa"/>
        <w:right w:w="108" w:type="dxa"/>
      </w:tblCellMar>
    </w:tblPr>
    <w:tblStylePr w:type="firstRow">
      <w:rPr>
        <w:rFonts w:ascii="Calibri" w:eastAsia="宋体" w:hAnsi="Calibri" w:cs="Arial"/>
      </w:rPr>
      <w:tblPr/>
      <w:tcPr>
        <w:tcBorders>
          <w:top w:val="nil"/>
          <w:left w:val="nil"/>
          <w:bottom w:val="single" w:sz="8" w:space="0" w:color="7E97AD"/>
          <w:right w:val="nil"/>
          <w:insideH w:val="nil"/>
          <w:insideV w:val="nil"/>
          <w:tl2br w:val="nil"/>
          <w:tr2bl w:val="nil"/>
        </w:tcBorders>
      </w:tcPr>
    </w:tblStylePr>
    <w:tblStylePr w:type="lastRow">
      <w:rPr>
        <w:rFonts w:cs="Times New Roman"/>
        <w:b/>
        <w:bCs/>
        <w:color w:val="1F2123"/>
      </w:rPr>
      <w:tblPr/>
      <w:tcPr>
        <w:tcBorders>
          <w:top w:val="single" w:sz="8" w:space="0" w:color="7E97AD"/>
          <w:left w:val="nil"/>
          <w:bottom w:val="single" w:sz="8" w:space="0" w:color="7E97AD"/>
          <w:right w:val="nil"/>
          <w:insideH w:val="nil"/>
          <w:insideV w:val="nil"/>
          <w:tl2br w:val="nil"/>
          <w:tr2bl w:val="nil"/>
        </w:tcBorders>
      </w:tcPr>
    </w:tblStylePr>
    <w:tblStylePr w:type="firstCol">
      <w:rPr>
        <w:rFonts w:cs="Times New Roman"/>
        <w:b/>
        <w:bCs/>
      </w:rPr>
    </w:tblStylePr>
    <w:tblStylePr w:type="lastCol">
      <w:rPr>
        <w:rFonts w:cs="Times New Roman"/>
        <w:b/>
        <w:bCs/>
      </w:rPr>
      <w:tblPr/>
      <w:tcPr>
        <w:tcBorders>
          <w:top w:val="single" w:sz="8" w:space="0" w:color="7E97AD"/>
          <w:left w:val="nil"/>
          <w:bottom w:val="single" w:sz="8" w:space="0" w:color="7E97AD"/>
          <w:right w:val="nil"/>
          <w:insideH w:val="nil"/>
          <w:insideV w:val="nil"/>
          <w:tl2br w:val="nil"/>
          <w:tr2bl w:val="nil"/>
        </w:tcBorders>
      </w:tcPr>
    </w:tblStylePr>
    <w:tblStylePr w:type="band1Vert">
      <w:rPr>
        <w:rFonts w:cs="Times New Roman"/>
      </w:rPr>
      <w:tblPr/>
      <w:tcPr>
        <w:shd w:val="clear" w:color="auto" w:fill="DFE5EA"/>
      </w:tcPr>
    </w:tblStylePr>
    <w:tblStylePr w:type="band1Horz">
      <w:rPr>
        <w:rFonts w:cs="Times New Roman"/>
      </w:rPr>
      <w:tblPr/>
      <w:tcPr>
        <w:shd w:val="clear" w:color="auto" w:fill="DFE5EA"/>
      </w:tcPr>
    </w:tblStylePr>
  </w:style>
  <w:style w:type="table" w:customStyle="1" w:styleId="121">
    <w:name w:val="中等深浅列表 1 强调文字颜色 2"/>
    <w:basedOn w:val="a3"/>
    <w:uiPriority w:val="65"/>
    <w:qFormat/>
    <w:rPr>
      <w:rFonts w:ascii="Cambria" w:eastAsia="黑体" w:hAnsi="Cambria"/>
      <w:color w:val="000000"/>
    </w:rPr>
    <w:tblPr>
      <w:tblInd w:w="0" w:type="dxa"/>
      <w:tblBorders>
        <w:top w:val="single" w:sz="8" w:space="0" w:color="CC8E60"/>
        <w:bottom w:val="single" w:sz="8" w:space="0" w:color="CC8E60"/>
      </w:tblBorders>
      <w:tblCellMar>
        <w:top w:w="0" w:type="dxa"/>
        <w:left w:w="108" w:type="dxa"/>
        <w:bottom w:w="0" w:type="dxa"/>
        <w:right w:w="108" w:type="dxa"/>
      </w:tblCellMar>
    </w:tblPr>
    <w:tblStylePr w:type="firstRow">
      <w:rPr>
        <w:rFonts w:ascii="Calibri" w:eastAsia="宋体" w:hAnsi="Calibri" w:cs="Arial"/>
      </w:rPr>
      <w:tblPr/>
      <w:tcPr>
        <w:tcBorders>
          <w:top w:val="nil"/>
          <w:left w:val="nil"/>
          <w:bottom w:val="single" w:sz="8" w:space="0" w:color="CC8E60"/>
          <w:right w:val="nil"/>
          <w:insideH w:val="nil"/>
          <w:insideV w:val="nil"/>
          <w:tl2br w:val="nil"/>
          <w:tr2bl w:val="nil"/>
        </w:tcBorders>
      </w:tcPr>
    </w:tblStylePr>
    <w:tblStylePr w:type="lastRow">
      <w:rPr>
        <w:rFonts w:cs="Times New Roman"/>
        <w:b/>
        <w:bCs/>
        <w:color w:val="1F2123"/>
      </w:rPr>
      <w:tblPr/>
      <w:tcPr>
        <w:tcBorders>
          <w:top w:val="single" w:sz="8" w:space="0" w:color="CC8E60"/>
          <w:left w:val="nil"/>
          <w:bottom w:val="single" w:sz="8" w:space="0" w:color="CC8E60"/>
          <w:right w:val="nil"/>
          <w:insideH w:val="nil"/>
          <w:insideV w:val="nil"/>
          <w:tl2br w:val="nil"/>
          <w:tr2bl w:val="nil"/>
        </w:tcBorders>
      </w:tcPr>
    </w:tblStylePr>
    <w:tblStylePr w:type="firstCol">
      <w:rPr>
        <w:rFonts w:cs="Times New Roman"/>
        <w:b/>
        <w:bCs/>
      </w:rPr>
    </w:tblStylePr>
    <w:tblStylePr w:type="lastCol">
      <w:rPr>
        <w:rFonts w:cs="Times New Roman"/>
        <w:b/>
        <w:bCs/>
      </w:rPr>
      <w:tblPr/>
      <w:tcPr>
        <w:tcBorders>
          <w:top w:val="single" w:sz="8" w:space="0" w:color="CC8E60"/>
          <w:left w:val="nil"/>
          <w:bottom w:val="single" w:sz="8" w:space="0" w:color="CC8E60"/>
          <w:right w:val="nil"/>
          <w:insideH w:val="nil"/>
          <w:insideV w:val="nil"/>
          <w:tl2br w:val="nil"/>
          <w:tr2bl w:val="nil"/>
        </w:tcBorders>
      </w:tcPr>
    </w:tblStylePr>
    <w:tblStylePr w:type="band1Vert">
      <w:rPr>
        <w:rFonts w:cs="Times New Roman"/>
      </w:rPr>
      <w:tblPr/>
      <w:tcPr>
        <w:shd w:val="clear" w:color="auto" w:fill="F2E2D7"/>
      </w:tcPr>
    </w:tblStylePr>
    <w:tblStylePr w:type="band1Horz">
      <w:rPr>
        <w:rFonts w:cs="Times New Roman"/>
      </w:rPr>
      <w:tblPr/>
      <w:tcPr>
        <w:shd w:val="clear" w:color="auto" w:fill="F2E2D7"/>
      </w:tcPr>
    </w:tblStylePr>
  </w:style>
  <w:style w:type="table" w:customStyle="1" w:styleId="131">
    <w:name w:val="中等深浅列表 1 强调文字颜色 3"/>
    <w:basedOn w:val="a3"/>
    <w:uiPriority w:val="65"/>
    <w:qFormat/>
    <w:rPr>
      <w:rFonts w:ascii="Cambria" w:eastAsia="黑体" w:hAnsi="Cambria"/>
      <w:color w:val="000000"/>
    </w:rPr>
    <w:tblPr>
      <w:tblInd w:w="0" w:type="dxa"/>
      <w:tblBorders>
        <w:top w:val="single" w:sz="8" w:space="0" w:color="7A6A60"/>
        <w:bottom w:val="single" w:sz="8" w:space="0" w:color="7A6A60"/>
      </w:tblBorders>
      <w:tblCellMar>
        <w:top w:w="0" w:type="dxa"/>
        <w:left w:w="108" w:type="dxa"/>
        <w:bottom w:w="0" w:type="dxa"/>
        <w:right w:w="108" w:type="dxa"/>
      </w:tblCellMar>
    </w:tblPr>
    <w:tblStylePr w:type="firstRow">
      <w:rPr>
        <w:rFonts w:ascii="Calibri" w:eastAsia="宋体" w:hAnsi="Calibri" w:cs="Arial"/>
      </w:rPr>
      <w:tblPr/>
      <w:tcPr>
        <w:tcBorders>
          <w:top w:val="nil"/>
          <w:left w:val="nil"/>
          <w:bottom w:val="single" w:sz="8" w:space="0" w:color="7A6A60"/>
          <w:right w:val="nil"/>
          <w:insideH w:val="nil"/>
          <w:insideV w:val="nil"/>
          <w:tl2br w:val="nil"/>
          <w:tr2bl w:val="nil"/>
        </w:tcBorders>
      </w:tcPr>
    </w:tblStylePr>
    <w:tblStylePr w:type="lastRow">
      <w:rPr>
        <w:rFonts w:cs="Times New Roman"/>
        <w:b/>
        <w:bCs/>
        <w:color w:val="1F2123"/>
      </w:rPr>
      <w:tblPr/>
      <w:tcPr>
        <w:tcBorders>
          <w:top w:val="single" w:sz="8" w:space="0" w:color="7A6A60"/>
          <w:left w:val="nil"/>
          <w:bottom w:val="single" w:sz="8" w:space="0" w:color="7A6A60"/>
          <w:right w:val="nil"/>
          <w:insideH w:val="nil"/>
          <w:insideV w:val="nil"/>
          <w:tl2br w:val="nil"/>
          <w:tr2bl w:val="nil"/>
        </w:tcBorders>
      </w:tcPr>
    </w:tblStylePr>
    <w:tblStylePr w:type="firstCol">
      <w:rPr>
        <w:rFonts w:cs="Times New Roman"/>
        <w:b/>
        <w:bCs/>
      </w:rPr>
    </w:tblStylePr>
    <w:tblStylePr w:type="lastCol">
      <w:rPr>
        <w:rFonts w:cs="Times New Roman"/>
        <w:b/>
        <w:bCs/>
      </w:rPr>
      <w:tblPr/>
      <w:tcPr>
        <w:tcBorders>
          <w:top w:val="single" w:sz="8" w:space="0" w:color="7A6A60"/>
          <w:left w:val="nil"/>
          <w:bottom w:val="single" w:sz="8" w:space="0" w:color="7A6A60"/>
          <w:right w:val="nil"/>
          <w:insideH w:val="nil"/>
          <w:insideV w:val="nil"/>
          <w:tl2br w:val="nil"/>
          <w:tr2bl w:val="nil"/>
        </w:tcBorders>
      </w:tcPr>
    </w:tblStylePr>
    <w:tblStylePr w:type="band1Vert">
      <w:rPr>
        <w:rFonts w:cs="Times New Roman"/>
      </w:rPr>
      <w:tblPr/>
      <w:tcPr>
        <w:shd w:val="clear" w:color="auto" w:fill="DFD9D6"/>
      </w:tcPr>
    </w:tblStylePr>
    <w:tblStylePr w:type="band1Horz">
      <w:rPr>
        <w:rFonts w:cs="Times New Roman"/>
      </w:rPr>
      <w:tblPr/>
      <w:tcPr>
        <w:shd w:val="clear" w:color="auto" w:fill="DFD9D6"/>
      </w:tcPr>
    </w:tblStylePr>
  </w:style>
  <w:style w:type="table" w:customStyle="1" w:styleId="141">
    <w:name w:val="中等深浅列表 1 强调文字颜色 4"/>
    <w:basedOn w:val="a3"/>
    <w:uiPriority w:val="65"/>
    <w:qFormat/>
    <w:rPr>
      <w:rFonts w:ascii="Cambria" w:eastAsia="黑体" w:hAnsi="Cambria"/>
      <w:color w:val="000000"/>
    </w:rPr>
    <w:tblPr>
      <w:tblInd w:w="0" w:type="dxa"/>
      <w:tblBorders>
        <w:top w:val="single" w:sz="8" w:space="0" w:color="B4936D"/>
        <w:bottom w:val="single" w:sz="8" w:space="0" w:color="B4936D"/>
      </w:tblBorders>
      <w:tblCellMar>
        <w:top w:w="0" w:type="dxa"/>
        <w:left w:w="108" w:type="dxa"/>
        <w:bottom w:w="0" w:type="dxa"/>
        <w:right w:w="108" w:type="dxa"/>
      </w:tblCellMar>
    </w:tblPr>
    <w:tblStylePr w:type="firstRow">
      <w:rPr>
        <w:rFonts w:ascii="Calibri" w:eastAsia="宋体" w:hAnsi="Calibri" w:cs="Arial"/>
      </w:rPr>
      <w:tblPr/>
      <w:tcPr>
        <w:tcBorders>
          <w:top w:val="nil"/>
          <w:left w:val="nil"/>
          <w:bottom w:val="single" w:sz="8" w:space="0" w:color="B4936D"/>
          <w:right w:val="nil"/>
          <w:insideH w:val="nil"/>
          <w:insideV w:val="nil"/>
          <w:tl2br w:val="nil"/>
          <w:tr2bl w:val="nil"/>
        </w:tcBorders>
      </w:tcPr>
    </w:tblStylePr>
    <w:tblStylePr w:type="lastRow">
      <w:rPr>
        <w:rFonts w:cs="Times New Roman"/>
        <w:b/>
        <w:bCs/>
        <w:color w:val="1F2123"/>
      </w:rPr>
      <w:tblPr/>
      <w:tcPr>
        <w:tcBorders>
          <w:top w:val="single" w:sz="8" w:space="0" w:color="B4936D"/>
          <w:left w:val="nil"/>
          <w:bottom w:val="single" w:sz="8" w:space="0" w:color="B4936D"/>
          <w:right w:val="nil"/>
          <w:insideH w:val="nil"/>
          <w:insideV w:val="nil"/>
          <w:tl2br w:val="nil"/>
          <w:tr2bl w:val="nil"/>
        </w:tcBorders>
      </w:tcPr>
    </w:tblStylePr>
    <w:tblStylePr w:type="firstCol">
      <w:rPr>
        <w:rFonts w:cs="Times New Roman"/>
        <w:b/>
        <w:bCs/>
      </w:rPr>
    </w:tblStylePr>
    <w:tblStylePr w:type="lastCol">
      <w:rPr>
        <w:rFonts w:cs="Times New Roman"/>
        <w:b/>
        <w:bCs/>
      </w:rPr>
      <w:tblPr/>
      <w:tcPr>
        <w:tcBorders>
          <w:top w:val="single" w:sz="8" w:space="0" w:color="B4936D"/>
          <w:left w:val="nil"/>
          <w:bottom w:val="single" w:sz="8" w:space="0" w:color="B4936D"/>
          <w:right w:val="nil"/>
          <w:insideH w:val="nil"/>
          <w:insideV w:val="nil"/>
          <w:tl2br w:val="nil"/>
          <w:tr2bl w:val="nil"/>
        </w:tcBorders>
      </w:tcPr>
    </w:tblStylePr>
    <w:tblStylePr w:type="band1Vert">
      <w:rPr>
        <w:rFonts w:cs="Times New Roman"/>
      </w:rPr>
      <w:tblPr/>
      <w:tcPr>
        <w:shd w:val="clear" w:color="auto" w:fill="ECE4DA"/>
      </w:tcPr>
    </w:tblStylePr>
    <w:tblStylePr w:type="band1Horz">
      <w:rPr>
        <w:rFonts w:cs="Times New Roman"/>
      </w:rPr>
      <w:tblPr/>
      <w:tcPr>
        <w:shd w:val="clear" w:color="auto" w:fill="ECE4DA"/>
      </w:tcPr>
    </w:tblStylePr>
  </w:style>
  <w:style w:type="table" w:customStyle="1" w:styleId="151">
    <w:name w:val="中等深浅列表 1 强调文字颜色 5"/>
    <w:basedOn w:val="a3"/>
    <w:uiPriority w:val="65"/>
    <w:qFormat/>
    <w:rPr>
      <w:rFonts w:ascii="Cambria" w:eastAsia="黑体" w:hAnsi="Cambria"/>
      <w:color w:val="000000"/>
    </w:rPr>
    <w:tblPr>
      <w:tblInd w:w="0" w:type="dxa"/>
      <w:tblBorders>
        <w:top w:val="single" w:sz="8" w:space="0" w:color="67787B"/>
        <w:bottom w:val="single" w:sz="8" w:space="0" w:color="67787B"/>
      </w:tblBorders>
      <w:tblCellMar>
        <w:top w:w="0" w:type="dxa"/>
        <w:left w:w="108" w:type="dxa"/>
        <w:bottom w:w="0" w:type="dxa"/>
        <w:right w:w="108" w:type="dxa"/>
      </w:tblCellMar>
    </w:tblPr>
    <w:tblStylePr w:type="firstRow">
      <w:rPr>
        <w:rFonts w:ascii="Calibri" w:eastAsia="宋体" w:hAnsi="Calibri" w:cs="Arial"/>
      </w:rPr>
      <w:tblPr/>
      <w:tcPr>
        <w:tcBorders>
          <w:top w:val="nil"/>
          <w:left w:val="nil"/>
          <w:bottom w:val="single" w:sz="8" w:space="0" w:color="67787B"/>
          <w:right w:val="nil"/>
          <w:insideH w:val="nil"/>
          <w:insideV w:val="nil"/>
          <w:tl2br w:val="nil"/>
          <w:tr2bl w:val="nil"/>
        </w:tcBorders>
      </w:tcPr>
    </w:tblStylePr>
    <w:tblStylePr w:type="lastRow">
      <w:rPr>
        <w:rFonts w:cs="Times New Roman"/>
        <w:b/>
        <w:bCs/>
        <w:color w:val="1F2123"/>
      </w:rPr>
      <w:tblPr/>
      <w:tcPr>
        <w:tcBorders>
          <w:top w:val="single" w:sz="8" w:space="0" w:color="67787B"/>
          <w:left w:val="nil"/>
          <w:bottom w:val="single" w:sz="8" w:space="0" w:color="67787B"/>
          <w:right w:val="nil"/>
          <w:insideH w:val="nil"/>
          <w:insideV w:val="nil"/>
          <w:tl2br w:val="nil"/>
          <w:tr2bl w:val="nil"/>
        </w:tcBorders>
      </w:tcPr>
    </w:tblStylePr>
    <w:tblStylePr w:type="firstCol">
      <w:rPr>
        <w:rFonts w:cs="Times New Roman"/>
        <w:b/>
        <w:bCs/>
      </w:rPr>
    </w:tblStylePr>
    <w:tblStylePr w:type="lastCol">
      <w:rPr>
        <w:rFonts w:cs="Times New Roman"/>
        <w:b/>
        <w:bCs/>
      </w:rPr>
      <w:tblPr/>
      <w:tcPr>
        <w:tcBorders>
          <w:top w:val="single" w:sz="8" w:space="0" w:color="67787B"/>
          <w:left w:val="nil"/>
          <w:bottom w:val="single" w:sz="8" w:space="0" w:color="67787B"/>
          <w:right w:val="nil"/>
          <w:insideH w:val="nil"/>
          <w:insideV w:val="nil"/>
          <w:tl2br w:val="nil"/>
          <w:tr2bl w:val="nil"/>
        </w:tcBorders>
      </w:tcPr>
    </w:tblStylePr>
    <w:tblStylePr w:type="band1Vert">
      <w:rPr>
        <w:rFonts w:cs="Times New Roman"/>
      </w:rPr>
      <w:tblPr/>
      <w:tcPr>
        <w:shd w:val="clear" w:color="auto" w:fill="D8DEDF"/>
      </w:tcPr>
    </w:tblStylePr>
    <w:tblStylePr w:type="band1Horz">
      <w:rPr>
        <w:rFonts w:cs="Times New Roman"/>
      </w:rPr>
      <w:tblPr/>
      <w:tcPr>
        <w:shd w:val="clear" w:color="auto" w:fill="D8DEDF"/>
      </w:tcPr>
    </w:tblStylePr>
  </w:style>
  <w:style w:type="table" w:customStyle="1" w:styleId="161">
    <w:name w:val="中等深浅列表 1 强调文字颜色 6"/>
    <w:basedOn w:val="a3"/>
    <w:uiPriority w:val="65"/>
    <w:qFormat/>
    <w:rPr>
      <w:rFonts w:ascii="Cambria" w:eastAsia="黑体" w:hAnsi="Cambria"/>
      <w:color w:val="000000"/>
    </w:rPr>
    <w:tblPr>
      <w:tblInd w:w="0" w:type="dxa"/>
      <w:tblBorders>
        <w:top w:val="single" w:sz="8" w:space="0" w:color="9D936F"/>
        <w:bottom w:val="single" w:sz="8" w:space="0" w:color="9D936F"/>
      </w:tblBorders>
      <w:tblCellMar>
        <w:top w:w="0" w:type="dxa"/>
        <w:left w:w="108" w:type="dxa"/>
        <w:bottom w:w="0" w:type="dxa"/>
        <w:right w:w="108" w:type="dxa"/>
      </w:tblCellMar>
    </w:tblPr>
    <w:tblStylePr w:type="firstRow">
      <w:rPr>
        <w:rFonts w:ascii="Calibri" w:eastAsia="宋体" w:hAnsi="Calibri" w:cs="Arial"/>
      </w:rPr>
      <w:tblPr/>
      <w:tcPr>
        <w:tcBorders>
          <w:top w:val="nil"/>
          <w:left w:val="nil"/>
          <w:bottom w:val="single" w:sz="8" w:space="0" w:color="9D936F"/>
          <w:right w:val="nil"/>
          <w:insideH w:val="nil"/>
          <w:insideV w:val="nil"/>
          <w:tl2br w:val="nil"/>
          <w:tr2bl w:val="nil"/>
        </w:tcBorders>
      </w:tcPr>
    </w:tblStylePr>
    <w:tblStylePr w:type="lastRow">
      <w:rPr>
        <w:rFonts w:cs="Times New Roman"/>
        <w:b/>
        <w:bCs/>
        <w:color w:val="1F2123"/>
      </w:rPr>
      <w:tblPr/>
      <w:tcPr>
        <w:tcBorders>
          <w:top w:val="single" w:sz="8" w:space="0" w:color="9D936F"/>
          <w:left w:val="nil"/>
          <w:bottom w:val="single" w:sz="8" w:space="0" w:color="9D936F"/>
          <w:right w:val="nil"/>
          <w:insideH w:val="nil"/>
          <w:insideV w:val="nil"/>
          <w:tl2br w:val="nil"/>
          <w:tr2bl w:val="nil"/>
        </w:tcBorders>
      </w:tcPr>
    </w:tblStylePr>
    <w:tblStylePr w:type="firstCol">
      <w:rPr>
        <w:rFonts w:cs="Times New Roman"/>
        <w:b/>
        <w:bCs/>
      </w:rPr>
    </w:tblStylePr>
    <w:tblStylePr w:type="lastCol">
      <w:rPr>
        <w:rFonts w:cs="Times New Roman"/>
        <w:b/>
        <w:bCs/>
      </w:rPr>
      <w:tblPr/>
      <w:tcPr>
        <w:tcBorders>
          <w:top w:val="single" w:sz="8" w:space="0" w:color="9D936F"/>
          <w:left w:val="nil"/>
          <w:bottom w:val="single" w:sz="8" w:space="0" w:color="9D936F"/>
          <w:right w:val="nil"/>
          <w:insideH w:val="nil"/>
          <w:insideV w:val="nil"/>
          <w:tl2br w:val="nil"/>
          <w:tr2bl w:val="nil"/>
        </w:tcBorders>
      </w:tcPr>
    </w:tblStylePr>
    <w:tblStylePr w:type="band1Vert">
      <w:rPr>
        <w:rFonts w:cs="Times New Roman"/>
      </w:rPr>
      <w:tblPr/>
      <w:tcPr>
        <w:shd w:val="clear" w:color="auto" w:fill="E6E4DB"/>
      </w:tcPr>
    </w:tblStylePr>
    <w:tblStylePr w:type="band1Horz">
      <w:rPr>
        <w:rFonts w:cs="Times New Roman"/>
      </w:rPr>
      <w:tblPr/>
      <w:tcPr>
        <w:shd w:val="clear" w:color="auto" w:fill="E6E4DB"/>
      </w:tcPr>
    </w:tblStylePr>
  </w:style>
  <w:style w:type="table" w:customStyle="1" w:styleId="211">
    <w:name w:val="中等深浅列表 2 强调文字颜色 1"/>
    <w:basedOn w:val="a3"/>
    <w:uiPriority w:val="66"/>
    <w:qFormat/>
    <w:rPr>
      <w:rFonts w:ascii="Calibri" w:hAnsi="Calibri" w:cs="Arial"/>
      <w:color w:val="000000"/>
    </w:rPr>
    <w:tblPr>
      <w:tblInd w:w="0" w:type="dxa"/>
      <w:tblBorders>
        <w:top w:val="single" w:sz="8" w:space="0" w:color="7E97AD"/>
        <w:left w:val="single" w:sz="8" w:space="0" w:color="7E97AD"/>
        <w:bottom w:val="single" w:sz="8" w:space="0" w:color="7E97AD"/>
        <w:right w:val="single" w:sz="8" w:space="0" w:color="7E97AD"/>
      </w:tblBorders>
      <w:tblCellMar>
        <w:top w:w="0" w:type="dxa"/>
        <w:left w:w="108" w:type="dxa"/>
        <w:bottom w:w="0" w:type="dxa"/>
        <w:right w:w="108" w:type="dxa"/>
      </w:tblCellMar>
    </w:tblPr>
    <w:tblStylePr w:type="firstRow">
      <w:rPr>
        <w:rFonts w:cs="Arial"/>
        <w:sz w:val="24"/>
        <w:szCs w:val="24"/>
      </w:rPr>
      <w:tblPr/>
      <w:tcPr>
        <w:tcBorders>
          <w:top w:val="nil"/>
          <w:left w:val="nil"/>
          <w:bottom w:val="single" w:sz="24" w:space="0" w:color="7E97AD"/>
          <w:right w:val="nil"/>
          <w:insideH w:val="nil"/>
          <w:insideV w:val="nil"/>
          <w:tl2br w:val="nil"/>
          <w:tr2bl w:val="nil"/>
        </w:tcBorders>
        <w:shd w:val="clear" w:color="auto" w:fill="FFFFFF"/>
      </w:tcPr>
    </w:tblStylePr>
    <w:tblStylePr w:type="lastRow">
      <w:rPr>
        <w:rFonts w:cs="Arial"/>
      </w:rPr>
      <w:tblPr/>
      <w:tcPr>
        <w:tcBorders>
          <w:top w:val="single" w:sz="8" w:space="0" w:color="7E97AD"/>
          <w:left w:val="nil"/>
          <w:bottom w:val="nil"/>
          <w:right w:val="nil"/>
          <w:insideH w:val="nil"/>
          <w:insideV w:val="nil"/>
          <w:tl2br w:val="nil"/>
          <w:tr2bl w:val="nil"/>
        </w:tcBorders>
        <w:shd w:val="clear" w:color="auto" w:fill="FFFFFF"/>
      </w:tcPr>
    </w:tblStylePr>
    <w:tblStylePr w:type="firstCol">
      <w:rPr>
        <w:rFonts w:cs="Arial"/>
      </w:rPr>
      <w:tblPr/>
      <w:tcPr>
        <w:tcBorders>
          <w:top w:val="nil"/>
          <w:left w:val="nil"/>
          <w:bottom w:val="nil"/>
          <w:right w:val="single" w:sz="8" w:space="0" w:color="7E97AD"/>
          <w:insideH w:val="nil"/>
          <w:insideV w:val="nil"/>
          <w:tl2br w:val="nil"/>
          <w:tr2bl w:val="nil"/>
        </w:tcBorders>
        <w:shd w:val="clear" w:color="auto" w:fill="FFFFFF"/>
      </w:tcPr>
    </w:tblStylePr>
    <w:tblStylePr w:type="lastCol">
      <w:rPr>
        <w:rFonts w:cs="Arial"/>
      </w:rPr>
      <w:tblPr/>
      <w:tcPr>
        <w:tcBorders>
          <w:top w:val="nil"/>
          <w:left w:val="single" w:sz="8" w:space="0" w:color="7E97AD"/>
          <w:bottom w:val="nil"/>
          <w:right w:val="nil"/>
          <w:insideH w:val="nil"/>
          <w:insideV w:val="nil"/>
          <w:tl2br w:val="nil"/>
          <w:tr2bl w:val="nil"/>
        </w:tcBorders>
        <w:shd w:val="clear" w:color="auto" w:fill="FFFFFF"/>
      </w:tcPr>
    </w:tblStylePr>
    <w:tblStylePr w:type="band1Vert">
      <w:rPr>
        <w:rFonts w:cs="Arial"/>
      </w:rPr>
      <w:tblPr/>
      <w:tcPr>
        <w:tcBorders>
          <w:top w:val="nil"/>
          <w:left w:val="nil"/>
          <w:bottom w:val="nil"/>
          <w:right w:val="nil"/>
          <w:insideH w:val="nil"/>
          <w:insideV w:val="nil"/>
          <w:tl2br w:val="nil"/>
          <w:tr2bl w:val="nil"/>
        </w:tcBorders>
        <w:shd w:val="clear" w:color="auto" w:fill="DFE5EA"/>
      </w:tcPr>
    </w:tblStylePr>
    <w:tblStylePr w:type="band1Horz">
      <w:rPr>
        <w:rFonts w:cs="Arial"/>
      </w:rPr>
      <w:tblPr/>
      <w:tcPr>
        <w:tcBorders>
          <w:top w:val="nil"/>
          <w:left w:val="nil"/>
          <w:bottom w:val="nil"/>
          <w:right w:val="nil"/>
          <w:insideH w:val="nil"/>
          <w:insideV w:val="nil"/>
          <w:tl2br w:val="nil"/>
          <w:tr2bl w:val="nil"/>
        </w:tcBorders>
        <w:shd w:val="clear" w:color="auto" w:fill="DFE5EA"/>
      </w:tcPr>
    </w:tblStylePr>
    <w:tblStylePr w:type="nwCell">
      <w:rPr>
        <w:rFonts w:cs="Arial"/>
      </w:rPr>
      <w:tblPr/>
      <w:tcPr>
        <w:shd w:val="clear" w:color="auto" w:fill="FFFFFF"/>
      </w:tcPr>
    </w:tblStylePr>
    <w:tblStylePr w:type="swCell">
      <w:rPr>
        <w:rFonts w:cs="Arial"/>
      </w:rPr>
      <w:tblPr/>
      <w:tcPr>
        <w:tcBorders>
          <w:top w:val="nil"/>
          <w:left w:val="nil"/>
          <w:bottom w:val="nil"/>
          <w:right w:val="nil"/>
          <w:insideH w:val="nil"/>
          <w:insideV w:val="nil"/>
          <w:tl2br w:val="nil"/>
          <w:tr2bl w:val="nil"/>
        </w:tcBorders>
      </w:tcPr>
    </w:tblStylePr>
  </w:style>
  <w:style w:type="table" w:customStyle="1" w:styleId="221">
    <w:name w:val="中等深浅列表 2 强调文字颜色 2"/>
    <w:basedOn w:val="a3"/>
    <w:uiPriority w:val="66"/>
    <w:qFormat/>
    <w:rPr>
      <w:rFonts w:ascii="Calibri" w:hAnsi="Calibri" w:cs="Arial"/>
      <w:color w:val="000000"/>
    </w:rPr>
    <w:tblPr>
      <w:tblInd w:w="0" w:type="dxa"/>
      <w:tblBorders>
        <w:top w:val="single" w:sz="8" w:space="0" w:color="CC8E60"/>
        <w:left w:val="single" w:sz="8" w:space="0" w:color="CC8E60"/>
        <w:bottom w:val="single" w:sz="8" w:space="0" w:color="CC8E60"/>
        <w:right w:val="single" w:sz="8" w:space="0" w:color="CC8E60"/>
      </w:tblBorders>
      <w:tblCellMar>
        <w:top w:w="0" w:type="dxa"/>
        <w:left w:w="108" w:type="dxa"/>
        <w:bottom w:w="0" w:type="dxa"/>
        <w:right w:w="108" w:type="dxa"/>
      </w:tblCellMar>
    </w:tblPr>
    <w:tblStylePr w:type="firstRow">
      <w:rPr>
        <w:rFonts w:cs="Arial"/>
        <w:sz w:val="24"/>
        <w:szCs w:val="24"/>
      </w:rPr>
      <w:tblPr/>
      <w:tcPr>
        <w:tcBorders>
          <w:top w:val="nil"/>
          <w:left w:val="nil"/>
          <w:bottom w:val="single" w:sz="24" w:space="0" w:color="CC8E60"/>
          <w:right w:val="nil"/>
          <w:insideH w:val="nil"/>
          <w:insideV w:val="nil"/>
          <w:tl2br w:val="nil"/>
          <w:tr2bl w:val="nil"/>
        </w:tcBorders>
        <w:shd w:val="clear" w:color="auto" w:fill="FFFFFF"/>
      </w:tcPr>
    </w:tblStylePr>
    <w:tblStylePr w:type="lastRow">
      <w:rPr>
        <w:rFonts w:cs="Arial"/>
      </w:rPr>
      <w:tblPr/>
      <w:tcPr>
        <w:tcBorders>
          <w:top w:val="single" w:sz="8" w:space="0" w:color="CC8E60"/>
          <w:left w:val="nil"/>
          <w:bottom w:val="nil"/>
          <w:right w:val="nil"/>
          <w:insideH w:val="nil"/>
          <w:insideV w:val="nil"/>
          <w:tl2br w:val="nil"/>
          <w:tr2bl w:val="nil"/>
        </w:tcBorders>
        <w:shd w:val="clear" w:color="auto" w:fill="FFFFFF"/>
      </w:tcPr>
    </w:tblStylePr>
    <w:tblStylePr w:type="firstCol">
      <w:rPr>
        <w:rFonts w:cs="Arial"/>
      </w:rPr>
      <w:tblPr/>
      <w:tcPr>
        <w:tcBorders>
          <w:top w:val="nil"/>
          <w:left w:val="nil"/>
          <w:bottom w:val="nil"/>
          <w:right w:val="single" w:sz="8" w:space="0" w:color="CC8E60"/>
          <w:insideH w:val="nil"/>
          <w:insideV w:val="nil"/>
          <w:tl2br w:val="nil"/>
          <w:tr2bl w:val="nil"/>
        </w:tcBorders>
        <w:shd w:val="clear" w:color="auto" w:fill="FFFFFF"/>
      </w:tcPr>
    </w:tblStylePr>
    <w:tblStylePr w:type="lastCol">
      <w:rPr>
        <w:rFonts w:cs="Arial"/>
      </w:rPr>
      <w:tblPr/>
      <w:tcPr>
        <w:tcBorders>
          <w:top w:val="nil"/>
          <w:left w:val="single" w:sz="8" w:space="0" w:color="CC8E60"/>
          <w:bottom w:val="nil"/>
          <w:right w:val="nil"/>
          <w:insideH w:val="nil"/>
          <w:insideV w:val="nil"/>
          <w:tl2br w:val="nil"/>
          <w:tr2bl w:val="nil"/>
        </w:tcBorders>
        <w:shd w:val="clear" w:color="auto" w:fill="FFFFFF"/>
      </w:tcPr>
    </w:tblStylePr>
    <w:tblStylePr w:type="band1Vert">
      <w:rPr>
        <w:rFonts w:cs="Arial"/>
      </w:rPr>
      <w:tblPr/>
      <w:tcPr>
        <w:tcBorders>
          <w:top w:val="nil"/>
          <w:left w:val="nil"/>
          <w:bottom w:val="nil"/>
          <w:right w:val="nil"/>
          <w:insideH w:val="nil"/>
          <w:insideV w:val="nil"/>
          <w:tl2br w:val="nil"/>
          <w:tr2bl w:val="nil"/>
        </w:tcBorders>
        <w:shd w:val="clear" w:color="auto" w:fill="F2E2D7"/>
      </w:tcPr>
    </w:tblStylePr>
    <w:tblStylePr w:type="band1Horz">
      <w:rPr>
        <w:rFonts w:cs="Arial"/>
      </w:rPr>
      <w:tblPr/>
      <w:tcPr>
        <w:tcBorders>
          <w:top w:val="nil"/>
          <w:left w:val="nil"/>
          <w:bottom w:val="nil"/>
          <w:right w:val="nil"/>
          <w:insideH w:val="nil"/>
          <w:insideV w:val="nil"/>
          <w:tl2br w:val="nil"/>
          <w:tr2bl w:val="nil"/>
        </w:tcBorders>
        <w:shd w:val="clear" w:color="auto" w:fill="F2E2D7"/>
      </w:tcPr>
    </w:tblStylePr>
    <w:tblStylePr w:type="nwCell">
      <w:rPr>
        <w:rFonts w:cs="Arial"/>
      </w:rPr>
      <w:tblPr/>
      <w:tcPr>
        <w:shd w:val="clear" w:color="auto" w:fill="FFFFFF"/>
      </w:tcPr>
    </w:tblStylePr>
    <w:tblStylePr w:type="swCell">
      <w:rPr>
        <w:rFonts w:cs="Arial"/>
      </w:rPr>
      <w:tblPr/>
      <w:tcPr>
        <w:tcBorders>
          <w:top w:val="nil"/>
          <w:left w:val="nil"/>
          <w:bottom w:val="nil"/>
          <w:right w:val="nil"/>
          <w:insideH w:val="nil"/>
          <w:insideV w:val="nil"/>
          <w:tl2br w:val="nil"/>
          <w:tr2bl w:val="nil"/>
        </w:tcBorders>
      </w:tcPr>
    </w:tblStylePr>
  </w:style>
  <w:style w:type="table" w:customStyle="1" w:styleId="231">
    <w:name w:val="中等深浅列表 2 强调文字颜色 3"/>
    <w:basedOn w:val="a3"/>
    <w:uiPriority w:val="66"/>
    <w:qFormat/>
    <w:rPr>
      <w:rFonts w:ascii="Calibri" w:hAnsi="Calibri" w:cs="Arial"/>
      <w:color w:val="000000"/>
    </w:rPr>
    <w:tblPr>
      <w:tblInd w:w="0" w:type="dxa"/>
      <w:tblBorders>
        <w:top w:val="single" w:sz="8" w:space="0" w:color="7A6A60"/>
        <w:left w:val="single" w:sz="8" w:space="0" w:color="7A6A60"/>
        <w:bottom w:val="single" w:sz="8" w:space="0" w:color="7A6A60"/>
        <w:right w:val="single" w:sz="8" w:space="0" w:color="7A6A60"/>
      </w:tblBorders>
      <w:tblCellMar>
        <w:top w:w="0" w:type="dxa"/>
        <w:left w:w="108" w:type="dxa"/>
        <w:bottom w:w="0" w:type="dxa"/>
        <w:right w:w="108" w:type="dxa"/>
      </w:tblCellMar>
    </w:tblPr>
    <w:tblStylePr w:type="firstRow">
      <w:rPr>
        <w:rFonts w:cs="Arial"/>
        <w:sz w:val="24"/>
        <w:szCs w:val="24"/>
      </w:rPr>
      <w:tblPr/>
      <w:tcPr>
        <w:tcBorders>
          <w:top w:val="nil"/>
          <w:left w:val="nil"/>
          <w:bottom w:val="single" w:sz="24" w:space="0" w:color="7A6A60"/>
          <w:right w:val="nil"/>
          <w:insideH w:val="nil"/>
          <w:insideV w:val="nil"/>
          <w:tl2br w:val="nil"/>
          <w:tr2bl w:val="nil"/>
        </w:tcBorders>
        <w:shd w:val="clear" w:color="auto" w:fill="FFFFFF"/>
      </w:tcPr>
    </w:tblStylePr>
    <w:tblStylePr w:type="lastRow">
      <w:rPr>
        <w:rFonts w:cs="Arial"/>
      </w:rPr>
      <w:tblPr/>
      <w:tcPr>
        <w:tcBorders>
          <w:top w:val="single" w:sz="8" w:space="0" w:color="7A6A60"/>
          <w:left w:val="nil"/>
          <w:bottom w:val="nil"/>
          <w:right w:val="nil"/>
          <w:insideH w:val="nil"/>
          <w:insideV w:val="nil"/>
          <w:tl2br w:val="nil"/>
          <w:tr2bl w:val="nil"/>
        </w:tcBorders>
        <w:shd w:val="clear" w:color="auto" w:fill="FFFFFF"/>
      </w:tcPr>
    </w:tblStylePr>
    <w:tblStylePr w:type="firstCol">
      <w:rPr>
        <w:rFonts w:cs="Arial"/>
      </w:rPr>
      <w:tblPr/>
      <w:tcPr>
        <w:tcBorders>
          <w:top w:val="nil"/>
          <w:left w:val="nil"/>
          <w:bottom w:val="nil"/>
          <w:right w:val="single" w:sz="8" w:space="0" w:color="7A6A60"/>
          <w:insideH w:val="nil"/>
          <w:insideV w:val="nil"/>
          <w:tl2br w:val="nil"/>
          <w:tr2bl w:val="nil"/>
        </w:tcBorders>
        <w:shd w:val="clear" w:color="auto" w:fill="FFFFFF"/>
      </w:tcPr>
    </w:tblStylePr>
    <w:tblStylePr w:type="lastCol">
      <w:rPr>
        <w:rFonts w:cs="Arial"/>
      </w:rPr>
      <w:tblPr/>
      <w:tcPr>
        <w:tcBorders>
          <w:top w:val="nil"/>
          <w:left w:val="single" w:sz="8" w:space="0" w:color="7A6A60"/>
          <w:bottom w:val="nil"/>
          <w:right w:val="nil"/>
          <w:insideH w:val="nil"/>
          <w:insideV w:val="nil"/>
          <w:tl2br w:val="nil"/>
          <w:tr2bl w:val="nil"/>
        </w:tcBorders>
        <w:shd w:val="clear" w:color="auto" w:fill="FFFFFF"/>
      </w:tcPr>
    </w:tblStylePr>
    <w:tblStylePr w:type="band1Vert">
      <w:rPr>
        <w:rFonts w:cs="Arial"/>
      </w:rPr>
      <w:tblPr/>
      <w:tcPr>
        <w:tcBorders>
          <w:top w:val="nil"/>
          <w:left w:val="nil"/>
          <w:bottom w:val="nil"/>
          <w:right w:val="nil"/>
          <w:insideH w:val="nil"/>
          <w:insideV w:val="nil"/>
          <w:tl2br w:val="nil"/>
          <w:tr2bl w:val="nil"/>
        </w:tcBorders>
        <w:shd w:val="clear" w:color="auto" w:fill="DFD9D6"/>
      </w:tcPr>
    </w:tblStylePr>
    <w:tblStylePr w:type="band1Horz">
      <w:rPr>
        <w:rFonts w:cs="Arial"/>
      </w:rPr>
      <w:tblPr/>
      <w:tcPr>
        <w:tcBorders>
          <w:top w:val="nil"/>
          <w:left w:val="nil"/>
          <w:bottom w:val="nil"/>
          <w:right w:val="nil"/>
          <w:insideH w:val="nil"/>
          <w:insideV w:val="nil"/>
          <w:tl2br w:val="nil"/>
          <w:tr2bl w:val="nil"/>
        </w:tcBorders>
        <w:shd w:val="clear" w:color="auto" w:fill="DFD9D6"/>
      </w:tcPr>
    </w:tblStylePr>
    <w:tblStylePr w:type="nwCell">
      <w:rPr>
        <w:rFonts w:cs="Arial"/>
      </w:rPr>
      <w:tblPr/>
      <w:tcPr>
        <w:shd w:val="clear" w:color="auto" w:fill="FFFFFF"/>
      </w:tcPr>
    </w:tblStylePr>
    <w:tblStylePr w:type="swCell">
      <w:rPr>
        <w:rFonts w:cs="Arial"/>
      </w:rPr>
      <w:tblPr/>
      <w:tcPr>
        <w:tcBorders>
          <w:top w:val="nil"/>
          <w:left w:val="nil"/>
          <w:bottom w:val="nil"/>
          <w:right w:val="nil"/>
          <w:insideH w:val="nil"/>
          <w:insideV w:val="nil"/>
          <w:tl2br w:val="nil"/>
          <w:tr2bl w:val="nil"/>
        </w:tcBorders>
      </w:tcPr>
    </w:tblStylePr>
  </w:style>
  <w:style w:type="table" w:customStyle="1" w:styleId="241">
    <w:name w:val="中等深浅列表 2 强调文字颜色 4"/>
    <w:basedOn w:val="a3"/>
    <w:uiPriority w:val="66"/>
    <w:qFormat/>
    <w:rPr>
      <w:rFonts w:ascii="Calibri" w:hAnsi="Calibri" w:cs="Arial"/>
      <w:color w:val="000000"/>
    </w:rPr>
    <w:tblPr>
      <w:tblInd w:w="0" w:type="dxa"/>
      <w:tblBorders>
        <w:top w:val="single" w:sz="8" w:space="0" w:color="B4936D"/>
        <w:left w:val="single" w:sz="8" w:space="0" w:color="B4936D"/>
        <w:bottom w:val="single" w:sz="8" w:space="0" w:color="B4936D"/>
        <w:right w:val="single" w:sz="8" w:space="0" w:color="B4936D"/>
      </w:tblBorders>
      <w:tblCellMar>
        <w:top w:w="0" w:type="dxa"/>
        <w:left w:w="108" w:type="dxa"/>
        <w:bottom w:w="0" w:type="dxa"/>
        <w:right w:w="108" w:type="dxa"/>
      </w:tblCellMar>
    </w:tblPr>
    <w:tblStylePr w:type="firstRow">
      <w:rPr>
        <w:rFonts w:cs="Arial"/>
        <w:sz w:val="24"/>
        <w:szCs w:val="24"/>
      </w:rPr>
      <w:tblPr/>
      <w:tcPr>
        <w:tcBorders>
          <w:top w:val="nil"/>
          <w:left w:val="nil"/>
          <w:bottom w:val="single" w:sz="24" w:space="0" w:color="B4936D"/>
          <w:right w:val="nil"/>
          <w:insideH w:val="nil"/>
          <w:insideV w:val="nil"/>
          <w:tl2br w:val="nil"/>
          <w:tr2bl w:val="nil"/>
        </w:tcBorders>
        <w:shd w:val="clear" w:color="auto" w:fill="FFFFFF"/>
      </w:tcPr>
    </w:tblStylePr>
    <w:tblStylePr w:type="lastRow">
      <w:rPr>
        <w:rFonts w:cs="Arial"/>
      </w:rPr>
      <w:tblPr/>
      <w:tcPr>
        <w:tcBorders>
          <w:top w:val="single" w:sz="8" w:space="0" w:color="B4936D"/>
          <w:left w:val="nil"/>
          <w:bottom w:val="nil"/>
          <w:right w:val="nil"/>
          <w:insideH w:val="nil"/>
          <w:insideV w:val="nil"/>
          <w:tl2br w:val="nil"/>
          <w:tr2bl w:val="nil"/>
        </w:tcBorders>
        <w:shd w:val="clear" w:color="auto" w:fill="FFFFFF"/>
      </w:tcPr>
    </w:tblStylePr>
    <w:tblStylePr w:type="firstCol">
      <w:rPr>
        <w:rFonts w:cs="Arial"/>
      </w:rPr>
      <w:tblPr/>
      <w:tcPr>
        <w:tcBorders>
          <w:top w:val="nil"/>
          <w:left w:val="nil"/>
          <w:bottom w:val="nil"/>
          <w:right w:val="single" w:sz="8" w:space="0" w:color="B4936D"/>
          <w:insideH w:val="nil"/>
          <w:insideV w:val="nil"/>
          <w:tl2br w:val="nil"/>
          <w:tr2bl w:val="nil"/>
        </w:tcBorders>
        <w:shd w:val="clear" w:color="auto" w:fill="FFFFFF"/>
      </w:tcPr>
    </w:tblStylePr>
    <w:tblStylePr w:type="lastCol">
      <w:rPr>
        <w:rFonts w:cs="Arial"/>
      </w:rPr>
      <w:tblPr/>
      <w:tcPr>
        <w:tcBorders>
          <w:top w:val="nil"/>
          <w:left w:val="single" w:sz="8" w:space="0" w:color="B4936D"/>
          <w:bottom w:val="nil"/>
          <w:right w:val="nil"/>
          <w:insideH w:val="nil"/>
          <w:insideV w:val="nil"/>
          <w:tl2br w:val="nil"/>
          <w:tr2bl w:val="nil"/>
        </w:tcBorders>
        <w:shd w:val="clear" w:color="auto" w:fill="FFFFFF"/>
      </w:tcPr>
    </w:tblStylePr>
    <w:tblStylePr w:type="band1Vert">
      <w:rPr>
        <w:rFonts w:cs="Arial"/>
      </w:rPr>
      <w:tblPr/>
      <w:tcPr>
        <w:tcBorders>
          <w:top w:val="nil"/>
          <w:left w:val="nil"/>
          <w:bottom w:val="nil"/>
          <w:right w:val="nil"/>
          <w:insideH w:val="nil"/>
          <w:insideV w:val="nil"/>
          <w:tl2br w:val="nil"/>
          <w:tr2bl w:val="nil"/>
        </w:tcBorders>
        <w:shd w:val="clear" w:color="auto" w:fill="ECE4DA"/>
      </w:tcPr>
    </w:tblStylePr>
    <w:tblStylePr w:type="band1Horz">
      <w:rPr>
        <w:rFonts w:cs="Arial"/>
      </w:rPr>
      <w:tblPr/>
      <w:tcPr>
        <w:tcBorders>
          <w:top w:val="nil"/>
          <w:left w:val="nil"/>
          <w:bottom w:val="nil"/>
          <w:right w:val="nil"/>
          <w:insideH w:val="nil"/>
          <w:insideV w:val="nil"/>
          <w:tl2br w:val="nil"/>
          <w:tr2bl w:val="nil"/>
        </w:tcBorders>
        <w:shd w:val="clear" w:color="auto" w:fill="ECE4DA"/>
      </w:tcPr>
    </w:tblStylePr>
    <w:tblStylePr w:type="nwCell">
      <w:rPr>
        <w:rFonts w:cs="Arial"/>
      </w:rPr>
      <w:tblPr/>
      <w:tcPr>
        <w:shd w:val="clear" w:color="auto" w:fill="FFFFFF"/>
      </w:tcPr>
    </w:tblStylePr>
    <w:tblStylePr w:type="swCell">
      <w:rPr>
        <w:rFonts w:cs="Arial"/>
      </w:rPr>
      <w:tblPr/>
      <w:tcPr>
        <w:tcBorders>
          <w:top w:val="nil"/>
          <w:left w:val="nil"/>
          <w:bottom w:val="nil"/>
          <w:right w:val="nil"/>
          <w:insideH w:val="nil"/>
          <w:insideV w:val="nil"/>
          <w:tl2br w:val="nil"/>
          <w:tr2bl w:val="nil"/>
        </w:tcBorders>
      </w:tcPr>
    </w:tblStylePr>
  </w:style>
  <w:style w:type="table" w:customStyle="1" w:styleId="251">
    <w:name w:val="中等深浅列表 2 强调文字颜色 5"/>
    <w:basedOn w:val="a3"/>
    <w:uiPriority w:val="66"/>
    <w:qFormat/>
    <w:rPr>
      <w:rFonts w:ascii="Calibri" w:hAnsi="Calibri" w:cs="Arial"/>
      <w:color w:val="000000"/>
    </w:rPr>
    <w:tblPr>
      <w:tblInd w:w="0" w:type="dxa"/>
      <w:tblBorders>
        <w:top w:val="single" w:sz="8" w:space="0" w:color="67787B"/>
        <w:left w:val="single" w:sz="8" w:space="0" w:color="67787B"/>
        <w:bottom w:val="single" w:sz="8" w:space="0" w:color="67787B"/>
        <w:right w:val="single" w:sz="8" w:space="0" w:color="67787B"/>
      </w:tblBorders>
      <w:tblCellMar>
        <w:top w:w="0" w:type="dxa"/>
        <w:left w:w="108" w:type="dxa"/>
        <w:bottom w:w="0" w:type="dxa"/>
        <w:right w:w="108" w:type="dxa"/>
      </w:tblCellMar>
    </w:tblPr>
    <w:tblStylePr w:type="firstRow">
      <w:rPr>
        <w:rFonts w:cs="Arial"/>
        <w:sz w:val="24"/>
        <w:szCs w:val="24"/>
      </w:rPr>
      <w:tblPr/>
      <w:tcPr>
        <w:tcBorders>
          <w:top w:val="nil"/>
          <w:left w:val="nil"/>
          <w:bottom w:val="single" w:sz="24" w:space="0" w:color="67787B"/>
          <w:right w:val="nil"/>
          <w:insideH w:val="nil"/>
          <w:insideV w:val="nil"/>
          <w:tl2br w:val="nil"/>
          <w:tr2bl w:val="nil"/>
        </w:tcBorders>
        <w:shd w:val="clear" w:color="auto" w:fill="FFFFFF"/>
      </w:tcPr>
    </w:tblStylePr>
    <w:tblStylePr w:type="lastRow">
      <w:rPr>
        <w:rFonts w:cs="Arial"/>
      </w:rPr>
      <w:tblPr/>
      <w:tcPr>
        <w:tcBorders>
          <w:top w:val="single" w:sz="8" w:space="0" w:color="67787B"/>
          <w:left w:val="nil"/>
          <w:bottom w:val="nil"/>
          <w:right w:val="nil"/>
          <w:insideH w:val="nil"/>
          <w:insideV w:val="nil"/>
          <w:tl2br w:val="nil"/>
          <w:tr2bl w:val="nil"/>
        </w:tcBorders>
        <w:shd w:val="clear" w:color="auto" w:fill="FFFFFF"/>
      </w:tcPr>
    </w:tblStylePr>
    <w:tblStylePr w:type="firstCol">
      <w:rPr>
        <w:rFonts w:cs="Arial"/>
      </w:rPr>
      <w:tblPr/>
      <w:tcPr>
        <w:tcBorders>
          <w:top w:val="nil"/>
          <w:left w:val="nil"/>
          <w:bottom w:val="nil"/>
          <w:right w:val="single" w:sz="8" w:space="0" w:color="67787B"/>
          <w:insideH w:val="nil"/>
          <w:insideV w:val="nil"/>
          <w:tl2br w:val="nil"/>
          <w:tr2bl w:val="nil"/>
        </w:tcBorders>
        <w:shd w:val="clear" w:color="auto" w:fill="FFFFFF"/>
      </w:tcPr>
    </w:tblStylePr>
    <w:tblStylePr w:type="lastCol">
      <w:rPr>
        <w:rFonts w:cs="Arial"/>
      </w:rPr>
      <w:tblPr/>
      <w:tcPr>
        <w:tcBorders>
          <w:top w:val="nil"/>
          <w:left w:val="single" w:sz="8" w:space="0" w:color="67787B"/>
          <w:bottom w:val="nil"/>
          <w:right w:val="nil"/>
          <w:insideH w:val="nil"/>
          <w:insideV w:val="nil"/>
          <w:tl2br w:val="nil"/>
          <w:tr2bl w:val="nil"/>
        </w:tcBorders>
        <w:shd w:val="clear" w:color="auto" w:fill="FFFFFF"/>
      </w:tcPr>
    </w:tblStylePr>
    <w:tblStylePr w:type="band1Vert">
      <w:rPr>
        <w:rFonts w:cs="Arial"/>
      </w:rPr>
      <w:tblPr/>
      <w:tcPr>
        <w:tcBorders>
          <w:top w:val="nil"/>
          <w:left w:val="nil"/>
          <w:bottom w:val="nil"/>
          <w:right w:val="nil"/>
          <w:insideH w:val="nil"/>
          <w:insideV w:val="nil"/>
          <w:tl2br w:val="nil"/>
          <w:tr2bl w:val="nil"/>
        </w:tcBorders>
        <w:shd w:val="clear" w:color="auto" w:fill="D8DEDF"/>
      </w:tcPr>
    </w:tblStylePr>
    <w:tblStylePr w:type="band1Horz">
      <w:rPr>
        <w:rFonts w:cs="Arial"/>
      </w:rPr>
      <w:tblPr/>
      <w:tcPr>
        <w:tcBorders>
          <w:top w:val="nil"/>
          <w:left w:val="nil"/>
          <w:bottom w:val="nil"/>
          <w:right w:val="nil"/>
          <w:insideH w:val="nil"/>
          <w:insideV w:val="nil"/>
          <w:tl2br w:val="nil"/>
          <w:tr2bl w:val="nil"/>
        </w:tcBorders>
        <w:shd w:val="clear" w:color="auto" w:fill="D8DEDF"/>
      </w:tcPr>
    </w:tblStylePr>
    <w:tblStylePr w:type="nwCell">
      <w:rPr>
        <w:rFonts w:cs="Arial"/>
      </w:rPr>
      <w:tblPr/>
      <w:tcPr>
        <w:shd w:val="clear" w:color="auto" w:fill="FFFFFF"/>
      </w:tcPr>
    </w:tblStylePr>
    <w:tblStylePr w:type="swCell">
      <w:rPr>
        <w:rFonts w:cs="Arial"/>
      </w:rPr>
      <w:tblPr/>
      <w:tcPr>
        <w:tcBorders>
          <w:top w:val="nil"/>
          <w:left w:val="nil"/>
          <w:bottom w:val="nil"/>
          <w:right w:val="nil"/>
          <w:insideH w:val="nil"/>
          <w:insideV w:val="nil"/>
          <w:tl2br w:val="nil"/>
          <w:tr2bl w:val="nil"/>
        </w:tcBorders>
      </w:tcPr>
    </w:tblStylePr>
  </w:style>
  <w:style w:type="table" w:customStyle="1" w:styleId="261">
    <w:name w:val="中等深浅列表 2 强调文字颜色 6"/>
    <w:basedOn w:val="a3"/>
    <w:uiPriority w:val="66"/>
    <w:qFormat/>
    <w:rPr>
      <w:rFonts w:ascii="Calibri" w:hAnsi="Calibri" w:cs="Arial"/>
      <w:color w:val="000000"/>
    </w:rPr>
    <w:tblPr>
      <w:tblInd w:w="0" w:type="dxa"/>
      <w:tblBorders>
        <w:top w:val="single" w:sz="8" w:space="0" w:color="9D936F"/>
        <w:left w:val="single" w:sz="8" w:space="0" w:color="9D936F"/>
        <w:bottom w:val="single" w:sz="8" w:space="0" w:color="9D936F"/>
        <w:right w:val="single" w:sz="8" w:space="0" w:color="9D936F"/>
      </w:tblBorders>
      <w:tblCellMar>
        <w:top w:w="0" w:type="dxa"/>
        <w:left w:w="108" w:type="dxa"/>
        <w:bottom w:w="0" w:type="dxa"/>
        <w:right w:w="108" w:type="dxa"/>
      </w:tblCellMar>
    </w:tblPr>
    <w:tblStylePr w:type="firstRow">
      <w:rPr>
        <w:rFonts w:cs="Arial"/>
        <w:sz w:val="24"/>
        <w:szCs w:val="24"/>
      </w:rPr>
      <w:tblPr/>
      <w:tcPr>
        <w:tcBorders>
          <w:top w:val="nil"/>
          <w:left w:val="nil"/>
          <w:bottom w:val="single" w:sz="24" w:space="0" w:color="9D936F"/>
          <w:right w:val="nil"/>
          <w:insideH w:val="nil"/>
          <w:insideV w:val="nil"/>
          <w:tl2br w:val="nil"/>
          <w:tr2bl w:val="nil"/>
        </w:tcBorders>
        <w:shd w:val="clear" w:color="auto" w:fill="FFFFFF"/>
      </w:tcPr>
    </w:tblStylePr>
    <w:tblStylePr w:type="lastRow">
      <w:rPr>
        <w:rFonts w:cs="Arial"/>
      </w:rPr>
      <w:tblPr/>
      <w:tcPr>
        <w:tcBorders>
          <w:top w:val="single" w:sz="8" w:space="0" w:color="9D936F"/>
          <w:left w:val="nil"/>
          <w:bottom w:val="nil"/>
          <w:right w:val="nil"/>
          <w:insideH w:val="nil"/>
          <w:insideV w:val="nil"/>
          <w:tl2br w:val="nil"/>
          <w:tr2bl w:val="nil"/>
        </w:tcBorders>
        <w:shd w:val="clear" w:color="auto" w:fill="FFFFFF"/>
      </w:tcPr>
    </w:tblStylePr>
    <w:tblStylePr w:type="firstCol">
      <w:rPr>
        <w:rFonts w:cs="Arial"/>
      </w:rPr>
      <w:tblPr/>
      <w:tcPr>
        <w:tcBorders>
          <w:top w:val="nil"/>
          <w:left w:val="nil"/>
          <w:bottom w:val="nil"/>
          <w:right w:val="single" w:sz="8" w:space="0" w:color="9D936F"/>
          <w:insideH w:val="nil"/>
          <w:insideV w:val="nil"/>
          <w:tl2br w:val="nil"/>
          <w:tr2bl w:val="nil"/>
        </w:tcBorders>
        <w:shd w:val="clear" w:color="auto" w:fill="FFFFFF"/>
      </w:tcPr>
    </w:tblStylePr>
    <w:tblStylePr w:type="lastCol">
      <w:rPr>
        <w:rFonts w:cs="Arial"/>
      </w:rPr>
      <w:tblPr/>
      <w:tcPr>
        <w:tcBorders>
          <w:top w:val="nil"/>
          <w:left w:val="single" w:sz="8" w:space="0" w:color="9D936F"/>
          <w:bottom w:val="nil"/>
          <w:right w:val="nil"/>
          <w:insideH w:val="nil"/>
          <w:insideV w:val="nil"/>
          <w:tl2br w:val="nil"/>
          <w:tr2bl w:val="nil"/>
        </w:tcBorders>
        <w:shd w:val="clear" w:color="auto" w:fill="FFFFFF"/>
      </w:tcPr>
    </w:tblStylePr>
    <w:tblStylePr w:type="band1Vert">
      <w:rPr>
        <w:rFonts w:cs="Arial"/>
      </w:rPr>
      <w:tblPr/>
      <w:tcPr>
        <w:tcBorders>
          <w:top w:val="nil"/>
          <w:left w:val="nil"/>
          <w:bottom w:val="nil"/>
          <w:right w:val="nil"/>
          <w:insideH w:val="nil"/>
          <w:insideV w:val="nil"/>
          <w:tl2br w:val="nil"/>
          <w:tr2bl w:val="nil"/>
        </w:tcBorders>
        <w:shd w:val="clear" w:color="auto" w:fill="E6E4DB"/>
      </w:tcPr>
    </w:tblStylePr>
    <w:tblStylePr w:type="band1Horz">
      <w:rPr>
        <w:rFonts w:cs="Arial"/>
      </w:rPr>
      <w:tblPr/>
      <w:tcPr>
        <w:tcBorders>
          <w:top w:val="nil"/>
          <w:left w:val="nil"/>
          <w:bottom w:val="nil"/>
          <w:right w:val="nil"/>
          <w:insideH w:val="nil"/>
          <w:insideV w:val="nil"/>
          <w:tl2br w:val="nil"/>
          <w:tr2bl w:val="nil"/>
        </w:tcBorders>
        <w:shd w:val="clear" w:color="auto" w:fill="E6E4DB"/>
      </w:tcPr>
    </w:tblStylePr>
    <w:tblStylePr w:type="nwCell">
      <w:rPr>
        <w:rFonts w:cs="Arial"/>
      </w:rPr>
      <w:tblPr/>
      <w:tcPr>
        <w:shd w:val="clear" w:color="auto" w:fill="FFFFFF"/>
      </w:tcPr>
    </w:tblStylePr>
    <w:tblStylePr w:type="swCell">
      <w:rPr>
        <w:rFonts w:cs="Arial"/>
      </w:rPr>
      <w:tblPr/>
      <w:tcPr>
        <w:tcBorders>
          <w:top w:val="nil"/>
          <w:left w:val="nil"/>
          <w:bottom w:val="nil"/>
          <w:right w:val="nil"/>
          <w:insideH w:val="nil"/>
          <w:insideV w:val="nil"/>
          <w:tl2br w:val="nil"/>
          <w:tr2bl w:val="nil"/>
        </w:tcBorders>
      </w:tcPr>
    </w:tblStylePr>
  </w:style>
  <w:style w:type="table" w:customStyle="1" w:styleId="112">
    <w:name w:val="中等深浅底纹 1 强调文字颜色 1"/>
    <w:basedOn w:val="a3"/>
    <w:uiPriority w:val="63"/>
    <w:qFormat/>
    <w:rPr>
      <w:rFonts w:ascii="Cambria" w:eastAsia="黑体" w:hAnsi="Cambria"/>
    </w:rPr>
    <w:tblPr>
      <w:tblInd w:w="0" w:type="dxa"/>
      <w:tblBorders>
        <w:top w:val="single" w:sz="8" w:space="0" w:color="9EB0C1"/>
        <w:left w:val="single" w:sz="8" w:space="0" w:color="9EB0C1"/>
        <w:bottom w:val="single" w:sz="8" w:space="0" w:color="9EB0C1"/>
        <w:right w:val="single" w:sz="8" w:space="0" w:color="9EB0C1"/>
        <w:insideH w:val="single" w:sz="8" w:space="0" w:color="9EB0C1"/>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9EB0C1"/>
          <w:left w:val="single" w:sz="8" w:space="0" w:color="9EB0C1"/>
          <w:bottom w:val="single" w:sz="8" w:space="0" w:color="9EB0C1"/>
          <w:right w:val="single" w:sz="8" w:space="0" w:color="9EB0C1"/>
          <w:insideH w:val="nil"/>
          <w:insideV w:val="nil"/>
          <w:tl2br w:val="nil"/>
          <w:tr2bl w:val="nil"/>
        </w:tcBorders>
        <w:shd w:val="clear" w:color="auto" w:fill="7E97AD"/>
      </w:tcPr>
    </w:tblStylePr>
    <w:tblStylePr w:type="lastRow">
      <w:pPr>
        <w:spacing w:before="0" w:after="0"/>
      </w:pPr>
      <w:rPr>
        <w:rFonts w:cs="Times New Roman"/>
        <w:b/>
        <w:bCs/>
      </w:rPr>
      <w:tblPr/>
      <w:tcPr>
        <w:tcBorders>
          <w:top w:val="double" w:sz="6" w:space="0" w:color="9EB0C1"/>
          <w:left w:val="single" w:sz="8" w:space="0" w:color="9EB0C1"/>
          <w:bottom w:val="single" w:sz="8" w:space="0" w:color="9EB0C1"/>
          <w:right w:val="single" w:sz="8" w:space="0" w:color="9EB0C1"/>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E5EA"/>
      </w:tcPr>
    </w:tblStylePr>
    <w:tblStylePr w:type="band1Horz">
      <w:rPr>
        <w:rFonts w:cs="Times New Roman"/>
      </w:rPr>
      <w:tblPr/>
      <w:tcPr>
        <w:shd w:val="clear" w:color="auto" w:fill="DFE5EA"/>
      </w:tcPr>
    </w:tblStylePr>
    <w:tblStylePr w:type="band2Horz">
      <w:rPr>
        <w:rFonts w:cs="Times New Roman"/>
      </w:rPr>
    </w:tblStylePr>
  </w:style>
  <w:style w:type="table" w:customStyle="1" w:styleId="122">
    <w:name w:val="中等深浅底纹 1 强调文字颜色 2"/>
    <w:basedOn w:val="a3"/>
    <w:uiPriority w:val="63"/>
    <w:qFormat/>
    <w:rPr>
      <w:rFonts w:ascii="Cambria" w:eastAsia="黑体" w:hAnsi="Cambria"/>
    </w:rPr>
    <w:tblPr>
      <w:tblInd w:w="0" w:type="dxa"/>
      <w:tblBorders>
        <w:top w:val="single" w:sz="8" w:space="0" w:color="D8AA87"/>
        <w:left w:val="single" w:sz="8" w:space="0" w:color="D8AA87"/>
        <w:bottom w:val="single" w:sz="8" w:space="0" w:color="D8AA87"/>
        <w:right w:val="single" w:sz="8" w:space="0" w:color="D8AA87"/>
        <w:insideH w:val="single" w:sz="8" w:space="0" w:color="D8AA87"/>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D8AA87"/>
          <w:left w:val="single" w:sz="8" w:space="0" w:color="D8AA87"/>
          <w:bottom w:val="single" w:sz="8" w:space="0" w:color="D8AA87"/>
          <w:right w:val="single" w:sz="8" w:space="0" w:color="D8AA87"/>
          <w:insideH w:val="nil"/>
          <w:insideV w:val="nil"/>
          <w:tl2br w:val="nil"/>
          <w:tr2bl w:val="nil"/>
        </w:tcBorders>
        <w:shd w:val="clear" w:color="auto" w:fill="CC8E60"/>
      </w:tcPr>
    </w:tblStylePr>
    <w:tblStylePr w:type="lastRow">
      <w:pPr>
        <w:spacing w:before="0" w:after="0"/>
      </w:pPr>
      <w:rPr>
        <w:rFonts w:cs="Times New Roman"/>
        <w:b/>
        <w:bCs/>
      </w:rPr>
      <w:tblPr/>
      <w:tcPr>
        <w:tcBorders>
          <w:top w:val="double" w:sz="6" w:space="0" w:color="D8AA87"/>
          <w:left w:val="single" w:sz="8" w:space="0" w:color="D8AA87"/>
          <w:bottom w:val="single" w:sz="8" w:space="0" w:color="D8AA87"/>
          <w:right w:val="single" w:sz="8" w:space="0" w:color="D8AA87"/>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2E2D7"/>
      </w:tcPr>
    </w:tblStylePr>
    <w:tblStylePr w:type="band1Horz">
      <w:rPr>
        <w:rFonts w:cs="Times New Roman"/>
      </w:rPr>
      <w:tblPr/>
      <w:tcPr>
        <w:shd w:val="clear" w:color="auto" w:fill="F2E2D7"/>
      </w:tcPr>
    </w:tblStylePr>
    <w:tblStylePr w:type="band2Horz">
      <w:rPr>
        <w:rFonts w:cs="Times New Roman"/>
      </w:rPr>
    </w:tblStylePr>
  </w:style>
  <w:style w:type="table" w:customStyle="1" w:styleId="132">
    <w:name w:val="中等深浅底纹 1 强调文字颜色 3"/>
    <w:basedOn w:val="a3"/>
    <w:uiPriority w:val="63"/>
    <w:qFormat/>
    <w:rPr>
      <w:rFonts w:ascii="Cambria" w:eastAsia="黑体" w:hAnsi="Cambria"/>
    </w:rPr>
    <w:tblPr>
      <w:tblInd w:w="0" w:type="dxa"/>
      <w:tblBorders>
        <w:top w:val="single" w:sz="8" w:space="0" w:color="9E8E84"/>
        <w:left w:val="single" w:sz="8" w:space="0" w:color="9E8E84"/>
        <w:bottom w:val="single" w:sz="8" w:space="0" w:color="9E8E84"/>
        <w:right w:val="single" w:sz="8" w:space="0" w:color="9E8E84"/>
        <w:insideH w:val="single" w:sz="8" w:space="0" w:color="9E8E84"/>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9E8E84"/>
          <w:left w:val="single" w:sz="8" w:space="0" w:color="9E8E84"/>
          <w:bottom w:val="single" w:sz="8" w:space="0" w:color="9E8E84"/>
          <w:right w:val="single" w:sz="8" w:space="0" w:color="9E8E84"/>
          <w:insideH w:val="nil"/>
          <w:insideV w:val="nil"/>
          <w:tl2br w:val="nil"/>
          <w:tr2bl w:val="nil"/>
        </w:tcBorders>
        <w:shd w:val="clear" w:color="auto" w:fill="7A6A60"/>
      </w:tcPr>
    </w:tblStylePr>
    <w:tblStylePr w:type="lastRow">
      <w:pPr>
        <w:spacing w:before="0" w:after="0"/>
      </w:pPr>
      <w:rPr>
        <w:rFonts w:cs="Times New Roman"/>
        <w:b/>
        <w:bCs/>
      </w:rPr>
      <w:tblPr/>
      <w:tcPr>
        <w:tcBorders>
          <w:top w:val="double" w:sz="6" w:space="0" w:color="9E8E84"/>
          <w:left w:val="single" w:sz="8" w:space="0" w:color="9E8E84"/>
          <w:bottom w:val="single" w:sz="8" w:space="0" w:color="9E8E84"/>
          <w:right w:val="single" w:sz="8" w:space="0" w:color="9E8E84"/>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D9D6"/>
      </w:tcPr>
    </w:tblStylePr>
    <w:tblStylePr w:type="band1Horz">
      <w:rPr>
        <w:rFonts w:cs="Times New Roman"/>
      </w:rPr>
      <w:tblPr/>
      <w:tcPr>
        <w:shd w:val="clear" w:color="auto" w:fill="DFD9D6"/>
      </w:tcPr>
    </w:tblStylePr>
    <w:tblStylePr w:type="band2Horz">
      <w:rPr>
        <w:rFonts w:cs="Times New Roman"/>
      </w:rPr>
    </w:tblStylePr>
  </w:style>
  <w:style w:type="table" w:customStyle="1" w:styleId="142">
    <w:name w:val="中等深浅底纹 1 强调文字颜色 4"/>
    <w:basedOn w:val="a3"/>
    <w:uiPriority w:val="63"/>
    <w:qFormat/>
    <w:rPr>
      <w:rFonts w:ascii="Cambria" w:eastAsia="黑体" w:hAnsi="Cambria"/>
    </w:rPr>
    <w:tblPr>
      <w:tblInd w:w="0" w:type="dxa"/>
      <w:tblBorders>
        <w:top w:val="single" w:sz="8" w:space="0" w:color="C6AD91"/>
        <w:left w:val="single" w:sz="8" w:space="0" w:color="C6AD91"/>
        <w:bottom w:val="single" w:sz="8" w:space="0" w:color="C6AD91"/>
        <w:right w:val="single" w:sz="8" w:space="0" w:color="C6AD91"/>
        <w:insideH w:val="single" w:sz="8" w:space="0" w:color="C6AD91"/>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C6AD91"/>
          <w:left w:val="single" w:sz="8" w:space="0" w:color="C6AD91"/>
          <w:bottom w:val="single" w:sz="8" w:space="0" w:color="C6AD91"/>
          <w:right w:val="single" w:sz="8" w:space="0" w:color="C6AD91"/>
          <w:insideH w:val="nil"/>
          <w:insideV w:val="nil"/>
          <w:tl2br w:val="nil"/>
          <w:tr2bl w:val="nil"/>
        </w:tcBorders>
        <w:shd w:val="clear" w:color="auto" w:fill="B4936D"/>
      </w:tcPr>
    </w:tblStylePr>
    <w:tblStylePr w:type="lastRow">
      <w:pPr>
        <w:spacing w:before="0" w:after="0"/>
      </w:pPr>
      <w:rPr>
        <w:rFonts w:cs="Times New Roman"/>
        <w:b/>
        <w:bCs/>
      </w:rPr>
      <w:tblPr/>
      <w:tcPr>
        <w:tcBorders>
          <w:top w:val="double" w:sz="6" w:space="0" w:color="C6AD91"/>
          <w:left w:val="single" w:sz="8" w:space="0" w:color="C6AD91"/>
          <w:bottom w:val="single" w:sz="8" w:space="0" w:color="C6AD91"/>
          <w:right w:val="single" w:sz="8" w:space="0" w:color="C6AD91"/>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CE4DA"/>
      </w:tcPr>
    </w:tblStylePr>
    <w:tblStylePr w:type="band1Horz">
      <w:rPr>
        <w:rFonts w:cs="Times New Roman"/>
      </w:rPr>
      <w:tblPr/>
      <w:tcPr>
        <w:shd w:val="clear" w:color="auto" w:fill="ECE4DA"/>
      </w:tcPr>
    </w:tblStylePr>
    <w:tblStylePr w:type="band2Horz">
      <w:rPr>
        <w:rFonts w:cs="Times New Roman"/>
      </w:rPr>
    </w:tblStylePr>
  </w:style>
  <w:style w:type="table" w:customStyle="1" w:styleId="152">
    <w:name w:val="中等深浅底纹 1 强调文字颜色 5"/>
    <w:basedOn w:val="a3"/>
    <w:uiPriority w:val="63"/>
    <w:qFormat/>
    <w:rPr>
      <w:rFonts w:ascii="Cambria" w:eastAsia="黑体" w:hAnsi="Cambria"/>
    </w:rPr>
    <w:tblPr>
      <w:tblInd w:w="0" w:type="dxa"/>
      <w:tblBorders>
        <w:top w:val="single" w:sz="8" w:space="0" w:color="8B9B9E"/>
        <w:left w:val="single" w:sz="8" w:space="0" w:color="8B9B9E"/>
        <w:bottom w:val="single" w:sz="8" w:space="0" w:color="8B9B9E"/>
        <w:right w:val="single" w:sz="8" w:space="0" w:color="8B9B9E"/>
        <w:insideH w:val="single" w:sz="8" w:space="0" w:color="8B9B9E"/>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8B9B9E"/>
          <w:left w:val="single" w:sz="8" w:space="0" w:color="8B9B9E"/>
          <w:bottom w:val="single" w:sz="8" w:space="0" w:color="8B9B9E"/>
          <w:right w:val="single" w:sz="8" w:space="0" w:color="8B9B9E"/>
          <w:insideH w:val="nil"/>
          <w:insideV w:val="nil"/>
          <w:tl2br w:val="nil"/>
          <w:tr2bl w:val="nil"/>
        </w:tcBorders>
        <w:shd w:val="clear" w:color="auto" w:fill="67787B"/>
      </w:tcPr>
    </w:tblStylePr>
    <w:tblStylePr w:type="lastRow">
      <w:pPr>
        <w:spacing w:before="0" w:after="0"/>
      </w:pPr>
      <w:rPr>
        <w:rFonts w:cs="Times New Roman"/>
        <w:b/>
        <w:bCs/>
      </w:rPr>
      <w:tblPr/>
      <w:tcPr>
        <w:tcBorders>
          <w:top w:val="double" w:sz="6" w:space="0" w:color="8B9B9E"/>
          <w:left w:val="single" w:sz="8" w:space="0" w:color="8B9B9E"/>
          <w:bottom w:val="single" w:sz="8" w:space="0" w:color="8B9B9E"/>
          <w:right w:val="single" w:sz="8" w:space="0" w:color="8B9B9E"/>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8DEDF"/>
      </w:tcPr>
    </w:tblStylePr>
    <w:tblStylePr w:type="band1Horz">
      <w:rPr>
        <w:rFonts w:cs="Times New Roman"/>
      </w:rPr>
      <w:tblPr/>
      <w:tcPr>
        <w:shd w:val="clear" w:color="auto" w:fill="D8DEDF"/>
      </w:tcPr>
    </w:tblStylePr>
    <w:tblStylePr w:type="band2Horz">
      <w:rPr>
        <w:rFonts w:cs="Times New Roman"/>
      </w:rPr>
    </w:tblStylePr>
  </w:style>
  <w:style w:type="table" w:customStyle="1" w:styleId="162">
    <w:name w:val="中等深浅底纹 1 强调文字颜色 6"/>
    <w:basedOn w:val="a3"/>
    <w:uiPriority w:val="63"/>
    <w:qFormat/>
    <w:rPr>
      <w:rFonts w:ascii="Cambria" w:eastAsia="黑体" w:hAnsi="Cambria"/>
    </w:rPr>
    <w:tblPr>
      <w:tblInd w:w="0" w:type="dxa"/>
      <w:tblBorders>
        <w:top w:val="single" w:sz="8" w:space="0" w:color="B5AE93"/>
        <w:left w:val="single" w:sz="8" w:space="0" w:color="B5AE93"/>
        <w:bottom w:val="single" w:sz="8" w:space="0" w:color="B5AE93"/>
        <w:right w:val="single" w:sz="8" w:space="0" w:color="B5AE93"/>
        <w:insideH w:val="single" w:sz="8" w:space="0" w:color="B5AE93"/>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B5AE93"/>
          <w:left w:val="single" w:sz="8" w:space="0" w:color="B5AE93"/>
          <w:bottom w:val="single" w:sz="8" w:space="0" w:color="B5AE93"/>
          <w:right w:val="single" w:sz="8" w:space="0" w:color="B5AE93"/>
          <w:insideH w:val="nil"/>
          <w:insideV w:val="nil"/>
          <w:tl2br w:val="nil"/>
          <w:tr2bl w:val="nil"/>
        </w:tcBorders>
        <w:shd w:val="clear" w:color="auto" w:fill="9D936F"/>
      </w:tcPr>
    </w:tblStylePr>
    <w:tblStylePr w:type="lastRow">
      <w:pPr>
        <w:spacing w:before="0" w:after="0"/>
      </w:pPr>
      <w:rPr>
        <w:rFonts w:cs="Times New Roman"/>
        <w:b/>
        <w:bCs/>
      </w:rPr>
      <w:tblPr/>
      <w:tcPr>
        <w:tcBorders>
          <w:top w:val="double" w:sz="6" w:space="0" w:color="B5AE93"/>
          <w:left w:val="single" w:sz="8" w:space="0" w:color="B5AE93"/>
          <w:bottom w:val="single" w:sz="8" w:space="0" w:color="B5AE93"/>
          <w:right w:val="single" w:sz="8" w:space="0" w:color="B5AE93"/>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6E4DB"/>
      </w:tcPr>
    </w:tblStylePr>
    <w:tblStylePr w:type="band1Horz">
      <w:rPr>
        <w:rFonts w:cs="Times New Roman"/>
      </w:rPr>
      <w:tblPr/>
      <w:tcPr>
        <w:shd w:val="clear" w:color="auto" w:fill="E6E4DB"/>
      </w:tcPr>
    </w:tblStylePr>
    <w:tblStylePr w:type="band2Horz">
      <w:rPr>
        <w:rFonts w:cs="Times New Roman"/>
      </w:rPr>
    </w:tblStylePr>
  </w:style>
  <w:style w:type="table" w:customStyle="1" w:styleId="212">
    <w:name w:val="中等深浅底纹 2 强调文字颜色 1"/>
    <w:basedOn w:val="a3"/>
    <w:uiPriority w:val="64"/>
    <w:qFormat/>
    <w:rPr>
      <w:rFonts w:ascii="Cambria" w:eastAsia="黑体" w:hAnsi="Cambria"/>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l2br w:val="nil"/>
          <w:tr2bl w:val="nil"/>
        </w:tcBorders>
        <w:shd w:val="clear" w:color="auto" w:fill="7E97A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l2br w:val="nil"/>
          <w:tr2bl w:val="nil"/>
        </w:tcBorders>
        <w:shd w:val="clear" w:color="auto" w:fill="7E97AD"/>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7E97AD"/>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l2br w:val="nil"/>
          <w:tr2bl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222">
    <w:name w:val="中等深浅底纹 2 强调文字颜色 2"/>
    <w:basedOn w:val="a3"/>
    <w:uiPriority w:val="64"/>
    <w:qFormat/>
    <w:rPr>
      <w:rFonts w:ascii="Cambria" w:eastAsia="黑体" w:hAnsi="Cambria"/>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l2br w:val="nil"/>
          <w:tr2bl w:val="nil"/>
        </w:tcBorders>
        <w:shd w:val="clear" w:color="auto" w:fill="CC8E60"/>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l2br w:val="nil"/>
          <w:tr2bl w:val="nil"/>
        </w:tcBorders>
        <w:shd w:val="clear" w:color="auto" w:fill="CC8E60"/>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CC8E60"/>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l2br w:val="nil"/>
          <w:tr2bl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232">
    <w:name w:val="中等深浅底纹 2 强调文字颜色 3"/>
    <w:basedOn w:val="a3"/>
    <w:uiPriority w:val="64"/>
    <w:qFormat/>
    <w:rPr>
      <w:rFonts w:ascii="Cambria" w:eastAsia="黑体" w:hAnsi="Cambria"/>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l2br w:val="nil"/>
          <w:tr2bl w:val="nil"/>
        </w:tcBorders>
        <w:shd w:val="clear" w:color="auto" w:fill="7A6A60"/>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l2br w:val="nil"/>
          <w:tr2bl w:val="nil"/>
        </w:tcBorders>
        <w:shd w:val="clear" w:color="auto" w:fill="7A6A60"/>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7A6A60"/>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l2br w:val="nil"/>
          <w:tr2bl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242">
    <w:name w:val="中等深浅底纹 2 强调文字颜色 4"/>
    <w:basedOn w:val="a3"/>
    <w:uiPriority w:val="64"/>
    <w:qFormat/>
    <w:rPr>
      <w:rFonts w:ascii="Cambria" w:eastAsia="黑体" w:hAnsi="Cambria"/>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l2br w:val="nil"/>
          <w:tr2bl w:val="nil"/>
        </w:tcBorders>
        <w:shd w:val="clear" w:color="auto" w:fill="B4936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l2br w:val="nil"/>
          <w:tr2bl w:val="nil"/>
        </w:tcBorders>
        <w:shd w:val="clear" w:color="auto" w:fill="B4936D"/>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B4936D"/>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l2br w:val="nil"/>
          <w:tr2bl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252">
    <w:name w:val="中等深浅底纹 2 强调文字颜色 5"/>
    <w:basedOn w:val="a3"/>
    <w:uiPriority w:val="64"/>
    <w:qFormat/>
    <w:rPr>
      <w:rFonts w:ascii="Cambria" w:eastAsia="黑体" w:hAnsi="Cambria"/>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l2br w:val="nil"/>
          <w:tr2bl w:val="nil"/>
        </w:tcBorders>
        <w:shd w:val="clear" w:color="auto" w:fill="67787B"/>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l2br w:val="nil"/>
          <w:tr2bl w:val="nil"/>
        </w:tcBorders>
        <w:shd w:val="clear" w:color="auto" w:fill="67787B"/>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67787B"/>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l2br w:val="nil"/>
          <w:tr2bl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262">
    <w:name w:val="中等深浅底纹 2 强调文字颜色 6"/>
    <w:basedOn w:val="a3"/>
    <w:uiPriority w:val="64"/>
    <w:qFormat/>
    <w:rPr>
      <w:rFonts w:ascii="Cambria" w:eastAsia="黑体" w:hAnsi="Cambria"/>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l2br w:val="nil"/>
          <w:tr2bl w:val="nil"/>
        </w:tcBorders>
        <w:shd w:val="clear" w:color="auto" w:fill="9D936F"/>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l2br w:val="nil"/>
          <w:tr2bl w:val="nil"/>
        </w:tcBorders>
        <w:shd w:val="clear" w:color="auto" w:fill="9D936F"/>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9D936F"/>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l2br w:val="nil"/>
          <w:tr2bl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3D1">
    <w:name w:val="表格 3D 效果 1"/>
    <w:basedOn w:val="a3"/>
    <w:uiPriority w:val="99"/>
    <w:unhideWhenUsed/>
    <w:qFormat/>
    <w:pPr>
      <w:spacing w:line="300" w:lineRule="auto"/>
    </w:pPr>
    <w:rPr>
      <w:rFonts w:ascii="Cambria" w:eastAsia="黑体" w:hAnsi="Cambria"/>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top w:val="nil"/>
          <w:left w:val="nil"/>
          <w:bottom w:val="single" w:sz="6" w:space="0" w:color="808080"/>
          <w:right w:val="nil"/>
          <w:insideH w:val="nil"/>
          <w:insideV w:val="nil"/>
          <w:tl2br w:val="nil"/>
          <w:tr2bl w:val="nil"/>
        </w:tcBorders>
      </w:tcPr>
    </w:tblStylePr>
    <w:tblStylePr w:type="lastRow">
      <w:rPr>
        <w:rFonts w:cs="Times New Roman"/>
      </w:rPr>
      <w:tblPr/>
      <w:tcPr>
        <w:tcBorders>
          <w:top w:val="single" w:sz="6" w:space="0" w:color="FFFFFF"/>
          <w:left w:val="nil"/>
          <w:bottom w:val="nil"/>
          <w:right w:val="nil"/>
          <w:insideH w:val="nil"/>
          <w:insideV w:val="nil"/>
          <w:tl2br w:val="nil"/>
          <w:tr2bl w:val="nil"/>
        </w:tcBorders>
      </w:tcPr>
    </w:tblStylePr>
    <w:tblStylePr w:type="firstCol">
      <w:rPr>
        <w:rFonts w:cs="Times New Roman"/>
        <w:b/>
        <w:bCs/>
      </w:rPr>
      <w:tblPr/>
      <w:tcPr>
        <w:tcBorders>
          <w:top w:val="nil"/>
          <w:left w:val="nil"/>
          <w:bottom w:val="nil"/>
          <w:right w:val="single" w:sz="6" w:space="0" w:color="808080"/>
          <w:insideH w:val="nil"/>
          <w:insideV w:val="nil"/>
          <w:tl2br w:val="nil"/>
          <w:tr2bl w:val="nil"/>
        </w:tcBorders>
      </w:tcPr>
    </w:tblStylePr>
    <w:tblStylePr w:type="lastCol">
      <w:rPr>
        <w:rFonts w:cs="Times New Roman"/>
      </w:rPr>
      <w:tblPr/>
      <w:tcPr>
        <w:tcBorders>
          <w:top w:val="nil"/>
          <w:left w:val="single" w:sz="6" w:space="0" w:color="FFFFFF"/>
          <w:bottom w:val="nil"/>
          <w:right w:val="nil"/>
          <w:insideH w:val="nil"/>
          <w:insideV w:val="nil"/>
          <w:tl2br w:val="nil"/>
          <w:tr2bl w:val="nil"/>
        </w:tcBorders>
      </w:tcPr>
    </w:tblStylePr>
    <w:tblStylePr w:type="neCell">
      <w:rPr>
        <w:rFonts w:cs="Times New Roman"/>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nil"/>
          <w:tr2bl w:val="nil"/>
        </w:tcBorders>
      </w:tcPr>
    </w:tblStylePr>
    <w:tblStylePr w:type="seCell">
      <w:rPr>
        <w:rFonts w:cs="Times New Roman"/>
      </w:rPr>
      <w:tblPr/>
      <w:tcPr>
        <w:tcBorders>
          <w:top w:val="nil"/>
          <w:left w:val="nil"/>
          <w:bottom w:val="nil"/>
          <w:right w:val="nil"/>
          <w:insideH w:val="nil"/>
          <w:insideV w:val="nil"/>
          <w:tl2br w:val="nil"/>
          <w:tr2bl w:val="nil"/>
        </w:tcBorders>
      </w:tcPr>
    </w:tblStylePr>
    <w:tblStylePr w:type="swCell">
      <w:rPr>
        <w:rFonts w:cs="Times New Roman"/>
        <w:color w:val="000080"/>
      </w:rPr>
      <w:tblPr/>
      <w:tcPr>
        <w:tcBorders>
          <w:top w:val="nil"/>
          <w:left w:val="nil"/>
          <w:bottom w:val="nil"/>
          <w:right w:val="nil"/>
          <w:insideH w:val="nil"/>
          <w:insideV w:val="nil"/>
          <w:tl2br w:val="nil"/>
          <w:tr2bl w:val="nil"/>
        </w:tcBorders>
      </w:tcPr>
    </w:tblStylePr>
  </w:style>
  <w:style w:type="table" w:customStyle="1" w:styleId="3D2">
    <w:name w:val="表格 3D 效果 2"/>
    <w:basedOn w:val="a3"/>
    <w:uiPriority w:val="99"/>
    <w:unhideWhenUsed/>
    <w:qFormat/>
    <w:pPr>
      <w:spacing w:line="300" w:lineRule="auto"/>
    </w:pPr>
    <w:rPr>
      <w:rFonts w:ascii="Cambria" w:eastAsia="黑体" w:hAnsi="Cambria"/>
    </w:rPr>
    <w:tblPr>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op w:val="nil"/>
          <w:left w:val="nil"/>
          <w:bottom w:val="nil"/>
          <w:right w:val="nil"/>
          <w:insideH w:val="nil"/>
          <w:insideV w:val="nil"/>
          <w:tl2br w:val="nil"/>
          <w:tr2bl w:val="nil"/>
        </w:tcBorders>
      </w:tcPr>
    </w:tblStylePr>
    <w:tblStylePr w:type="firstCol">
      <w:rPr>
        <w:rFonts w:cs="Times New Roman"/>
      </w:rPr>
      <w:tblPr/>
      <w:tcPr>
        <w:tcBorders>
          <w:top w:val="nil"/>
          <w:left w:val="nil"/>
          <w:bottom w:val="nil"/>
          <w:right w:val="single" w:sz="6" w:space="0" w:color="808080"/>
          <w:insideH w:val="nil"/>
          <w:insideV w:val="nil"/>
          <w:tl2br w:val="nil"/>
          <w:tr2bl w:val="nil"/>
        </w:tcBorders>
      </w:tcPr>
    </w:tblStylePr>
    <w:tblStylePr w:type="lastCol">
      <w:rPr>
        <w:rFonts w:cs="Times New Roman"/>
      </w:rPr>
      <w:tblPr/>
      <w:tcPr>
        <w:tcBorders>
          <w:top w:val="nil"/>
          <w:left w:val="nil"/>
          <w:bottom w:val="nil"/>
          <w:right w:val="single" w:sz="6" w:space="0" w:color="FFFFFF"/>
          <w:insideH w:val="nil"/>
          <w:insideV w:val="nil"/>
          <w:tl2br w:val="nil"/>
          <w:tr2bl w:val="nil"/>
        </w:tcBorders>
      </w:tcPr>
    </w:tblStylePr>
    <w:tblStylePr w:type="band1Horz">
      <w:rPr>
        <w:rFonts w:cs="Times New Roman"/>
      </w:rPr>
      <w:tblPr/>
      <w:tcPr>
        <w:tcBorders>
          <w:top w:val="single" w:sz="6" w:space="0" w:color="808080"/>
          <w:left w:val="nil"/>
          <w:bottom w:val="single" w:sz="6" w:space="0" w:color="FFFFFF"/>
          <w:right w:val="nil"/>
          <w:insideH w:val="nil"/>
          <w:insideV w:val="nil"/>
          <w:tl2br w:val="nil"/>
          <w:tr2bl w:val="nil"/>
        </w:tcBorders>
      </w:tcPr>
    </w:tblStylePr>
    <w:tblStylePr w:type="swCell">
      <w:rPr>
        <w:rFonts w:cs="Times New Roman"/>
        <w:b/>
        <w:bCs/>
      </w:rPr>
      <w:tblPr/>
      <w:tcPr>
        <w:tcBorders>
          <w:top w:val="nil"/>
          <w:left w:val="nil"/>
          <w:bottom w:val="nil"/>
          <w:right w:val="nil"/>
          <w:insideH w:val="nil"/>
          <w:insideV w:val="nil"/>
          <w:tl2br w:val="nil"/>
          <w:tr2bl w:val="nil"/>
        </w:tcBorders>
      </w:tcPr>
    </w:tblStylePr>
  </w:style>
  <w:style w:type="table" w:customStyle="1" w:styleId="3D3">
    <w:name w:val="表格 3D 效果 3"/>
    <w:basedOn w:val="a3"/>
    <w:uiPriority w:val="99"/>
    <w:unhideWhenUsed/>
    <w:qFormat/>
    <w:pPr>
      <w:spacing w:line="300" w:lineRule="auto"/>
    </w:pPr>
    <w:rPr>
      <w:rFonts w:ascii="Cambria" w:eastAsia="黑体" w:hAnsi="Cambria"/>
    </w:rPr>
    <w:tblPr>
      <w:tblInd w:w="0" w:type="dxa"/>
      <w:tblCellMar>
        <w:top w:w="0" w:type="dxa"/>
        <w:left w:w="108" w:type="dxa"/>
        <w:bottom w:w="0" w:type="dxa"/>
        <w:right w:w="108" w:type="dxa"/>
      </w:tblCellMar>
    </w:tblPr>
    <w:tblStylePr w:type="firstRow">
      <w:rPr>
        <w:rFonts w:cs="Times New Roman"/>
        <w:b/>
        <w:bCs/>
      </w:rPr>
      <w:tblPr/>
      <w:tcPr>
        <w:tcBorders>
          <w:top w:val="nil"/>
          <w:left w:val="nil"/>
          <w:bottom w:val="nil"/>
          <w:right w:val="nil"/>
          <w:insideH w:val="nil"/>
          <w:insideV w:val="nil"/>
          <w:tl2br w:val="nil"/>
          <w:tr2bl w:val="nil"/>
        </w:tcBorders>
      </w:tcPr>
    </w:tblStylePr>
    <w:tblStylePr w:type="firstCol">
      <w:rPr>
        <w:rFonts w:cs="Times New Roman"/>
      </w:rPr>
      <w:tblPr/>
      <w:tcPr>
        <w:tcBorders>
          <w:top w:val="nil"/>
          <w:left w:val="nil"/>
          <w:bottom w:val="nil"/>
          <w:right w:val="single" w:sz="6" w:space="0" w:color="808080"/>
          <w:insideH w:val="nil"/>
          <w:insideV w:val="nil"/>
          <w:tl2br w:val="nil"/>
          <w:tr2bl w:val="nil"/>
        </w:tcBorders>
      </w:tcPr>
    </w:tblStylePr>
    <w:tblStylePr w:type="lastCol">
      <w:rPr>
        <w:rFonts w:cs="Times New Roman"/>
      </w:rPr>
      <w:tblPr/>
      <w:tcPr>
        <w:tcBorders>
          <w:top w:val="nil"/>
          <w:left w:val="nil"/>
          <w:bottom w:val="nil"/>
          <w:right w:val="single" w:sz="6" w:space="0" w:color="FFFFFF"/>
          <w:insideH w:val="nil"/>
          <w:insideV w:val="nil"/>
          <w:tl2br w:val="nil"/>
          <w:tr2bl w:val="nil"/>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left w:val="nil"/>
          <w:bottom w:val="single" w:sz="6" w:space="0" w:color="FFFFFF"/>
          <w:right w:val="nil"/>
          <w:insideH w:val="nil"/>
          <w:insideV w:val="nil"/>
          <w:tl2br w:val="nil"/>
          <w:tr2bl w:val="nil"/>
        </w:tcBorders>
      </w:tcPr>
    </w:tblStylePr>
    <w:tblStylePr w:type="swCell">
      <w:rPr>
        <w:rFonts w:cs="Times New Roman"/>
        <w:b/>
        <w:bCs/>
      </w:rPr>
      <w:tblPr/>
      <w:tcPr>
        <w:tcBorders>
          <w:top w:val="nil"/>
          <w:left w:val="nil"/>
          <w:bottom w:val="nil"/>
          <w:right w:val="nil"/>
          <w:insideH w:val="nil"/>
          <w:insideV w:val="nil"/>
          <w:tl2br w:val="nil"/>
          <w:tr2bl w:val="nil"/>
        </w:tcBorders>
      </w:tcPr>
    </w:tblStylePr>
  </w:style>
  <w:style w:type="table" w:customStyle="1" w:styleId="1fa">
    <w:name w:val="表列 1"/>
    <w:basedOn w:val="a3"/>
    <w:uiPriority w:val="99"/>
    <w:unhideWhenUsed/>
    <w:qFormat/>
    <w:pPr>
      <w:spacing w:line="300" w:lineRule="auto"/>
    </w:pPr>
    <w:rPr>
      <w:rFonts w:ascii="Cambria" w:eastAsia="黑体" w:hAnsi="Cambria"/>
      <w:b/>
      <w:bC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top w:val="nil"/>
          <w:left w:val="nil"/>
          <w:bottom w:val="double" w:sz="6" w:space="0" w:color="000000"/>
          <w:right w:val="nil"/>
          <w:insideH w:val="nil"/>
          <w:insideV w:val="nil"/>
          <w:tl2br w:val="nil"/>
          <w:tr2bl w:val="nil"/>
        </w:tcBorders>
      </w:tcPr>
    </w:tblStylePr>
    <w:tblStylePr w:type="lastRow">
      <w:rPr>
        <w:rFonts w:cs="Times New Roman"/>
        <w:b w:val="0"/>
        <w:bCs w:val="0"/>
      </w:rPr>
      <w:tblPr/>
      <w:tcPr>
        <w:tcBorders>
          <w:top w:val="nil"/>
          <w:left w:val="nil"/>
          <w:bottom w:val="nil"/>
          <w:right w:val="nil"/>
          <w:insideH w:val="nil"/>
          <w:insideV w:val="nil"/>
          <w:tl2br w:val="nil"/>
          <w:tr2bl w:val="nil"/>
        </w:tcBorders>
      </w:tcPr>
    </w:tblStylePr>
    <w:tblStylePr w:type="firstCol">
      <w:rPr>
        <w:rFonts w:cs="Times New Roman"/>
        <w:b w:val="0"/>
        <w:bCs w:val="0"/>
      </w:rPr>
      <w:tblPr/>
      <w:tcPr>
        <w:tcBorders>
          <w:top w:val="nil"/>
          <w:left w:val="nil"/>
          <w:bottom w:val="nil"/>
          <w:right w:val="nil"/>
          <w:insideH w:val="nil"/>
          <w:insideV w:val="nil"/>
          <w:tl2br w:val="nil"/>
          <w:tr2bl w:val="nil"/>
        </w:tcBorders>
      </w:tcPr>
    </w:tblStylePr>
    <w:tblStylePr w:type="lastCol">
      <w:rPr>
        <w:rFonts w:cs="Times New Roman"/>
        <w:b w:val="0"/>
        <w:bCs w:val="0"/>
      </w:rPr>
      <w:tblPr/>
      <w:tcPr>
        <w:tcBorders>
          <w:top w:val="nil"/>
          <w:left w:val="nil"/>
          <w:bottom w:val="nil"/>
          <w:right w:val="nil"/>
          <w:insideH w:val="nil"/>
          <w:insideV w:val="nil"/>
          <w:tl2br w:val="nil"/>
          <w:tr2bl w:val="nil"/>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op w:val="nil"/>
          <w:left w:val="nil"/>
          <w:bottom w:val="nil"/>
          <w:right w:val="nil"/>
          <w:insideH w:val="nil"/>
          <w:insideV w:val="nil"/>
          <w:tl2br w:val="nil"/>
          <w:tr2bl w:val="nil"/>
        </w:tcBorders>
      </w:tcPr>
    </w:tblStylePr>
    <w:tblStylePr w:type="swCell">
      <w:rPr>
        <w:rFonts w:cs="Times New Roman"/>
        <w:b/>
        <w:bCs/>
      </w:rPr>
      <w:tblPr/>
      <w:tcPr>
        <w:tcBorders>
          <w:top w:val="nil"/>
          <w:left w:val="nil"/>
          <w:bottom w:val="nil"/>
          <w:right w:val="nil"/>
          <w:insideH w:val="nil"/>
          <w:insideV w:val="nil"/>
          <w:tl2br w:val="nil"/>
          <w:tr2bl w:val="nil"/>
        </w:tcBorders>
      </w:tcPr>
    </w:tblStylePr>
  </w:style>
  <w:style w:type="table" w:customStyle="1" w:styleId="2fd">
    <w:name w:val="表列 2"/>
    <w:basedOn w:val="a3"/>
    <w:uiPriority w:val="99"/>
    <w:unhideWhenUsed/>
    <w:qFormat/>
    <w:pPr>
      <w:spacing w:line="300" w:lineRule="auto"/>
    </w:pPr>
    <w:rPr>
      <w:rFonts w:ascii="Cambria" w:eastAsia="黑体" w:hAnsi="Cambria"/>
      <w:b/>
      <w:bCs/>
    </w:rPr>
    <w:tblPr>
      <w:tblInd w:w="0" w:type="dxa"/>
      <w:tblCellMar>
        <w:top w:w="0" w:type="dxa"/>
        <w:left w:w="108" w:type="dxa"/>
        <w:bottom w:w="0" w:type="dxa"/>
        <w:right w:w="108" w:type="dxa"/>
      </w:tblCellMar>
    </w:tblPr>
    <w:tblStylePr w:type="firstRow">
      <w:rPr>
        <w:rFonts w:cs="Times New Roman"/>
        <w:color w:val="FFFFFF"/>
      </w:rPr>
      <w:tblPr/>
      <w:tcPr>
        <w:tcBorders>
          <w:top w:val="nil"/>
          <w:left w:val="nil"/>
          <w:bottom w:val="nil"/>
          <w:right w:val="nil"/>
          <w:insideH w:val="nil"/>
          <w:insideV w:val="nil"/>
          <w:tl2br w:val="nil"/>
          <w:tr2bl w:val="nil"/>
        </w:tcBorders>
        <w:shd w:val="solid" w:color="000080" w:fill="FFFFFF"/>
      </w:tcPr>
    </w:tblStylePr>
    <w:tblStylePr w:type="lastRow">
      <w:rPr>
        <w:rFonts w:cs="Times New Roman"/>
        <w:b w:val="0"/>
        <w:bCs w:val="0"/>
      </w:rPr>
      <w:tblPr/>
      <w:tcPr>
        <w:tcBorders>
          <w:top w:val="nil"/>
          <w:left w:val="nil"/>
          <w:bottom w:val="nil"/>
          <w:right w:val="nil"/>
          <w:insideH w:val="nil"/>
          <w:insideV w:val="nil"/>
          <w:tl2br w:val="nil"/>
          <w:tr2bl w:val="nil"/>
        </w:tcBorders>
      </w:tcPr>
    </w:tblStylePr>
    <w:tblStylePr w:type="firstCol">
      <w:rPr>
        <w:rFonts w:cs="Times New Roman"/>
        <w:b w:val="0"/>
        <w:bCs w:val="0"/>
        <w:color w:val="000000"/>
      </w:rPr>
      <w:tblPr/>
      <w:tcPr>
        <w:tcBorders>
          <w:top w:val="nil"/>
          <w:left w:val="nil"/>
          <w:bottom w:val="nil"/>
          <w:right w:val="nil"/>
          <w:insideH w:val="nil"/>
          <w:insideV w:val="nil"/>
          <w:tl2br w:val="nil"/>
          <w:tr2bl w:val="nil"/>
        </w:tcBorders>
      </w:tcPr>
    </w:tblStylePr>
    <w:tblStylePr w:type="lastCol">
      <w:rPr>
        <w:rFonts w:cs="Times New Roman"/>
        <w:b w:val="0"/>
        <w:bCs w:val="0"/>
      </w:rPr>
      <w:tblPr/>
      <w:tcPr>
        <w:tcBorders>
          <w:top w:val="nil"/>
          <w:left w:val="nil"/>
          <w:bottom w:val="nil"/>
          <w:right w:val="nil"/>
          <w:insideH w:val="nil"/>
          <w:insideV w:val="nil"/>
          <w:tl2br w:val="nil"/>
          <w:tr2bl w:val="nil"/>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op w:val="nil"/>
          <w:left w:val="nil"/>
          <w:bottom w:val="nil"/>
          <w:right w:val="nil"/>
          <w:insideH w:val="nil"/>
          <w:insideV w:val="nil"/>
          <w:tl2br w:val="nil"/>
          <w:tr2bl w:val="nil"/>
        </w:tcBorders>
      </w:tcPr>
    </w:tblStylePr>
    <w:tblStylePr w:type="swCell">
      <w:rPr>
        <w:rFonts w:cs="Times New Roman"/>
        <w:b/>
        <w:bCs/>
      </w:rPr>
      <w:tblPr/>
      <w:tcPr>
        <w:tcBorders>
          <w:top w:val="nil"/>
          <w:left w:val="nil"/>
          <w:bottom w:val="nil"/>
          <w:right w:val="nil"/>
          <w:insideH w:val="nil"/>
          <w:insideV w:val="nil"/>
          <w:tl2br w:val="nil"/>
          <w:tr2bl w:val="nil"/>
        </w:tcBorders>
      </w:tcPr>
    </w:tblStylePr>
  </w:style>
  <w:style w:type="table" w:customStyle="1" w:styleId="3f7">
    <w:name w:val="表列 3"/>
    <w:basedOn w:val="a3"/>
    <w:uiPriority w:val="99"/>
    <w:unhideWhenUsed/>
    <w:qFormat/>
    <w:pPr>
      <w:spacing w:line="300" w:lineRule="auto"/>
    </w:pPr>
    <w:rPr>
      <w:rFonts w:ascii="Cambria" w:eastAsia="黑体" w:hAnsi="Cambria"/>
      <w:b/>
      <w:bCs/>
    </w:rPr>
    <w:tblPr>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op w:val="nil"/>
          <w:left w:val="nil"/>
          <w:bottom w:val="nil"/>
          <w:right w:val="nil"/>
          <w:insideH w:val="nil"/>
          <w:insideV w:val="nil"/>
          <w:tl2br w:val="nil"/>
          <w:tr2bl w:val="nil"/>
        </w:tcBorders>
        <w:shd w:val="solid" w:color="000080" w:fill="FFFFFF"/>
      </w:tcPr>
    </w:tblStylePr>
    <w:tblStylePr w:type="lastRow">
      <w:rPr>
        <w:rFonts w:cs="Times New Roman"/>
        <w:b w:val="0"/>
        <w:bCs w:val="0"/>
      </w:rPr>
      <w:tblPr/>
      <w:tcPr>
        <w:tcBorders>
          <w:top w:val="single" w:sz="6" w:space="0" w:color="000080"/>
          <w:left w:val="nil"/>
          <w:bottom w:val="nil"/>
          <w:right w:val="nil"/>
          <w:insideH w:val="nil"/>
          <w:insideV w:val="nil"/>
          <w:tl2br w:val="nil"/>
          <w:tr2bl w:val="nil"/>
        </w:tcBorders>
      </w:tcPr>
    </w:tblStylePr>
    <w:tblStylePr w:type="firstCol">
      <w:rPr>
        <w:rFonts w:cs="Times New Roman"/>
        <w:b w:val="0"/>
        <w:bCs w:val="0"/>
      </w:rPr>
      <w:tblPr/>
      <w:tcPr>
        <w:tcBorders>
          <w:top w:val="nil"/>
          <w:left w:val="nil"/>
          <w:bottom w:val="nil"/>
          <w:right w:val="nil"/>
          <w:insideH w:val="nil"/>
          <w:insideV w:val="nil"/>
          <w:tl2br w:val="nil"/>
          <w:tr2bl w:val="nil"/>
        </w:tcBorders>
      </w:tcPr>
    </w:tblStylePr>
    <w:tblStylePr w:type="lastCol">
      <w:rPr>
        <w:rFonts w:cs="Times New Roman"/>
        <w:b w:val="0"/>
        <w:bCs w:val="0"/>
      </w:rPr>
      <w:tblPr/>
      <w:tcPr>
        <w:tcBorders>
          <w:top w:val="nil"/>
          <w:left w:val="nil"/>
          <w:bottom w:val="nil"/>
          <w:right w:val="nil"/>
          <w:insideH w:val="nil"/>
          <w:insideV w:val="nil"/>
          <w:tl2br w:val="nil"/>
          <w:tr2bl w:val="nil"/>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op w:val="nil"/>
          <w:left w:val="nil"/>
          <w:bottom w:val="nil"/>
          <w:right w:val="nil"/>
          <w:insideH w:val="nil"/>
          <w:insideV w:val="nil"/>
          <w:tl2br w:val="nil"/>
          <w:tr2bl w:val="nil"/>
        </w:tcBorders>
      </w:tcPr>
    </w:tblStylePr>
  </w:style>
  <w:style w:type="table" w:customStyle="1" w:styleId="4f1">
    <w:name w:val="表列 4"/>
    <w:basedOn w:val="a3"/>
    <w:uiPriority w:val="99"/>
    <w:unhideWhenUsed/>
    <w:qFormat/>
    <w:pPr>
      <w:spacing w:line="300" w:lineRule="auto"/>
    </w:pPr>
    <w:rPr>
      <w:rFonts w:ascii="Cambria" w:eastAsia="黑体" w:hAnsi="Cambria"/>
    </w:rPr>
    <w:tblPr>
      <w:tblInd w:w="0" w:type="dxa"/>
      <w:tblCellMar>
        <w:top w:w="0" w:type="dxa"/>
        <w:left w:w="108" w:type="dxa"/>
        <w:bottom w:w="0" w:type="dxa"/>
        <w:right w:w="108" w:type="dxa"/>
      </w:tblCellMar>
    </w:tblPr>
    <w:tblStylePr w:type="firstRow">
      <w:rPr>
        <w:rFonts w:cs="Times New Roman"/>
        <w:color w:val="FFFFFF"/>
      </w:rPr>
      <w:tblPr/>
      <w:tcPr>
        <w:tcBorders>
          <w:top w:val="nil"/>
          <w:left w:val="nil"/>
          <w:bottom w:val="nil"/>
          <w:right w:val="nil"/>
          <w:insideH w:val="nil"/>
          <w:insideV w:val="nil"/>
          <w:tl2br w:val="nil"/>
          <w:tr2bl w:val="nil"/>
        </w:tcBorders>
        <w:shd w:val="solid" w:color="000000" w:fill="FFFFFF"/>
      </w:tcPr>
    </w:tblStylePr>
    <w:tblStylePr w:type="lastRow">
      <w:rPr>
        <w:rFonts w:cs="Times New Roman"/>
        <w:b/>
        <w:bCs/>
      </w:rPr>
      <w:tblPr/>
      <w:tcPr>
        <w:tcBorders>
          <w:top w:val="nil"/>
          <w:left w:val="nil"/>
          <w:bottom w:val="nil"/>
          <w:right w:val="nil"/>
          <w:insideH w:val="nil"/>
          <w:insideV w:val="nil"/>
          <w:tl2br w:val="nil"/>
          <w:tr2bl w:val="nil"/>
        </w:tcBorders>
      </w:tcPr>
    </w:tblStylePr>
    <w:tblStylePr w:type="lastCol">
      <w:rPr>
        <w:rFonts w:cs="Times New Roman"/>
        <w:b/>
        <w:bCs/>
      </w:rPr>
      <w:tblPr/>
      <w:tcPr>
        <w:tcBorders>
          <w:top w:val="nil"/>
          <w:left w:val="nil"/>
          <w:bottom w:val="nil"/>
          <w:right w:val="nil"/>
          <w:insideH w:val="nil"/>
          <w:insideV w:val="nil"/>
          <w:tl2br w:val="nil"/>
          <w:tr2bl w:val="nil"/>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f0">
    <w:name w:val="表列 5"/>
    <w:basedOn w:val="a3"/>
    <w:uiPriority w:val="99"/>
    <w:unhideWhenUsed/>
    <w:qFormat/>
    <w:pPr>
      <w:spacing w:line="300" w:lineRule="auto"/>
    </w:pPr>
    <w:rPr>
      <w:rFonts w:ascii="Cambria" w:eastAsia="黑体" w:hAnsi="Cambria"/>
    </w:rPr>
    <w:tblPr>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top w:val="nil"/>
          <w:left w:val="nil"/>
          <w:bottom w:val="single" w:sz="6" w:space="0" w:color="808080"/>
          <w:right w:val="nil"/>
          <w:insideH w:val="nil"/>
          <w:insideV w:val="nil"/>
          <w:tl2br w:val="nil"/>
          <w:tr2bl w:val="nil"/>
        </w:tcBorders>
      </w:tcPr>
    </w:tblStylePr>
    <w:tblStylePr w:type="lastRow">
      <w:rPr>
        <w:rFonts w:cs="Times New Roman"/>
        <w:b/>
        <w:bCs/>
      </w:rPr>
      <w:tblPr/>
      <w:tcPr>
        <w:tcBorders>
          <w:top w:val="single" w:sz="6" w:space="0" w:color="808080"/>
          <w:left w:val="nil"/>
          <w:bottom w:val="nil"/>
          <w:right w:val="nil"/>
          <w:insideH w:val="nil"/>
          <w:insideV w:val="nil"/>
          <w:tl2br w:val="nil"/>
          <w:tr2bl w:val="nil"/>
        </w:tcBorders>
      </w:tcPr>
    </w:tblStylePr>
    <w:tblStylePr w:type="firstCol">
      <w:rPr>
        <w:rFonts w:cs="Times New Roman"/>
        <w:b/>
        <w:bCs/>
      </w:rPr>
      <w:tblPr/>
      <w:tcPr>
        <w:tcBorders>
          <w:top w:val="nil"/>
          <w:left w:val="nil"/>
          <w:bottom w:val="nil"/>
          <w:right w:val="nil"/>
          <w:insideH w:val="nil"/>
          <w:insideV w:val="nil"/>
          <w:tl2br w:val="nil"/>
          <w:tr2bl w:val="nil"/>
        </w:tcBorders>
      </w:tcPr>
    </w:tblStylePr>
    <w:tblStylePr w:type="lastCol">
      <w:rPr>
        <w:rFonts w:cs="Times New Roman"/>
        <w:b/>
        <w:bCs/>
      </w:rPr>
      <w:tblPr/>
      <w:tcPr>
        <w:tcBorders>
          <w:top w:val="nil"/>
          <w:left w:val="nil"/>
          <w:bottom w:val="nil"/>
          <w:right w:val="nil"/>
          <w:insideH w:val="nil"/>
          <w:insideV w:val="nil"/>
          <w:tl2br w:val="nil"/>
          <w:tr2bl w:val="nil"/>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afffff8">
    <w:name w:val="财务表格"/>
    <w:basedOn w:val="a3"/>
    <w:uiPriority w:val="99"/>
    <w:qFormat/>
    <w:pPr>
      <w:ind w:left="144" w:right="144"/>
      <w:jc w:val="right"/>
    </w:pPr>
    <w:rPr>
      <w:rFonts w:ascii="Cambria" w:eastAsia="黑体" w:hAnsi="Cambria"/>
    </w:rPr>
    <w:tblPr>
      <w:tblInd w:w="0" w:type="dxa"/>
      <w:tblBorders>
        <w:insideH w:val="single" w:sz="4" w:space="0" w:color="D9D9D9"/>
      </w:tblBorders>
      <w:tblCellMar>
        <w:top w:w="0" w:type="dxa"/>
        <w:left w:w="0" w:type="dxa"/>
        <w:bottom w:w="0" w:type="dxa"/>
        <w:right w:w="0" w:type="dxa"/>
      </w:tblCellMar>
    </w:tblPr>
    <w:tblStylePr w:type="firstRow">
      <w:pPr>
        <w:jc w:val="right"/>
      </w:pPr>
      <w:rPr>
        <w:rFonts w:ascii="Calibri" w:eastAsia="宋体" w:hAnsi="Calibri" w:cs="Times New Roman"/>
        <w:b w:val="0"/>
        <w:caps/>
        <w:smallCaps w:val="0"/>
        <w:color w:val="7E97AD"/>
        <w:sz w:val="22"/>
      </w:rPr>
    </w:tblStylePr>
    <w:tblStylePr w:type="firstCol">
      <w:pPr>
        <w:jc w:val="left"/>
      </w:pPr>
      <w:rPr>
        <w:rFonts w:cs="Times New Roman"/>
        <w:b/>
      </w:rPr>
    </w:tblStylePr>
  </w:style>
  <w:style w:type="paragraph" w:customStyle="1" w:styleId="1fb">
    <w:name w:val="修订1"/>
    <w:hidden/>
    <w:uiPriority w:val="99"/>
    <w:semiHidden/>
    <w:qFormat/>
    <w:rPr>
      <w:rFonts w:ascii="Cambria" w:eastAsia="微软雅黑" w:hAnsi="Cambria"/>
      <w:color w:val="000000"/>
      <w:kern w:val="20"/>
      <w:sz w:val="21"/>
      <w:lang w:val="zh-CN"/>
    </w:rPr>
  </w:style>
  <w:style w:type="paragraph" w:styleId="afffff9">
    <w:name w:val="List Paragraph"/>
    <w:basedOn w:val="a1"/>
    <w:link w:val="Charf1"/>
    <w:qFormat/>
    <w:pPr>
      <w:ind w:firstLineChars="200" w:firstLine="420"/>
    </w:pPr>
  </w:style>
  <w:style w:type="paragraph" w:customStyle="1" w:styleId="CharChar2CharCharCharChar">
    <w:name w:val="Char Char2 Char Char Char Char"/>
    <w:basedOn w:val="a1"/>
    <w:qFormat/>
    <w:pPr>
      <w:widowControl w:val="0"/>
      <w:jc w:val="both"/>
    </w:pPr>
    <w:rPr>
      <w:rFonts w:ascii="Times New Roman" w:eastAsia="宋体" w:hAnsi="Times New Roman"/>
      <w:kern w:val="2"/>
      <w:szCs w:val="21"/>
      <w:lang w:val="en-US"/>
    </w:rPr>
  </w:style>
  <w:style w:type="character" w:customStyle="1" w:styleId="Charf1">
    <w:name w:val="列出段落 Char"/>
    <w:link w:val="afffff9"/>
    <w:rsid w:val="00981804"/>
    <w:rPr>
      <w:rFonts w:ascii="Cambria" w:eastAsia="微软雅黑" w:hAnsi="Cambria"/>
      <w:kern w:val="20"/>
      <w:sz w:val="21"/>
      <w:lang w:val="zh-CN"/>
    </w:rPr>
  </w:style>
  <w:style w:type="character" w:customStyle="1" w:styleId="Charf2">
    <w:name w:val="正文首行缩进 Char"/>
    <w:link w:val="afffffa"/>
    <w:rsid w:val="00981804"/>
    <w:rPr>
      <w:kern w:val="2"/>
      <w:sz w:val="21"/>
    </w:rPr>
  </w:style>
  <w:style w:type="character" w:customStyle="1" w:styleId="CharChar11">
    <w:name w:val="Char Char11"/>
    <w:rsid w:val="00981804"/>
    <w:rPr>
      <w:kern w:val="2"/>
      <w:sz w:val="18"/>
    </w:rPr>
  </w:style>
  <w:style w:type="character" w:customStyle="1" w:styleId="Char10">
    <w:name w:val="批注主题 Char1"/>
    <w:uiPriority w:val="99"/>
    <w:semiHidden/>
    <w:rsid w:val="00981804"/>
    <w:rPr>
      <w:b/>
      <w:bCs/>
      <w:kern w:val="2"/>
      <w:sz w:val="21"/>
      <w:szCs w:val="24"/>
    </w:rPr>
  </w:style>
  <w:style w:type="character" w:customStyle="1" w:styleId="5Char0">
    <w:name w:val="标题5 Char"/>
    <w:link w:val="5f1"/>
    <w:rsid w:val="00981804"/>
    <w:rPr>
      <w:kern w:val="2"/>
      <w:sz w:val="21"/>
      <w:szCs w:val="24"/>
    </w:rPr>
  </w:style>
  <w:style w:type="character" w:styleId="afffffb">
    <w:name w:val="Book Title"/>
    <w:qFormat/>
    <w:rsid w:val="00981804"/>
    <w:rPr>
      <w:b/>
      <w:bCs/>
      <w:smallCaps/>
      <w:spacing w:val="5"/>
    </w:rPr>
  </w:style>
  <w:style w:type="character" w:customStyle="1" w:styleId="apple-converted-space">
    <w:name w:val="apple-converted-space"/>
    <w:rsid w:val="00981804"/>
  </w:style>
  <w:style w:type="character" w:customStyle="1" w:styleId="-Char">
    <w:name w:val="标书-正文 Char"/>
    <w:link w:val="-"/>
    <w:rsid w:val="00981804"/>
    <w:rPr>
      <w:rFonts w:ascii="Arial" w:hAnsi="Arial" w:cs="Arial"/>
      <w:kern w:val="2"/>
      <w:sz w:val="21"/>
    </w:rPr>
  </w:style>
  <w:style w:type="paragraph" w:customStyle="1" w:styleId="font18">
    <w:name w:val="font18"/>
    <w:basedOn w:val="a1"/>
    <w:rsid w:val="00981804"/>
    <w:pPr>
      <w:spacing w:before="100" w:beforeAutospacing="1" w:after="100" w:afterAutospacing="1"/>
    </w:pPr>
    <w:rPr>
      <w:rFonts w:ascii="宋体" w:eastAsia="宋体" w:hAnsi="宋体" w:cs="宋体"/>
      <w:color w:val="000000"/>
      <w:kern w:val="0"/>
      <w:sz w:val="20"/>
      <w:lang w:val="en-US"/>
    </w:rPr>
  </w:style>
  <w:style w:type="paragraph" w:customStyle="1" w:styleId="xl93">
    <w:name w:val="xl93"/>
    <w:basedOn w:val="a1"/>
    <w:rsid w:val="00981804"/>
    <w:pPr>
      <w:pBdr>
        <w:bottom w:val="single" w:sz="8" w:space="0" w:color="auto"/>
        <w:right w:val="single" w:sz="8" w:space="0" w:color="auto"/>
      </w:pBdr>
      <w:spacing w:before="100" w:beforeAutospacing="1" w:after="100" w:afterAutospacing="1"/>
      <w:jc w:val="both"/>
    </w:pPr>
    <w:rPr>
      <w:rFonts w:ascii="宋体" w:eastAsia="宋体" w:hAnsi="宋体" w:cs="宋体"/>
      <w:kern w:val="0"/>
      <w:szCs w:val="21"/>
      <w:lang w:val="en-US"/>
    </w:rPr>
  </w:style>
  <w:style w:type="paragraph" w:customStyle="1" w:styleId="xl109">
    <w:name w:val="xl109"/>
    <w:basedOn w:val="a1"/>
    <w:rsid w:val="00981804"/>
    <w:pPr>
      <w:pBdr>
        <w:bottom w:val="single" w:sz="8" w:space="0" w:color="auto"/>
        <w:right w:val="single" w:sz="8" w:space="0" w:color="auto"/>
      </w:pBdr>
      <w:spacing w:before="100" w:beforeAutospacing="1" w:after="100" w:afterAutospacing="1"/>
      <w:jc w:val="both"/>
    </w:pPr>
    <w:rPr>
      <w:rFonts w:eastAsia="宋体" w:cs="宋体"/>
      <w:color w:val="FF0000"/>
      <w:kern w:val="0"/>
      <w:szCs w:val="21"/>
      <w:lang w:val="en-US"/>
    </w:rPr>
  </w:style>
  <w:style w:type="paragraph" w:customStyle="1" w:styleId="5f1">
    <w:name w:val="标题5"/>
    <w:basedOn w:val="a1"/>
    <w:link w:val="5Char0"/>
    <w:qFormat/>
    <w:rsid w:val="00981804"/>
    <w:pPr>
      <w:widowControl w:val="0"/>
      <w:spacing w:before="100" w:beforeAutospacing="1" w:after="100" w:afterAutospacing="1"/>
      <w:ind w:left="360" w:hanging="360"/>
      <w:jc w:val="both"/>
      <w:outlineLvl w:val="4"/>
    </w:pPr>
    <w:rPr>
      <w:rFonts w:ascii="Times New Roman" w:eastAsia="宋体" w:hAnsi="Times New Roman"/>
      <w:kern w:val="2"/>
      <w:szCs w:val="24"/>
      <w:lang w:val="en-US"/>
    </w:rPr>
  </w:style>
  <w:style w:type="paragraph" w:customStyle="1" w:styleId="-">
    <w:name w:val="标书-正文"/>
    <w:basedOn w:val="a1"/>
    <w:link w:val="-Char"/>
    <w:rsid w:val="00981804"/>
    <w:pPr>
      <w:widowControl w:val="0"/>
      <w:spacing w:before="56" w:after="113" w:line="300" w:lineRule="auto"/>
      <w:ind w:firstLineChars="200" w:firstLine="200"/>
    </w:pPr>
    <w:rPr>
      <w:rFonts w:ascii="Arial" w:eastAsia="宋体" w:hAnsi="Arial" w:cs="Arial"/>
      <w:kern w:val="2"/>
      <w:lang w:val="en-US"/>
    </w:rPr>
  </w:style>
  <w:style w:type="paragraph" w:customStyle="1" w:styleId="xl76">
    <w:name w:val="xl76"/>
    <w:basedOn w:val="a1"/>
    <w:rsid w:val="00981804"/>
    <w:pPr>
      <w:pBdr>
        <w:bottom w:val="single" w:sz="8" w:space="0" w:color="auto"/>
        <w:right w:val="single" w:sz="8" w:space="0" w:color="auto"/>
      </w:pBdr>
      <w:spacing w:before="100" w:beforeAutospacing="1" w:after="100" w:afterAutospacing="1"/>
      <w:jc w:val="both"/>
    </w:pPr>
    <w:rPr>
      <w:rFonts w:ascii="宋体" w:eastAsia="宋体" w:hAnsi="宋体" w:cs="宋体"/>
      <w:color w:val="008080"/>
      <w:kern w:val="0"/>
      <w:szCs w:val="21"/>
      <w:u w:val="single"/>
      <w:lang w:val="en-US"/>
    </w:rPr>
  </w:style>
  <w:style w:type="paragraph" w:customStyle="1" w:styleId="xl110">
    <w:name w:val="xl110"/>
    <w:basedOn w:val="a1"/>
    <w:rsid w:val="00981804"/>
    <w:pPr>
      <w:pBdr>
        <w:left w:val="single" w:sz="8" w:space="0" w:color="auto"/>
        <w:right w:val="single" w:sz="8" w:space="0" w:color="auto"/>
      </w:pBdr>
      <w:spacing w:before="100" w:beforeAutospacing="1" w:after="100" w:afterAutospacing="1"/>
      <w:jc w:val="both"/>
    </w:pPr>
    <w:rPr>
      <w:rFonts w:eastAsia="宋体" w:cs="宋体"/>
      <w:b/>
      <w:bCs/>
      <w:color w:val="FF0000"/>
      <w:kern w:val="0"/>
      <w:szCs w:val="21"/>
      <w:lang w:val="en-US"/>
    </w:rPr>
  </w:style>
  <w:style w:type="paragraph" w:customStyle="1" w:styleId="xl92">
    <w:name w:val="xl92"/>
    <w:basedOn w:val="a1"/>
    <w:rsid w:val="00981804"/>
    <w:pPr>
      <w:pBdr>
        <w:left w:val="single" w:sz="8" w:space="0" w:color="auto"/>
        <w:bottom w:val="single" w:sz="8" w:space="0" w:color="auto"/>
        <w:right w:val="single" w:sz="8" w:space="0" w:color="auto"/>
      </w:pBdr>
      <w:spacing w:before="100" w:beforeAutospacing="1" w:after="100" w:afterAutospacing="1"/>
    </w:pPr>
    <w:rPr>
      <w:rFonts w:ascii="Arial" w:eastAsia="宋体" w:hAnsi="Arial" w:cs="Arial"/>
      <w:kern w:val="0"/>
      <w:szCs w:val="21"/>
      <w:lang w:val="en-US"/>
    </w:rPr>
  </w:style>
  <w:style w:type="paragraph" w:customStyle="1" w:styleId="font22">
    <w:name w:val="font22"/>
    <w:basedOn w:val="a1"/>
    <w:rsid w:val="00981804"/>
    <w:pPr>
      <w:spacing w:before="100" w:beforeAutospacing="1" w:after="100" w:afterAutospacing="1"/>
    </w:pPr>
    <w:rPr>
      <w:rFonts w:ascii="新宋体" w:eastAsia="新宋体" w:hAnsi="新宋体" w:cs="宋体"/>
      <w:color w:val="FF0000"/>
      <w:kern w:val="0"/>
      <w:szCs w:val="21"/>
      <w:lang w:val="en-US"/>
    </w:rPr>
  </w:style>
  <w:style w:type="paragraph" w:customStyle="1" w:styleId="xl85">
    <w:name w:val="xl85"/>
    <w:basedOn w:val="a1"/>
    <w:rsid w:val="00981804"/>
    <w:pPr>
      <w:pBdr>
        <w:top w:val="single" w:sz="8" w:space="0" w:color="auto"/>
        <w:left w:val="single" w:sz="8" w:space="0" w:color="auto"/>
        <w:right w:val="single" w:sz="8" w:space="0" w:color="auto"/>
      </w:pBdr>
      <w:spacing w:before="100" w:beforeAutospacing="1" w:after="100" w:afterAutospacing="1"/>
      <w:jc w:val="both"/>
    </w:pPr>
    <w:rPr>
      <w:rFonts w:ascii="宋体" w:eastAsia="宋体" w:hAnsi="宋体" w:cs="宋体"/>
      <w:kern w:val="0"/>
      <w:szCs w:val="21"/>
      <w:lang w:val="en-US"/>
    </w:rPr>
  </w:style>
  <w:style w:type="paragraph" w:customStyle="1" w:styleId="xl143">
    <w:name w:val="xl143"/>
    <w:basedOn w:val="a1"/>
    <w:rsid w:val="00981804"/>
    <w:pPr>
      <w:pBdr>
        <w:right w:val="single" w:sz="8" w:space="0" w:color="auto"/>
      </w:pBdr>
      <w:spacing w:before="100" w:beforeAutospacing="1" w:after="100" w:afterAutospacing="1"/>
      <w:ind w:firstLineChars="100" w:firstLine="100"/>
    </w:pPr>
    <w:rPr>
      <w:rFonts w:ascii="Wingdings" w:eastAsia="宋体" w:hAnsi="Wingdings" w:cs="宋体"/>
      <w:kern w:val="0"/>
      <w:szCs w:val="21"/>
      <w:lang w:val="en-US"/>
    </w:rPr>
  </w:style>
  <w:style w:type="paragraph" w:customStyle="1" w:styleId="xl67">
    <w:name w:val="xl67"/>
    <w:basedOn w:val="a1"/>
    <w:rsid w:val="00981804"/>
    <w:pPr>
      <w:pBdr>
        <w:left w:val="single" w:sz="8" w:space="0" w:color="auto"/>
        <w:right w:val="single" w:sz="8" w:space="0" w:color="auto"/>
      </w:pBdr>
      <w:spacing w:before="100" w:beforeAutospacing="1" w:after="100" w:afterAutospacing="1"/>
    </w:pPr>
    <w:rPr>
      <w:rFonts w:ascii="宋体" w:eastAsia="宋体" w:hAnsi="宋体" w:cs="宋体"/>
      <w:kern w:val="0"/>
      <w:szCs w:val="21"/>
      <w:lang w:val="en-US"/>
    </w:rPr>
  </w:style>
  <w:style w:type="paragraph" w:customStyle="1" w:styleId="xl116">
    <w:name w:val="xl116"/>
    <w:basedOn w:val="a1"/>
    <w:rsid w:val="00981804"/>
    <w:pPr>
      <w:pBdr>
        <w:right w:val="single" w:sz="8" w:space="0" w:color="auto"/>
      </w:pBdr>
      <w:shd w:val="clear" w:color="000000" w:fill="FFFFFF"/>
      <w:spacing w:before="100" w:beforeAutospacing="1" w:after="100" w:afterAutospacing="1"/>
    </w:pPr>
    <w:rPr>
      <w:rFonts w:ascii="宋体" w:eastAsia="宋体" w:hAnsi="宋体" w:cs="宋体"/>
      <w:color w:val="FF0000"/>
      <w:kern w:val="0"/>
      <w:szCs w:val="21"/>
      <w:lang w:val="en-US"/>
    </w:rPr>
  </w:style>
  <w:style w:type="paragraph" w:customStyle="1" w:styleId="2600">
    <w:name w:val="样式 样式 样式 样式 标题 2 + 宋体 五号 非加粗 黑色 + 段前: 6 磅 段后: 0 磅 行距: 单倍行距 + 段前:..."/>
    <w:basedOn w:val="a1"/>
    <w:rsid w:val="00981804"/>
    <w:pPr>
      <w:keepNext/>
      <w:keepLines/>
      <w:widowControl w:val="0"/>
      <w:tabs>
        <w:tab w:val="left" w:pos="1440"/>
      </w:tabs>
      <w:spacing w:before="240"/>
      <w:ind w:left="1440" w:hanging="360"/>
      <w:jc w:val="both"/>
      <w:outlineLvl w:val="1"/>
    </w:pPr>
    <w:rPr>
      <w:rFonts w:ascii="宋体" w:eastAsia="宋体" w:hAnsi="宋体" w:cs="宋体"/>
      <w:b/>
      <w:bCs/>
      <w:color w:val="000000"/>
      <w:kern w:val="2"/>
      <w:lang w:val="en-US"/>
    </w:rPr>
  </w:style>
  <w:style w:type="paragraph" w:styleId="afffffa">
    <w:name w:val="Body Text First Indent"/>
    <w:basedOn w:val="ad"/>
    <w:link w:val="Charf2"/>
    <w:rsid w:val="00981804"/>
    <w:pPr>
      <w:widowControl w:val="0"/>
      <w:ind w:firstLine="420"/>
      <w:jc w:val="both"/>
    </w:pPr>
    <w:rPr>
      <w:rFonts w:ascii="Times New Roman" w:eastAsia="宋体" w:hAnsi="Times New Roman"/>
      <w:color w:val="auto"/>
      <w:kern w:val="2"/>
      <w:lang w:val="en-US"/>
    </w:rPr>
  </w:style>
  <w:style w:type="character" w:customStyle="1" w:styleId="Char11">
    <w:name w:val="正文首行缩进 Char1"/>
    <w:basedOn w:val="Char5"/>
    <w:semiHidden/>
    <w:rsid w:val="00981804"/>
    <w:rPr>
      <w:rFonts w:ascii="Cambria" w:eastAsia="微软雅黑" w:hAnsi="Cambria" w:cs="Times New Roman"/>
      <w:color w:val="595959"/>
      <w:kern w:val="20"/>
      <w:sz w:val="21"/>
      <w:szCs w:val="20"/>
      <w:lang w:val="zh-CN"/>
    </w:rPr>
  </w:style>
  <w:style w:type="paragraph" w:customStyle="1" w:styleId="xl106">
    <w:name w:val="xl106"/>
    <w:basedOn w:val="a1"/>
    <w:rsid w:val="00981804"/>
    <w:pPr>
      <w:pBdr>
        <w:right w:val="single" w:sz="8" w:space="0" w:color="auto"/>
      </w:pBdr>
      <w:spacing w:before="100" w:beforeAutospacing="1" w:after="100" w:afterAutospacing="1"/>
      <w:jc w:val="both"/>
    </w:pPr>
    <w:rPr>
      <w:rFonts w:ascii="宋体" w:eastAsia="宋体" w:hAnsi="宋体" w:cs="宋体"/>
      <w:kern w:val="0"/>
      <w:szCs w:val="21"/>
      <w:lang w:val="en-US"/>
    </w:rPr>
  </w:style>
  <w:style w:type="paragraph" w:customStyle="1" w:styleId="font19">
    <w:name w:val="font19"/>
    <w:basedOn w:val="a1"/>
    <w:rsid w:val="00981804"/>
    <w:pPr>
      <w:spacing w:before="100" w:beforeAutospacing="1" w:after="100" w:afterAutospacing="1"/>
    </w:pPr>
    <w:rPr>
      <w:rFonts w:eastAsia="宋体" w:cs="宋体"/>
      <w:color w:val="000000"/>
      <w:kern w:val="0"/>
      <w:sz w:val="20"/>
      <w:lang w:val="en-US"/>
    </w:rPr>
  </w:style>
  <w:style w:type="paragraph" w:customStyle="1" w:styleId="xl89">
    <w:name w:val="xl89"/>
    <w:basedOn w:val="a1"/>
    <w:rsid w:val="00981804"/>
    <w:pPr>
      <w:pBdr>
        <w:left w:val="single" w:sz="8" w:space="0" w:color="auto"/>
        <w:bottom w:val="single" w:sz="8" w:space="0" w:color="auto"/>
        <w:right w:val="single" w:sz="8" w:space="0" w:color="auto"/>
      </w:pBdr>
      <w:spacing w:before="100" w:beforeAutospacing="1" w:after="100" w:afterAutospacing="1"/>
    </w:pPr>
    <w:rPr>
      <w:rFonts w:ascii="宋体" w:eastAsia="宋体" w:hAnsi="宋体" w:cs="宋体"/>
      <w:kern w:val="0"/>
      <w:sz w:val="20"/>
      <w:lang w:val="en-US"/>
    </w:rPr>
  </w:style>
  <w:style w:type="paragraph" w:customStyle="1" w:styleId="xl81">
    <w:name w:val="xl81"/>
    <w:basedOn w:val="a1"/>
    <w:rsid w:val="00981804"/>
    <w:pPr>
      <w:pBdr>
        <w:bottom w:val="single" w:sz="8" w:space="0" w:color="auto"/>
        <w:right w:val="single" w:sz="8" w:space="0" w:color="auto"/>
      </w:pBdr>
      <w:spacing w:before="100" w:beforeAutospacing="1" w:after="100" w:afterAutospacing="1"/>
    </w:pPr>
    <w:rPr>
      <w:rFonts w:ascii="宋体" w:eastAsia="宋体" w:hAnsi="宋体" w:cs="宋体"/>
      <w:kern w:val="0"/>
      <w:sz w:val="20"/>
      <w:lang w:val="en-US"/>
    </w:rPr>
  </w:style>
  <w:style w:type="paragraph" w:customStyle="1" w:styleId="font17">
    <w:name w:val="font17"/>
    <w:basedOn w:val="a1"/>
    <w:rsid w:val="00981804"/>
    <w:pPr>
      <w:spacing w:before="100" w:beforeAutospacing="1" w:after="100" w:afterAutospacing="1"/>
    </w:pPr>
    <w:rPr>
      <w:rFonts w:ascii="新宋体" w:eastAsia="新宋体" w:hAnsi="新宋体" w:cs="宋体"/>
      <w:color w:val="000000"/>
      <w:kern w:val="0"/>
      <w:szCs w:val="21"/>
      <w:lang w:val="en-US"/>
    </w:rPr>
  </w:style>
  <w:style w:type="paragraph" w:customStyle="1" w:styleId="xl65">
    <w:name w:val="xl65"/>
    <w:basedOn w:val="a1"/>
    <w:rsid w:val="00981804"/>
    <w:pPr>
      <w:pBdr>
        <w:right w:val="single" w:sz="8" w:space="0" w:color="auto"/>
      </w:pBdr>
      <w:spacing w:before="100" w:beforeAutospacing="1" w:after="100" w:afterAutospacing="1"/>
    </w:pPr>
    <w:rPr>
      <w:rFonts w:ascii="宋体" w:eastAsia="宋体" w:hAnsi="宋体" w:cs="宋体"/>
      <w:kern w:val="0"/>
      <w:szCs w:val="21"/>
      <w:lang w:val="en-US"/>
    </w:rPr>
  </w:style>
  <w:style w:type="paragraph" w:customStyle="1" w:styleId="xl129">
    <w:name w:val="xl129"/>
    <w:basedOn w:val="a1"/>
    <w:rsid w:val="00981804"/>
    <w:pPr>
      <w:pBdr>
        <w:bottom w:val="single" w:sz="8" w:space="0" w:color="auto"/>
        <w:right w:val="single" w:sz="8" w:space="0" w:color="auto"/>
      </w:pBdr>
      <w:spacing w:before="100" w:beforeAutospacing="1" w:after="100" w:afterAutospacing="1"/>
      <w:jc w:val="both"/>
    </w:pPr>
    <w:rPr>
      <w:rFonts w:ascii="Wingdings" w:eastAsia="宋体" w:hAnsi="Wingdings" w:cs="宋体"/>
      <w:kern w:val="0"/>
      <w:szCs w:val="21"/>
      <w:lang w:val="en-US"/>
    </w:rPr>
  </w:style>
  <w:style w:type="paragraph" w:customStyle="1" w:styleId="xl145">
    <w:name w:val="xl145"/>
    <w:basedOn w:val="a1"/>
    <w:rsid w:val="00981804"/>
    <w:pPr>
      <w:pBdr>
        <w:right w:val="single" w:sz="8" w:space="0" w:color="auto"/>
      </w:pBdr>
      <w:spacing w:before="100" w:beforeAutospacing="1" w:after="100" w:afterAutospacing="1"/>
      <w:jc w:val="both"/>
    </w:pPr>
    <w:rPr>
      <w:rFonts w:ascii="新宋体" w:eastAsia="新宋体" w:hAnsi="新宋体" w:cs="宋体"/>
      <w:kern w:val="0"/>
      <w:szCs w:val="21"/>
      <w:lang w:val="en-US"/>
    </w:rPr>
  </w:style>
  <w:style w:type="paragraph" w:customStyle="1" w:styleId="xl66">
    <w:name w:val="xl66"/>
    <w:basedOn w:val="a1"/>
    <w:rsid w:val="00981804"/>
    <w:pPr>
      <w:pBdr>
        <w:top w:val="single" w:sz="8" w:space="0" w:color="auto"/>
        <w:left w:val="single" w:sz="8" w:space="0" w:color="auto"/>
        <w:right w:val="single" w:sz="8" w:space="0" w:color="auto"/>
      </w:pBdr>
      <w:spacing w:before="100" w:beforeAutospacing="1" w:after="100" w:afterAutospacing="1"/>
    </w:pPr>
    <w:rPr>
      <w:rFonts w:ascii="宋体" w:eastAsia="宋体" w:hAnsi="宋体" w:cs="宋体"/>
      <w:kern w:val="0"/>
      <w:szCs w:val="21"/>
      <w:lang w:val="en-US"/>
    </w:rPr>
  </w:style>
  <w:style w:type="paragraph" w:customStyle="1" w:styleId="xl100">
    <w:name w:val="xl100"/>
    <w:basedOn w:val="a1"/>
    <w:rsid w:val="00981804"/>
    <w:pPr>
      <w:pBdr>
        <w:top w:val="single" w:sz="8" w:space="0" w:color="auto"/>
        <w:left w:val="single" w:sz="8" w:space="0" w:color="auto"/>
        <w:right w:val="single" w:sz="8" w:space="0" w:color="auto"/>
      </w:pBdr>
      <w:spacing w:before="100" w:beforeAutospacing="1" w:after="100" w:afterAutospacing="1"/>
    </w:pPr>
    <w:rPr>
      <w:rFonts w:ascii="宋体" w:eastAsia="宋体" w:hAnsi="宋体" w:cs="宋体"/>
      <w:kern w:val="0"/>
      <w:sz w:val="20"/>
      <w:lang w:val="en-US"/>
    </w:rPr>
  </w:style>
  <w:style w:type="paragraph" w:customStyle="1" w:styleId="xl72">
    <w:name w:val="xl72"/>
    <w:basedOn w:val="a1"/>
    <w:rsid w:val="00981804"/>
    <w:pPr>
      <w:pBdr>
        <w:right w:val="single" w:sz="8" w:space="0" w:color="auto"/>
      </w:pBdr>
      <w:spacing w:before="100" w:beforeAutospacing="1" w:after="100" w:afterAutospacing="1"/>
    </w:pPr>
    <w:rPr>
      <w:rFonts w:eastAsia="宋体" w:cs="宋体"/>
      <w:color w:val="FF0000"/>
      <w:kern w:val="0"/>
      <w:szCs w:val="21"/>
      <w:lang w:val="en-US"/>
    </w:rPr>
  </w:style>
  <w:style w:type="paragraph" w:customStyle="1" w:styleId="xl105">
    <w:name w:val="xl105"/>
    <w:basedOn w:val="a1"/>
    <w:rsid w:val="00981804"/>
    <w:pPr>
      <w:pBdr>
        <w:top w:val="single" w:sz="8" w:space="0" w:color="auto"/>
        <w:left w:val="single" w:sz="8" w:space="0" w:color="auto"/>
        <w:right w:val="single" w:sz="8" w:space="0" w:color="auto"/>
      </w:pBdr>
      <w:spacing w:before="100" w:beforeAutospacing="1" w:after="100" w:afterAutospacing="1"/>
    </w:pPr>
    <w:rPr>
      <w:rFonts w:ascii="Arial" w:eastAsia="宋体" w:hAnsi="Arial" w:cs="Arial"/>
      <w:color w:val="FF0000"/>
      <w:kern w:val="0"/>
      <w:sz w:val="20"/>
      <w:lang w:val="en-US"/>
    </w:rPr>
  </w:style>
  <w:style w:type="paragraph" w:customStyle="1" w:styleId="xl128">
    <w:name w:val="xl128"/>
    <w:basedOn w:val="a1"/>
    <w:rsid w:val="00981804"/>
    <w:pPr>
      <w:pBdr>
        <w:right w:val="single" w:sz="8" w:space="0" w:color="auto"/>
      </w:pBdr>
      <w:spacing w:before="100" w:beforeAutospacing="1" w:after="100" w:afterAutospacing="1"/>
      <w:jc w:val="both"/>
    </w:pPr>
    <w:rPr>
      <w:rFonts w:ascii="Wingdings" w:eastAsia="宋体" w:hAnsi="Wingdings" w:cs="宋体"/>
      <w:kern w:val="0"/>
      <w:szCs w:val="21"/>
      <w:lang w:val="en-US"/>
    </w:rPr>
  </w:style>
  <w:style w:type="paragraph" w:customStyle="1" w:styleId="xl91">
    <w:name w:val="xl91"/>
    <w:basedOn w:val="a1"/>
    <w:rsid w:val="00981804"/>
    <w:pPr>
      <w:pBdr>
        <w:left w:val="single" w:sz="8" w:space="0" w:color="auto"/>
        <w:bottom w:val="single" w:sz="8" w:space="0" w:color="auto"/>
        <w:right w:val="single" w:sz="8" w:space="0" w:color="auto"/>
      </w:pBdr>
      <w:spacing w:before="100" w:beforeAutospacing="1" w:after="100" w:afterAutospacing="1"/>
    </w:pPr>
    <w:rPr>
      <w:rFonts w:ascii="Arial" w:eastAsia="宋体" w:hAnsi="Arial" w:cs="Arial"/>
      <w:kern w:val="0"/>
      <w:sz w:val="20"/>
      <w:lang w:val="en-US"/>
    </w:rPr>
  </w:style>
  <w:style w:type="paragraph" w:customStyle="1" w:styleId="xl97">
    <w:name w:val="xl97"/>
    <w:basedOn w:val="a1"/>
    <w:rsid w:val="00981804"/>
    <w:pPr>
      <w:pBdr>
        <w:right w:val="single" w:sz="8" w:space="0" w:color="auto"/>
      </w:pBdr>
      <w:spacing w:before="100" w:beforeAutospacing="1" w:after="100" w:afterAutospacing="1"/>
      <w:jc w:val="both"/>
    </w:pPr>
    <w:rPr>
      <w:rFonts w:ascii="Arial" w:eastAsia="宋体" w:hAnsi="Arial" w:cs="Arial"/>
      <w:kern w:val="0"/>
      <w:szCs w:val="21"/>
      <w:lang w:val="en-US"/>
    </w:rPr>
  </w:style>
  <w:style w:type="paragraph" w:customStyle="1" w:styleId="xl80">
    <w:name w:val="xl80"/>
    <w:basedOn w:val="a1"/>
    <w:rsid w:val="00981804"/>
    <w:pPr>
      <w:pBdr>
        <w:left w:val="single" w:sz="8" w:space="0" w:color="auto"/>
        <w:bottom w:val="single" w:sz="8" w:space="0" w:color="auto"/>
        <w:right w:val="single" w:sz="8" w:space="0" w:color="auto"/>
      </w:pBdr>
      <w:spacing w:before="100" w:beforeAutospacing="1" w:after="100" w:afterAutospacing="1"/>
    </w:pPr>
    <w:rPr>
      <w:rFonts w:ascii="宋体" w:eastAsia="宋体" w:hAnsi="宋体" w:cs="宋体"/>
      <w:color w:val="FF0000"/>
      <w:kern w:val="0"/>
      <w:szCs w:val="21"/>
      <w:lang w:val="en-US"/>
    </w:rPr>
  </w:style>
  <w:style w:type="paragraph" w:customStyle="1" w:styleId="xl115">
    <w:name w:val="xl115"/>
    <w:basedOn w:val="a1"/>
    <w:rsid w:val="00981804"/>
    <w:pPr>
      <w:pBdr>
        <w:left w:val="single" w:sz="8" w:space="0" w:color="auto"/>
        <w:bottom w:val="single" w:sz="8" w:space="0" w:color="auto"/>
        <w:right w:val="single" w:sz="8" w:space="0" w:color="auto"/>
      </w:pBdr>
      <w:spacing w:before="100" w:beforeAutospacing="1" w:after="100" w:afterAutospacing="1"/>
      <w:jc w:val="both"/>
    </w:pPr>
    <w:rPr>
      <w:rFonts w:ascii="宋体" w:eastAsia="宋体" w:hAnsi="宋体" w:cs="宋体"/>
      <w:b/>
      <w:bCs/>
      <w:kern w:val="0"/>
      <w:szCs w:val="21"/>
      <w:lang w:val="en-US"/>
    </w:rPr>
  </w:style>
  <w:style w:type="paragraph" w:customStyle="1" w:styleId="xl147">
    <w:name w:val="xl147"/>
    <w:basedOn w:val="a1"/>
    <w:rsid w:val="00981804"/>
    <w:pPr>
      <w:pBdr>
        <w:top w:val="single" w:sz="8" w:space="0" w:color="auto"/>
        <w:left w:val="single" w:sz="8" w:space="0" w:color="auto"/>
        <w:right w:val="single" w:sz="8" w:space="0" w:color="000000"/>
      </w:pBdr>
      <w:spacing w:before="100" w:beforeAutospacing="1" w:after="100" w:afterAutospacing="1"/>
      <w:jc w:val="center"/>
    </w:pPr>
    <w:rPr>
      <w:rFonts w:ascii="宋体" w:eastAsia="宋体" w:hAnsi="宋体" w:cs="宋体"/>
      <w:kern w:val="0"/>
      <w:szCs w:val="21"/>
      <w:lang w:val="en-US"/>
    </w:rPr>
  </w:style>
  <w:style w:type="paragraph" w:customStyle="1" w:styleId="xl148">
    <w:name w:val="xl148"/>
    <w:basedOn w:val="a1"/>
    <w:rsid w:val="00981804"/>
    <w:pPr>
      <w:pBdr>
        <w:left w:val="single" w:sz="8" w:space="0" w:color="auto"/>
        <w:bottom w:val="single" w:sz="8" w:space="0" w:color="auto"/>
        <w:right w:val="single" w:sz="8" w:space="0" w:color="000000"/>
      </w:pBdr>
      <w:spacing w:before="100" w:beforeAutospacing="1" w:after="100" w:afterAutospacing="1"/>
      <w:jc w:val="center"/>
    </w:pPr>
    <w:rPr>
      <w:rFonts w:ascii="宋体" w:eastAsia="宋体" w:hAnsi="宋体" w:cs="宋体"/>
      <w:kern w:val="0"/>
      <w:szCs w:val="21"/>
      <w:lang w:val="en-US"/>
    </w:rPr>
  </w:style>
  <w:style w:type="paragraph" w:customStyle="1" w:styleId="xl111">
    <w:name w:val="xl111"/>
    <w:basedOn w:val="a1"/>
    <w:rsid w:val="00981804"/>
    <w:pPr>
      <w:pBdr>
        <w:top w:val="single" w:sz="8" w:space="0" w:color="auto"/>
        <w:left w:val="single" w:sz="8" w:space="0" w:color="auto"/>
        <w:right w:val="single" w:sz="8" w:space="0" w:color="auto"/>
      </w:pBdr>
      <w:spacing w:before="100" w:beforeAutospacing="1" w:after="100" w:afterAutospacing="1"/>
      <w:jc w:val="both"/>
    </w:pPr>
    <w:rPr>
      <w:rFonts w:eastAsia="宋体" w:cs="宋体"/>
      <w:b/>
      <w:bCs/>
      <w:color w:val="FF0000"/>
      <w:kern w:val="0"/>
      <w:szCs w:val="21"/>
      <w:lang w:val="en-US"/>
    </w:rPr>
  </w:style>
  <w:style w:type="paragraph" w:customStyle="1" w:styleId="xl112">
    <w:name w:val="xl112"/>
    <w:basedOn w:val="a1"/>
    <w:rsid w:val="00981804"/>
    <w:pPr>
      <w:pBdr>
        <w:left w:val="single" w:sz="8" w:space="0" w:color="auto"/>
        <w:bottom w:val="single" w:sz="8" w:space="0" w:color="auto"/>
        <w:right w:val="single" w:sz="8" w:space="0" w:color="auto"/>
      </w:pBdr>
      <w:spacing w:before="100" w:beforeAutospacing="1" w:after="100" w:afterAutospacing="1"/>
      <w:jc w:val="both"/>
    </w:pPr>
    <w:rPr>
      <w:rFonts w:eastAsia="宋体" w:cs="宋体"/>
      <w:b/>
      <w:bCs/>
      <w:color w:val="FF0000"/>
      <w:kern w:val="0"/>
      <w:szCs w:val="21"/>
      <w:lang w:val="en-US"/>
    </w:rPr>
  </w:style>
  <w:style w:type="paragraph" w:customStyle="1" w:styleId="xl68">
    <w:name w:val="xl68"/>
    <w:basedOn w:val="a1"/>
    <w:rsid w:val="00981804"/>
    <w:pPr>
      <w:pBdr>
        <w:left w:val="single" w:sz="8" w:space="0" w:color="auto"/>
        <w:bottom w:val="single" w:sz="8" w:space="0" w:color="auto"/>
        <w:right w:val="single" w:sz="8" w:space="0" w:color="auto"/>
      </w:pBdr>
      <w:spacing w:before="100" w:beforeAutospacing="1" w:after="100" w:afterAutospacing="1"/>
    </w:pPr>
    <w:rPr>
      <w:rFonts w:ascii="宋体" w:eastAsia="宋体" w:hAnsi="宋体" w:cs="宋体"/>
      <w:kern w:val="0"/>
      <w:szCs w:val="21"/>
      <w:lang w:val="en-US"/>
    </w:rPr>
  </w:style>
  <w:style w:type="paragraph" w:customStyle="1" w:styleId="xl96">
    <w:name w:val="xl96"/>
    <w:basedOn w:val="a1"/>
    <w:rsid w:val="00981804"/>
    <w:pPr>
      <w:pBdr>
        <w:left w:val="single" w:sz="8" w:space="0" w:color="auto"/>
        <w:right w:val="single" w:sz="8" w:space="0" w:color="auto"/>
      </w:pBdr>
      <w:spacing w:before="100" w:beforeAutospacing="1" w:after="100" w:afterAutospacing="1"/>
    </w:pPr>
    <w:rPr>
      <w:rFonts w:ascii="Arial" w:eastAsia="宋体" w:hAnsi="Arial" w:cs="Arial"/>
      <w:kern w:val="0"/>
      <w:sz w:val="20"/>
      <w:lang w:val="en-US"/>
    </w:rPr>
  </w:style>
  <w:style w:type="paragraph" w:customStyle="1" w:styleId="xl88">
    <w:name w:val="xl88"/>
    <w:basedOn w:val="a1"/>
    <w:rsid w:val="00981804"/>
    <w:pPr>
      <w:pBdr>
        <w:bottom w:val="single" w:sz="8" w:space="0" w:color="auto"/>
        <w:right w:val="single" w:sz="8" w:space="0" w:color="auto"/>
      </w:pBdr>
      <w:spacing w:before="100" w:beforeAutospacing="1" w:after="100" w:afterAutospacing="1"/>
      <w:jc w:val="both"/>
    </w:pPr>
    <w:rPr>
      <w:rFonts w:ascii="宋体" w:eastAsia="宋体" w:hAnsi="宋体" w:cs="宋体"/>
      <w:color w:val="FF0000"/>
      <w:kern w:val="0"/>
      <w:szCs w:val="21"/>
      <w:lang w:val="en-US"/>
    </w:rPr>
  </w:style>
  <w:style w:type="paragraph" w:customStyle="1" w:styleId="font8">
    <w:name w:val="font8"/>
    <w:basedOn w:val="a1"/>
    <w:rsid w:val="00981804"/>
    <w:pPr>
      <w:spacing w:before="100" w:beforeAutospacing="1" w:after="100" w:afterAutospacing="1"/>
    </w:pPr>
    <w:rPr>
      <w:rFonts w:ascii="Calibri" w:eastAsia="宋体" w:hAnsi="Calibri"/>
      <w:color w:val="000000"/>
      <w:kern w:val="0"/>
      <w:sz w:val="14"/>
      <w:szCs w:val="14"/>
      <w:lang w:val="en-US"/>
    </w:rPr>
  </w:style>
  <w:style w:type="paragraph" w:customStyle="1" w:styleId="xl140">
    <w:name w:val="xl140"/>
    <w:basedOn w:val="a1"/>
    <w:rsid w:val="00981804"/>
    <w:pPr>
      <w:pBdr>
        <w:bottom w:val="single" w:sz="8" w:space="0" w:color="auto"/>
        <w:right w:val="single" w:sz="8" w:space="0" w:color="auto"/>
      </w:pBdr>
      <w:spacing w:before="100" w:beforeAutospacing="1" w:after="100" w:afterAutospacing="1"/>
      <w:jc w:val="both"/>
    </w:pPr>
    <w:rPr>
      <w:rFonts w:ascii="宋体" w:eastAsia="宋体" w:hAnsi="宋体" w:cs="宋体"/>
      <w:b/>
      <w:bCs/>
      <w:kern w:val="0"/>
      <w:szCs w:val="21"/>
      <w:lang w:val="en-US"/>
    </w:rPr>
  </w:style>
  <w:style w:type="paragraph" w:customStyle="1" w:styleId="xl108">
    <w:name w:val="xl108"/>
    <w:basedOn w:val="a1"/>
    <w:rsid w:val="00981804"/>
    <w:pPr>
      <w:pBdr>
        <w:left w:val="single" w:sz="8" w:space="0" w:color="auto"/>
        <w:bottom w:val="single" w:sz="8" w:space="0" w:color="auto"/>
        <w:right w:val="single" w:sz="8" w:space="0" w:color="auto"/>
      </w:pBdr>
      <w:spacing w:before="100" w:beforeAutospacing="1" w:after="100" w:afterAutospacing="1"/>
    </w:pPr>
    <w:rPr>
      <w:rFonts w:ascii="宋体" w:eastAsia="宋体" w:hAnsi="宋体" w:cs="宋体"/>
      <w:b/>
      <w:bCs/>
      <w:kern w:val="0"/>
      <w:szCs w:val="21"/>
      <w:lang w:val="en-US"/>
    </w:rPr>
  </w:style>
  <w:style w:type="paragraph" w:customStyle="1" w:styleId="xl124">
    <w:name w:val="xl124"/>
    <w:basedOn w:val="a1"/>
    <w:rsid w:val="00981804"/>
    <w:pPr>
      <w:pBdr>
        <w:left w:val="single" w:sz="8" w:space="0" w:color="auto"/>
        <w:right w:val="single" w:sz="8" w:space="0" w:color="000000"/>
      </w:pBdr>
      <w:shd w:val="clear" w:color="000000" w:fill="FFFFFF"/>
      <w:spacing w:before="100" w:beforeAutospacing="1" w:after="100" w:afterAutospacing="1"/>
      <w:jc w:val="center"/>
    </w:pPr>
    <w:rPr>
      <w:rFonts w:ascii="宋体" w:eastAsia="宋体" w:hAnsi="宋体" w:cs="宋体"/>
      <w:kern w:val="0"/>
      <w:szCs w:val="21"/>
      <w:lang w:val="en-US"/>
    </w:rPr>
  </w:style>
  <w:style w:type="paragraph" w:customStyle="1" w:styleId="font14">
    <w:name w:val="font14"/>
    <w:basedOn w:val="a1"/>
    <w:rsid w:val="00981804"/>
    <w:pPr>
      <w:spacing w:before="100" w:beforeAutospacing="1" w:after="100" w:afterAutospacing="1"/>
    </w:pPr>
    <w:rPr>
      <w:rFonts w:ascii="Arial" w:eastAsia="宋体" w:hAnsi="Arial" w:cs="Arial"/>
      <w:color w:val="000000"/>
      <w:kern w:val="0"/>
      <w:szCs w:val="21"/>
      <w:lang w:val="en-US"/>
    </w:rPr>
  </w:style>
  <w:style w:type="paragraph" w:customStyle="1" w:styleId="xl90">
    <w:name w:val="xl90"/>
    <w:basedOn w:val="a1"/>
    <w:rsid w:val="00981804"/>
    <w:pPr>
      <w:pBdr>
        <w:bottom w:val="single" w:sz="8" w:space="0" w:color="auto"/>
        <w:right w:val="single" w:sz="8" w:space="0" w:color="auto"/>
      </w:pBdr>
      <w:spacing w:before="100" w:beforeAutospacing="1" w:after="100" w:afterAutospacing="1"/>
      <w:jc w:val="both"/>
    </w:pPr>
    <w:rPr>
      <w:rFonts w:ascii="Arial" w:eastAsia="宋体" w:hAnsi="Arial" w:cs="Arial"/>
      <w:kern w:val="0"/>
      <w:szCs w:val="21"/>
      <w:lang w:val="en-US"/>
    </w:rPr>
  </w:style>
  <w:style w:type="paragraph" w:customStyle="1" w:styleId="xl123">
    <w:name w:val="xl123"/>
    <w:basedOn w:val="a1"/>
    <w:rsid w:val="00981804"/>
    <w:pPr>
      <w:pBdr>
        <w:top w:val="single" w:sz="8" w:space="0" w:color="auto"/>
        <w:left w:val="single" w:sz="8" w:space="0" w:color="auto"/>
        <w:right w:val="single" w:sz="8" w:space="0" w:color="000000"/>
      </w:pBdr>
      <w:shd w:val="clear" w:color="000000" w:fill="FFFFFF"/>
      <w:spacing w:before="100" w:beforeAutospacing="1" w:after="100" w:afterAutospacing="1"/>
      <w:jc w:val="center"/>
    </w:pPr>
    <w:rPr>
      <w:rFonts w:ascii="宋体" w:eastAsia="宋体" w:hAnsi="宋体" w:cs="宋体"/>
      <w:kern w:val="0"/>
      <w:szCs w:val="21"/>
      <w:lang w:val="en-US"/>
    </w:rPr>
  </w:style>
  <w:style w:type="paragraph" w:customStyle="1" w:styleId="font7">
    <w:name w:val="font7"/>
    <w:basedOn w:val="a1"/>
    <w:rsid w:val="00981804"/>
    <w:pPr>
      <w:spacing w:before="100" w:beforeAutospacing="1" w:after="100" w:afterAutospacing="1"/>
    </w:pPr>
    <w:rPr>
      <w:rFonts w:ascii="宋体" w:eastAsia="宋体" w:hAnsi="宋体" w:cs="宋体"/>
      <w:color w:val="000000"/>
      <w:kern w:val="0"/>
      <w:szCs w:val="21"/>
      <w:lang w:val="en-US"/>
    </w:rPr>
  </w:style>
  <w:style w:type="paragraph" w:customStyle="1" w:styleId="font20">
    <w:name w:val="font20"/>
    <w:basedOn w:val="a1"/>
    <w:rsid w:val="00981804"/>
    <w:pPr>
      <w:spacing w:before="100" w:beforeAutospacing="1" w:after="100" w:afterAutospacing="1"/>
    </w:pPr>
    <w:rPr>
      <w:rFonts w:ascii="Arial" w:eastAsia="宋体" w:hAnsi="Arial" w:cs="Arial"/>
      <w:color w:val="000000"/>
      <w:kern w:val="0"/>
      <w:sz w:val="20"/>
      <w:lang w:val="en-US"/>
    </w:rPr>
  </w:style>
  <w:style w:type="paragraph" w:customStyle="1" w:styleId="xl94">
    <w:name w:val="xl94"/>
    <w:basedOn w:val="a1"/>
    <w:rsid w:val="00981804"/>
    <w:pPr>
      <w:pBdr>
        <w:bottom w:val="single" w:sz="8" w:space="0" w:color="auto"/>
        <w:right w:val="single" w:sz="8" w:space="0" w:color="auto"/>
      </w:pBdr>
      <w:spacing w:before="100" w:beforeAutospacing="1" w:after="100" w:afterAutospacing="1"/>
      <w:jc w:val="both"/>
    </w:pPr>
    <w:rPr>
      <w:rFonts w:ascii="宋体" w:eastAsia="宋体" w:hAnsi="宋体" w:cs="宋体"/>
      <w:kern w:val="0"/>
      <w:szCs w:val="21"/>
      <w:lang w:val="en-US"/>
    </w:rPr>
  </w:style>
  <w:style w:type="paragraph" w:customStyle="1" w:styleId="xl77">
    <w:name w:val="xl77"/>
    <w:basedOn w:val="a1"/>
    <w:rsid w:val="00981804"/>
    <w:pPr>
      <w:pBdr>
        <w:bottom w:val="single" w:sz="8" w:space="0" w:color="auto"/>
        <w:right w:val="single" w:sz="8" w:space="0" w:color="auto"/>
      </w:pBdr>
      <w:spacing w:before="100" w:beforeAutospacing="1" w:after="100" w:afterAutospacing="1"/>
    </w:pPr>
    <w:rPr>
      <w:rFonts w:ascii="宋体" w:eastAsia="宋体" w:hAnsi="宋体" w:cs="宋体"/>
      <w:kern w:val="0"/>
      <w:sz w:val="24"/>
      <w:szCs w:val="24"/>
      <w:lang w:val="en-US"/>
    </w:rPr>
  </w:style>
  <w:style w:type="paragraph" w:customStyle="1" w:styleId="font16">
    <w:name w:val="font16"/>
    <w:basedOn w:val="a1"/>
    <w:rsid w:val="00981804"/>
    <w:pPr>
      <w:spacing w:before="100" w:beforeAutospacing="1" w:after="100" w:afterAutospacing="1"/>
    </w:pPr>
    <w:rPr>
      <w:rFonts w:ascii="新宋体" w:eastAsia="新宋体" w:hAnsi="新宋体" w:cs="宋体"/>
      <w:color w:val="008080"/>
      <w:kern w:val="0"/>
      <w:szCs w:val="21"/>
      <w:u w:val="single"/>
      <w:lang w:val="en-US"/>
    </w:rPr>
  </w:style>
  <w:style w:type="paragraph" w:customStyle="1" w:styleId="xl126">
    <w:name w:val="xl126"/>
    <w:basedOn w:val="a1"/>
    <w:rsid w:val="00981804"/>
    <w:pPr>
      <w:pBdr>
        <w:left w:val="single" w:sz="8" w:space="0" w:color="auto"/>
        <w:bottom w:val="single" w:sz="8" w:space="0" w:color="auto"/>
        <w:right w:val="single" w:sz="8" w:space="0" w:color="auto"/>
      </w:pBdr>
      <w:spacing w:before="100" w:beforeAutospacing="1" w:after="100" w:afterAutospacing="1"/>
    </w:pPr>
    <w:rPr>
      <w:rFonts w:eastAsia="宋体" w:cs="宋体"/>
      <w:color w:val="FF0000"/>
      <w:kern w:val="0"/>
      <w:szCs w:val="21"/>
      <w:lang w:val="en-US"/>
    </w:rPr>
  </w:style>
  <w:style w:type="paragraph" w:customStyle="1" w:styleId="xl78">
    <w:name w:val="xl78"/>
    <w:basedOn w:val="a1"/>
    <w:rsid w:val="00981804"/>
    <w:pPr>
      <w:pBdr>
        <w:top w:val="single" w:sz="8" w:space="0" w:color="auto"/>
        <w:left w:val="single" w:sz="8" w:space="0" w:color="auto"/>
        <w:right w:val="single" w:sz="8" w:space="0" w:color="auto"/>
      </w:pBdr>
      <w:spacing w:before="100" w:beforeAutospacing="1" w:after="100" w:afterAutospacing="1"/>
    </w:pPr>
    <w:rPr>
      <w:rFonts w:ascii="宋体" w:eastAsia="宋体" w:hAnsi="宋体" w:cs="宋体"/>
      <w:color w:val="FF0000"/>
      <w:kern w:val="0"/>
      <w:szCs w:val="21"/>
      <w:lang w:val="en-US"/>
    </w:rPr>
  </w:style>
  <w:style w:type="paragraph" w:customStyle="1" w:styleId="xl95">
    <w:name w:val="xl95"/>
    <w:basedOn w:val="a1"/>
    <w:rsid w:val="00981804"/>
    <w:pPr>
      <w:pBdr>
        <w:bottom w:val="single" w:sz="8" w:space="0" w:color="auto"/>
        <w:right w:val="single" w:sz="8" w:space="0" w:color="auto"/>
      </w:pBdr>
      <w:spacing w:before="100" w:beforeAutospacing="1" w:after="100" w:afterAutospacing="1"/>
      <w:jc w:val="both"/>
    </w:pPr>
    <w:rPr>
      <w:rFonts w:ascii="Arial" w:eastAsia="宋体" w:hAnsi="Arial" w:cs="Arial"/>
      <w:kern w:val="0"/>
      <w:szCs w:val="21"/>
      <w:lang w:val="en-US"/>
    </w:rPr>
  </w:style>
  <w:style w:type="paragraph" w:customStyle="1" w:styleId="xl84">
    <w:name w:val="xl84"/>
    <w:basedOn w:val="a1"/>
    <w:rsid w:val="00981804"/>
    <w:pPr>
      <w:pBdr>
        <w:left w:val="single" w:sz="8" w:space="0" w:color="auto"/>
        <w:right w:val="single" w:sz="8" w:space="0" w:color="auto"/>
      </w:pBdr>
      <w:spacing w:before="100" w:beforeAutospacing="1" w:after="100" w:afterAutospacing="1"/>
      <w:jc w:val="both"/>
    </w:pPr>
    <w:rPr>
      <w:rFonts w:ascii="宋体" w:eastAsia="宋体" w:hAnsi="宋体" w:cs="宋体"/>
      <w:kern w:val="0"/>
      <w:szCs w:val="21"/>
      <w:lang w:val="en-US"/>
    </w:rPr>
  </w:style>
  <w:style w:type="paragraph" w:customStyle="1" w:styleId="xl119">
    <w:name w:val="xl119"/>
    <w:basedOn w:val="a1"/>
    <w:rsid w:val="00981804"/>
    <w:pPr>
      <w:pBdr>
        <w:left w:val="single" w:sz="8" w:space="0" w:color="auto"/>
        <w:bottom w:val="single" w:sz="8" w:space="0" w:color="auto"/>
        <w:right w:val="single" w:sz="8" w:space="0" w:color="000000"/>
      </w:pBdr>
      <w:shd w:val="clear" w:color="000000" w:fill="FFFFFF"/>
      <w:spacing w:before="100" w:beforeAutospacing="1" w:after="100" w:afterAutospacing="1"/>
      <w:jc w:val="center"/>
    </w:pPr>
    <w:rPr>
      <w:rFonts w:ascii="宋体" w:eastAsia="宋体" w:hAnsi="宋体" w:cs="宋体"/>
      <w:kern w:val="0"/>
      <w:szCs w:val="21"/>
      <w:lang w:val="en-US"/>
    </w:rPr>
  </w:style>
  <w:style w:type="paragraph" w:customStyle="1" w:styleId="xl142">
    <w:name w:val="xl142"/>
    <w:basedOn w:val="a1"/>
    <w:rsid w:val="00981804"/>
    <w:pPr>
      <w:pBdr>
        <w:bottom w:val="single" w:sz="8" w:space="0" w:color="auto"/>
        <w:right w:val="single" w:sz="8" w:space="0" w:color="auto"/>
      </w:pBdr>
      <w:spacing w:before="100" w:beforeAutospacing="1" w:after="100" w:afterAutospacing="1"/>
      <w:jc w:val="both"/>
    </w:pPr>
    <w:rPr>
      <w:rFonts w:ascii="新宋体" w:eastAsia="新宋体" w:hAnsi="新宋体" w:cs="宋体"/>
      <w:kern w:val="0"/>
      <w:szCs w:val="21"/>
      <w:lang w:val="en-US"/>
    </w:rPr>
  </w:style>
  <w:style w:type="paragraph" w:customStyle="1" w:styleId="xl82">
    <w:name w:val="xl82"/>
    <w:basedOn w:val="a1"/>
    <w:rsid w:val="00981804"/>
    <w:pPr>
      <w:pBdr>
        <w:left w:val="single" w:sz="8" w:space="0" w:color="auto"/>
        <w:bottom w:val="single" w:sz="8" w:space="0" w:color="auto"/>
        <w:right w:val="single" w:sz="8" w:space="0" w:color="auto"/>
      </w:pBdr>
      <w:spacing w:before="100" w:beforeAutospacing="1" w:after="100" w:afterAutospacing="1"/>
      <w:jc w:val="both"/>
    </w:pPr>
    <w:rPr>
      <w:rFonts w:ascii="宋体" w:eastAsia="宋体" w:hAnsi="宋体" w:cs="宋体"/>
      <w:kern w:val="0"/>
      <w:szCs w:val="21"/>
      <w:lang w:val="en-US"/>
    </w:rPr>
  </w:style>
  <w:style w:type="paragraph" w:customStyle="1" w:styleId="xl139">
    <w:name w:val="xl139"/>
    <w:basedOn w:val="a1"/>
    <w:rsid w:val="00981804"/>
    <w:pPr>
      <w:pBdr>
        <w:right w:val="single" w:sz="8" w:space="0" w:color="auto"/>
      </w:pBdr>
      <w:spacing w:before="100" w:beforeAutospacing="1" w:after="100" w:afterAutospacing="1"/>
      <w:jc w:val="both"/>
    </w:pPr>
    <w:rPr>
      <w:rFonts w:ascii="宋体" w:eastAsia="宋体" w:hAnsi="宋体" w:cs="宋体"/>
      <w:b/>
      <w:bCs/>
      <w:kern w:val="0"/>
      <w:szCs w:val="21"/>
      <w:lang w:val="en-US"/>
    </w:rPr>
  </w:style>
  <w:style w:type="paragraph" w:customStyle="1" w:styleId="xl107">
    <w:name w:val="xl107"/>
    <w:basedOn w:val="a1"/>
    <w:rsid w:val="00981804"/>
    <w:pPr>
      <w:pBdr>
        <w:right w:val="single" w:sz="8" w:space="0" w:color="auto"/>
      </w:pBdr>
      <w:spacing w:before="100" w:beforeAutospacing="1" w:after="100" w:afterAutospacing="1"/>
    </w:pPr>
    <w:rPr>
      <w:rFonts w:ascii="宋体" w:eastAsia="宋体" w:hAnsi="宋体" w:cs="宋体"/>
      <w:kern w:val="0"/>
      <w:sz w:val="24"/>
      <w:szCs w:val="24"/>
      <w:lang w:val="en-US"/>
    </w:rPr>
  </w:style>
  <w:style w:type="paragraph" w:customStyle="1" w:styleId="xl117">
    <w:name w:val="xl117"/>
    <w:basedOn w:val="a1"/>
    <w:rsid w:val="00981804"/>
    <w:pPr>
      <w:pBdr>
        <w:bottom w:val="single" w:sz="8" w:space="0" w:color="auto"/>
        <w:right w:val="single" w:sz="8" w:space="0" w:color="auto"/>
      </w:pBdr>
      <w:shd w:val="clear" w:color="000000" w:fill="FFFFFF"/>
      <w:spacing w:before="100" w:beforeAutospacing="1" w:after="100" w:afterAutospacing="1"/>
    </w:pPr>
    <w:rPr>
      <w:rFonts w:ascii="宋体" w:eastAsia="宋体" w:hAnsi="宋体" w:cs="宋体"/>
      <w:kern w:val="0"/>
      <w:szCs w:val="21"/>
      <w:lang w:val="en-US"/>
    </w:rPr>
  </w:style>
  <w:style w:type="paragraph" w:customStyle="1" w:styleId="xl137">
    <w:name w:val="xl137"/>
    <w:basedOn w:val="a1"/>
    <w:rsid w:val="00981804"/>
    <w:pPr>
      <w:pBdr>
        <w:top w:val="single" w:sz="8" w:space="0" w:color="000000"/>
        <w:left w:val="single" w:sz="8" w:space="0" w:color="auto"/>
        <w:right w:val="single" w:sz="8" w:space="0" w:color="auto"/>
      </w:pBdr>
      <w:spacing w:before="100" w:beforeAutospacing="1" w:after="100" w:afterAutospacing="1"/>
    </w:pPr>
    <w:rPr>
      <w:rFonts w:ascii="宋体" w:eastAsia="宋体" w:hAnsi="宋体" w:cs="宋体"/>
      <w:kern w:val="0"/>
      <w:szCs w:val="21"/>
      <w:lang w:val="en-US"/>
    </w:rPr>
  </w:style>
  <w:style w:type="paragraph" w:customStyle="1" w:styleId="xl99">
    <w:name w:val="xl99"/>
    <w:basedOn w:val="a1"/>
    <w:rsid w:val="00981804"/>
    <w:pPr>
      <w:pBdr>
        <w:left w:val="single" w:sz="8" w:space="0" w:color="auto"/>
        <w:right w:val="single" w:sz="8" w:space="0" w:color="auto"/>
      </w:pBdr>
      <w:spacing w:before="100" w:beforeAutospacing="1" w:after="100" w:afterAutospacing="1"/>
    </w:pPr>
    <w:rPr>
      <w:rFonts w:ascii="宋体" w:eastAsia="宋体" w:hAnsi="宋体" w:cs="宋体"/>
      <w:kern w:val="0"/>
      <w:sz w:val="20"/>
      <w:lang w:val="en-US"/>
    </w:rPr>
  </w:style>
  <w:style w:type="paragraph" w:customStyle="1" w:styleId="xl101">
    <w:name w:val="xl101"/>
    <w:basedOn w:val="a1"/>
    <w:rsid w:val="00981804"/>
    <w:pPr>
      <w:pBdr>
        <w:top w:val="single" w:sz="8" w:space="0" w:color="auto"/>
        <w:left w:val="single" w:sz="8" w:space="0" w:color="auto"/>
        <w:right w:val="single" w:sz="8" w:space="0" w:color="auto"/>
      </w:pBdr>
      <w:spacing w:before="100" w:beforeAutospacing="1" w:after="100" w:afterAutospacing="1"/>
    </w:pPr>
    <w:rPr>
      <w:rFonts w:ascii="Arial" w:eastAsia="宋体" w:hAnsi="Arial" w:cs="Arial"/>
      <w:kern w:val="0"/>
      <w:sz w:val="20"/>
      <w:lang w:val="en-US"/>
    </w:rPr>
  </w:style>
  <w:style w:type="paragraph" w:customStyle="1" w:styleId="xl118">
    <w:name w:val="xl118"/>
    <w:basedOn w:val="a1"/>
    <w:rsid w:val="00981804"/>
    <w:pPr>
      <w:pBdr>
        <w:right w:val="single" w:sz="8" w:space="0" w:color="auto"/>
      </w:pBdr>
      <w:shd w:val="clear" w:color="000000" w:fill="FFFFFF"/>
      <w:spacing w:before="100" w:beforeAutospacing="1" w:after="100" w:afterAutospacing="1"/>
    </w:pPr>
    <w:rPr>
      <w:rFonts w:eastAsia="宋体" w:cs="宋体"/>
      <w:color w:val="FF0000"/>
      <w:kern w:val="0"/>
      <w:szCs w:val="21"/>
      <w:lang w:val="en-US"/>
    </w:rPr>
  </w:style>
  <w:style w:type="paragraph" w:customStyle="1" w:styleId="xl75">
    <w:name w:val="xl75"/>
    <w:basedOn w:val="a1"/>
    <w:rsid w:val="00981804"/>
    <w:pPr>
      <w:pBdr>
        <w:bottom w:val="single" w:sz="8" w:space="0" w:color="auto"/>
        <w:right w:val="single" w:sz="8" w:space="0" w:color="auto"/>
      </w:pBdr>
      <w:spacing w:before="100" w:beforeAutospacing="1" w:after="100" w:afterAutospacing="1"/>
    </w:pPr>
    <w:rPr>
      <w:rFonts w:ascii="宋体" w:eastAsia="宋体" w:hAnsi="宋体" w:cs="宋体"/>
      <w:color w:val="008080"/>
      <w:kern w:val="0"/>
      <w:szCs w:val="21"/>
      <w:u w:val="single"/>
      <w:lang w:val="en-US"/>
    </w:rPr>
  </w:style>
  <w:style w:type="paragraph" w:customStyle="1" w:styleId="font5">
    <w:name w:val="font5"/>
    <w:basedOn w:val="a1"/>
    <w:rsid w:val="00981804"/>
    <w:pPr>
      <w:spacing w:before="100" w:beforeAutospacing="1" w:after="100" w:afterAutospacing="1"/>
    </w:pPr>
    <w:rPr>
      <w:rFonts w:eastAsia="宋体" w:cs="宋体"/>
      <w:color w:val="000000"/>
      <w:kern w:val="0"/>
      <w:szCs w:val="21"/>
      <w:lang w:val="en-US"/>
    </w:rPr>
  </w:style>
  <w:style w:type="paragraph" w:customStyle="1" w:styleId="xl152">
    <w:name w:val="xl152"/>
    <w:basedOn w:val="a1"/>
    <w:rsid w:val="00981804"/>
    <w:pPr>
      <w:pBdr>
        <w:bottom w:val="single" w:sz="8" w:space="0" w:color="auto"/>
        <w:right w:val="single" w:sz="8" w:space="0" w:color="auto"/>
      </w:pBdr>
      <w:spacing w:before="100" w:beforeAutospacing="1" w:after="100" w:afterAutospacing="1"/>
      <w:jc w:val="center"/>
    </w:pPr>
    <w:rPr>
      <w:rFonts w:ascii="宋体" w:eastAsia="宋体" w:hAnsi="宋体" w:cs="宋体"/>
      <w:kern w:val="0"/>
      <w:sz w:val="24"/>
      <w:szCs w:val="24"/>
      <w:lang w:val="en-US"/>
    </w:rPr>
  </w:style>
  <w:style w:type="paragraph" w:customStyle="1" w:styleId="xl136">
    <w:name w:val="xl136"/>
    <w:basedOn w:val="a1"/>
    <w:rsid w:val="00981804"/>
    <w:pPr>
      <w:pBdr>
        <w:left w:val="single" w:sz="8" w:space="0" w:color="auto"/>
        <w:bottom w:val="single" w:sz="8" w:space="0" w:color="000000"/>
        <w:right w:val="single" w:sz="8" w:space="0" w:color="auto"/>
      </w:pBdr>
      <w:spacing w:before="100" w:beforeAutospacing="1" w:after="100" w:afterAutospacing="1"/>
    </w:pPr>
    <w:rPr>
      <w:rFonts w:ascii="宋体" w:eastAsia="宋体" w:hAnsi="宋体" w:cs="宋体"/>
      <w:kern w:val="0"/>
      <w:szCs w:val="21"/>
      <w:lang w:val="en-US"/>
    </w:rPr>
  </w:style>
  <w:style w:type="paragraph" w:customStyle="1" w:styleId="xl141">
    <w:name w:val="xl141"/>
    <w:basedOn w:val="a1"/>
    <w:rsid w:val="00981804"/>
    <w:pPr>
      <w:pBdr>
        <w:left w:val="single" w:sz="8" w:space="0" w:color="auto"/>
        <w:bottom w:val="single" w:sz="8" w:space="0" w:color="auto"/>
        <w:right w:val="single" w:sz="8" w:space="0" w:color="000000"/>
      </w:pBdr>
      <w:spacing w:before="100" w:beforeAutospacing="1" w:after="100" w:afterAutospacing="1"/>
      <w:jc w:val="center"/>
    </w:pPr>
    <w:rPr>
      <w:rFonts w:ascii="宋体" w:eastAsia="宋体" w:hAnsi="宋体" w:cs="宋体"/>
      <w:color w:val="008080"/>
      <w:kern w:val="0"/>
      <w:szCs w:val="21"/>
      <w:u w:val="single"/>
      <w:lang w:val="en-US"/>
    </w:rPr>
  </w:style>
  <w:style w:type="paragraph" w:customStyle="1" w:styleId="xl154">
    <w:name w:val="xl154"/>
    <w:basedOn w:val="a1"/>
    <w:rsid w:val="00981804"/>
    <w:pPr>
      <w:pBdr>
        <w:right w:val="single" w:sz="8" w:space="0" w:color="auto"/>
      </w:pBdr>
      <w:spacing w:before="100" w:beforeAutospacing="1" w:after="100" w:afterAutospacing="1"/>
      <w:jc w:val="center"/>
    </w:pPr>
    <w:rPr>
      <w:rFonts w:ascii="宋体" w:eastAsia="宋体" w:hAnsi="宋体" w:cs="宋体"/>
      <w:kern w:val="0"/>
      <w:szCs w:val="21"/>
      <w:lang w:val="en-US"/>
    </w:rPr>
  </w:style>
  <w:style w:type="paragraph" w:customStyle="1" w:styleId="xl71">
    <w:name w:val="xl71"/>
    <w:basedOn w:val="a1"/>
    <w:rsid w:val="00981804"/>
    <w:pPr>
      <w:pBdr>
        <w:right w:val="single" w:sz="8" w:space="0" w:color="auto"/>
      </w:pBdr>
      <w:spacing w:before="100" w:beforeAutospacing="1" w:after="100" w:afterAutospacing="1"/>
    </w:pPr>
    <w:rPr>
      <w:rFonts w:ascii="宋体" w:eastAsia="宋体" w:hAnsi="宋体" w:cs="宋体"/>
      <w:color w:val="FF0000"/>
      <w:kern w:val="0"/>
      <w:szCs w:val="21"/>
      <w:lang w:val="en-US"/>
    </w:rPr>
  </w:style>
  <w:style w:type="paragraph" w:customStyle="1" w:styleId="xl151">
    <w:name w:val="xl151"/>
    <w:basedOn w:val="a1"/>
    <w:rsid w:val="00981804"/>
    <w:pPr>
      <w:pBdr>
        <w:right w:val="single" w:sz="8" w:space="0" w:color="auto"/>
      </w:pBdr>
      <w:spacing w:before="100" w:beforeAutospacing="1" w:after="100" w:afterAutospacing="1"/>
      <w:jc w:val="center"/>
    </w:pPr>
    <w:rPr>
      <w:rFonts w:ascii="宋体" w:eastAsia="宋体" w:hAnsi="宋体" w:cs="宋体"/>
      <w:kern w:val="0"/>
      <w:sz w:val="20"/>
      <w:lang w:val="en-US"/>
    </w:rPr>
  </w:style>
  <w:style w:type="paragraph" w:customStyle="1" w:styleId="xl131">
    <w:name w:val="xl131"/>
    <w:basedOn w:val="a1"/>
    <w:rsid w:val="00981804"/>
    <w:pPr>
      <w:pBdr>
        <w:top w:val="single" w:sz="8" w:space="0" w:color="auto"/>
        <w:left w:val="single" w:sz="8" w:space="0" w:color="auto"/>
        <w:right w:val="single" w:sz="8" w:space="0" w:color="auto"/>
      </w:pBdr>
      <w:spacing w:before="100" w:beforeAutospacing="1" w:after="100" w:afterAutospacing="1"/>
    </w:pPr>
    <w:rPr>
      <w:rFonts w:ascii="Arial" w:eastAsia="宋体" w:hAnsi="Arial" w:cs="Arial"/>
      <w:color w:val="FF0000"/>
      <w:kern w:val="0"/>
      <w:szCs w:val="21"/>
      <w:lang w:val="en-US"/>
    </w:rPr>
  </w:style>
  <w:style w:type="paragraph" w:customStyle="1" w:styleId="font11">
    <w:name w:val="font11"/>
    <w:basedOn w:val="a1"/>
    <w:rsid w:val="00981804"/>
    <w:pPr>
      <w:spacing w:before="100" w:beforeAutospacing="1" w:after="100" w:afterAutospacing="1"/>
    </w:pPr>
    <w:rPr>
      <w:rFonts w:ascii="宋体" w:eastAsia="宋体" w:hAnsi="宋体" w:cs="宋体"/>
      <w:color w:val="FF0000"/>
      <w:kern w:val="0"/>
      <w:szCs w:val="21"/>
      <w:lang w:val="en-US"/>
    </w:rPr>
  </w:style>
  <w:style w:type="paragraph" w:customStyle="1" w:styleId="font9">
    <w:name w:val="font9"/>
    <w:basedOn w:val="a1"/>
    <w:rsid w:val="00981804"/>
    <w:pPr>
      <w:spacing w:before="100" w:beforeAutospacing="1" w:after="100" w:afterAutospacing="1"/>
    </w:pPr>
    <w:rPr>
      <w:rFonts w:ascii="宋体" w:eastAsia="宋体" w:hAnsi="宋体" w:cs="宋体"/>
      <w:color w:val="008080"/>
      <w:kern w:val="0"/>
      <w:szCs w:val="21"/>
      <w:u w:val="single"/>
      <w:lang w:val="en-US"/>
    </w:rPr>
  </w:style>
  <w:style w:type="paragraph" w:customStyle="1" w:styleId="font23">
    <w:name w:val="font23"/>
    <w:basedOn w:val="a1"/>
    <w:rsid w:val="00981804"/>
    <w:pPr>
      <w:spacing w:before="100" w:beforeAutospacing="1" w:after="100" w:afterAutospacing="1"/>
    </w:pPr>
    <w:rPr>
      <w:rFonts w:ascii="Calibri" w:eastAsia="宋体" w:hAnsi="Calibri"/>
      <w:color w:val="FF0000"/>
      <w:kern w:val="0"/>
      <w:sz w:val="14"/>
      <w:szCs w:val="14"/>
      <w:lang w:val="en-US"/>
    </w:rPr>
  </w:style>
  <w:style w:type="paragraph" w:customStyle="1" w:styleId="xl73">
    <w:name w:val="xl73"/>
    <w:basedOn w:val="a1"/>
    <w:rsid w:val="00981804"/>
    <w:pPr>
      <w:pBdr>
        <w:right w:val="single" w:sz="8" w:space="0" w:color="auto"/>
      </w:pBdr>
      <w:spacing w:before="100" w:beforeAutospacing="1" w:after="100" w:afterAutospacing="1"/>
      <w:jc w:val="both"/>
    </w:pPr>
    <w:rPr>
      <w:rFonts w:ascii="宋体" w:eastAsia="宋体" w:hAnsi="宋体" w:cs="宋体"/>
      <w:color w:val="008080"/>
      <w:kern w:val="0"/>
      <w:szCs w:val="21"/>
      <w:u w:val="single"/>
      <w:lang w:val="en-US"/>
    </w:rPr>
  </w:style>
  <w:style w:type="paragraph" w:customStyle="1" w:styleId="xl98">
    <w:name w:val="xl98"/>
    <w:basedOn w:val="a1"/>
    <w:rsid w:val="00981804"/>
    <w:pPr>
      <w:pBdr>
        <w:right w:val="single" w:sz="8" w:space="0" w:color="auto"/>
      </w:pBdr>
      <w:spacing w:before="100" w:beforeAutospacing="1" w:after="100" w:afterAutospacing="1"/>
      <w:jc w:val="both"/>
    </w:pPr>
    <w:rPr>
      <w:rFonts w:ascii="宋体" w:eastAsia="宋体" w:hAnsi="宋体" w:cs="宋体"/>
      <w:kern w:val="0"/>
      <w:szCs w:val="21"/>
      <w:lang w:val="en-US"/>
    </w:rPr>
  </w:style>
  <w:style w:type="paragraph" w:customStyle="1" w:styleId="xl149">
    <w:name w:val="xl149"/>
    <w:basedOn w:val="a1"/>
    <w:rsid w:val="00981804"/>
    <w:pPr>
      <w:pBdr>
        <w:right w:val="single" w:sz="8" w:space="0" w:color="auto"/>
      </w:pBdr>
      <w:spacing w:before="100" w:beforeAutospacing="1" w:after="100" w:afterAutospacing="1"/>
      <w:jc w:val="center"/>
    </w:pPr>
    <w:rPr>
      <w:rFonts w:ascii="宋体" w:eastAsia="宋体" w:hAnsi="宋体" w:cs="宋体"/>
      <w:kern w:val="0"/>
      <w:sz w:val="24"/>
      <w:szCs w:val="24"/>
      <w:lang w:val="en-US"/>
    </w:rPr>
  </w:style>
  <w:style w:type="paragraph" w:customStyle="1" w:styleId="xl104">
    <w:name w:val="xl104"/>
    <w:basedOn w:val="a1"/>
    <w:rsid w:val="00981804"/>
    <w:pPr>
      <w:pBdr>
        <w:left w:val="single" w:sz="8" w:space="0" w:color="auto"/>
        <w:bottom w:val="single" w:sz="8" w:space="0" w:color="auto"/>
        <w:right w:val="single" w:sz="8" w:space="0" w:color="auto"/>
      </w:pBdr>
      <w:spacing w:before="100" w:beforeAutospacing="1" w:after="100" w:afterAutospacing="1"/>
      <w:jc w:val="both"/>
    </w:pPr>
    <w:rPr>
      <w:rFonts w:ascii="宋体" w:eastAsia="宋体" w:hAnsi="宋体" w:cs="宋体"/>
      <w:kern w:val="0"/>
      <w:szCs w:val="21"/>
      <w:lang w:val="en-US"/>
    </w:rPr>
  </w:style>
  <w:style w:type="paragraph" w:customStyle="1" w:styleId="CharChar2CharCharCharChar1">
    <w:name w:val="Char Char2 Char Char Char Char1"/>
    <w:basedOn w:val="a1"/>
    <w:rsid w:val="00981804"/>
    <w:pPr>
      <w:widowControl w:val="0"/>
      <w:jc w:val="both"/>
    </w:pPr>
    <w:rPr>
      <w:rFonts w:ascii="Calibri" w:eastAsia="宋体" w:hAnsi="Calibri"/>
      <w:kern w:val="0"/>
      <w:sz w:val="24"/>
      <w:lang w:val="en-US"/>
    </w:rPr>
  </w:style>
  <w:style w:type="paragraph" w:customStyle="1" w:styleId="xl156">
    <w:name w:val="xl156"/>
    <w:basedOn w:val="a1"/>
    <w:rsid w:val="00981804"/>
    <w:pPr>
      <w:pBdr>
        <w:left w:val="single" w:sz="8" w:space="0" w:color="auto"/>
      </w:pBdr>
      <w:spacing w:before="100" w:beforeAutospacing="1" w:after="100" w:afterAutospacing="1"/>
      <w:jc w:val="center"/>
    </w:pPr>
    <w:rPr>
      <w:rFonts w:ascii="宋体" w:eastAsia="宋体" w:hAnsi="宋体" w:cs="宋体"/>
      <w:kern w:val="0"/>
      <w:sz w:val="24"/>
      <w:szCs w:val="24"/>
      <w:lang w:val="en-US"/>
    </w:rPr>
  </w:style>
  <w:style w:type="paragraph" w:customStyle="1" w:styleId="xl153">
    <w:name w:val="xl153"/>
    <w:basedOn w:val="a1"/>
    <w:rsid w:val="00981804"/>
    <w:pPr>
      <w:pBdr>
        <w:top w:val="single" w:sz="8" w:space="0" w:color="auto"/>
        <w:right w:val="single" w:sz="8" w:space="0" w:color="auto"/>
      </w:pBdr>
      <w:spacing w:before="100" w:beforeAutospacing="1" w:after="100" w:afterAutospacing="1"/>
      <w:jc w:val="center"/>
    </w:pPr>
    <w:rPr>
      <w:rFonts w:ascii="宋体" w:eastAsia="宋体" w:hAnsi="宋体" w:cs="宋体"/>
      <w:kern w:val="0"/>
      <w:szCs w:val="21"/>
      <w:lang w:val="en-US"/>
    </w:rPr>
  </w:style>
  <w:style w:type="paragraph" w:customStyle="1" w:styleId="xl121">
    <w:name w:val="xl121"/>
    <w:basedOn w:val="a1"/>
    <w:rsid w:val="00981804"/>
    <w:pPr>
      <w:pBdr>
        <w:top w:val="single" w:sz="8" w:space="0" w:color="auto"/>
        <w:left w:val="single" w:sz="8" w:space="0" w:color="auto"/>
        <w:right w:val="single" w:sz="8" w:space="0" w:color="000000"/>
      </w:pBdr>
      <w:shd w:val="clear" w:color="000000" w:fill="FFFFFF"/>
      <w:spacing w:before="100" w:beforeAutospacing="1" w:after="100" w:afterAutospacing="1"/>
      <w:jc w:val="center"/>
    </w:pPr>
    <w:rPr>
      <w:rFonts w:ascii="宋体" w:eastAsia="宋体" w:hAnsi="宋体" w:cs="宋体"/>
      <w:color w:val="FF0000"/>
      <w:kern w:val="0"/>
      <w:szCs w:val="21"/>
      <w:lang w:val="en-US"/>
    </w:rPr>
  </w:style>
  <w:style w:type="paragraph" w:customStyle="1" w:styleId="xl130">
    <w:name w:val="xl130"/>
    <w:basedOn w:val="a1"/>
    <w:rsid w:val="00981804"/>
    <w:pPr>
      <w:pBdr>
        <w:left w:val="single" w:sz="8" w:space="0" w:color="auto"/>
        <w:right w:val="single" w:sz="8" w:space="0" w:color="auto"/>
      </w:pBdr>
      <w:spacing w:before="100" w:beforeAutospacing="1" w:after="100" w:afterAutospacing="1"/>
    </w:pPr>
    <w:rPr>
      <w:rFonts w:ascii="Arial" w:eastAsia="宋体" w:hAnsi="Arial" w:cs="Arial"/>
      <w:color w:val="FF0000"/>
      <w:kern w:val="0"/>
      <w:szCs w:val="21"/>
      <w:lang w:val="en-US"/>
    </w:rPr>
  </w:style>
  <w:style w:type="paragraph" w:customStyle="1" w:styleId="xl69">
    <w:name w:val="xl69"/>
    <w:basedOn w:val="a1"/>
    <w:rsid w:val="00981804"/>
    <w:pPr>
      <w:pBdr>
        <w:bottom w:val="single" w:sz="8" w:space="0" w:color="auto"/>
        <w:right w:val="single" w:sz="8" w:space="0" w:color="auto"/>
      </w:pBdr>
      <w:spacing w:before="100" w:beforeAutospacing="1" w:after="100" w:afterAutospacing="1"/>
    </w:pPr>
    <w:rPr>
      <w:rFonts w:ascii="宋体" w:eastAsia="宋体" w:hAnsi="宋体" w:cs="宋体"/>
      <w:kern w:val="0"/>
      <w:szCs w:val="21"/>
      <w:lang w:val="en-US"/>
    </w:rPr>
  </w:style>
  <w:style w:type="paragraph" w:customStyle="1" w:styleId="0">
    <w:name w:val="0"/>
    <w:basedOn w:val="a1"/>
    <w:rsid w:val="00981804"/>
    <w:pPr>
      <w:snapToGrid w:val="0"/>
      <w:jc w:val="both"/>
    </w:pPr>
    <w:rPr>
      <w:rFonts w:ascii="Calibri" w:eastAsia="Arial Unicode MS" w:hAnsi="Calibri"/>
      <w:kern w:val="0"/>
      <w:lang w:val="en-US"/>
    </w:rPr>
  </w:style>
  <w:style w:type="paragraph" w:customStyle="1" w:styleId="xl103">
    <w:name w:val="xl103"/>
    <w:basedOn w:val="a1"/>
    <w:rsid w:val="00981804"/>
    <w:pPr>
      <w:pBdr>
        <w:left w:val="single" w:sz="8" w:space="0" w:color="auto"/>
        <w:right w:val="single" w:sz="8" w:space="0" w:color="auto"/>
      </w:pBdr>
      <w:spacing w:before="100" w:beforeAutospacing="1" w:after="100" w:afterAutospacing="1"/>
      <w:jc w:val="both"/>
    </w:pPr>
    <w:rPr>
      <w:rFonts w:ascii="宋体" w:eastAsia="宋体" w:hAnsi="宋体" w:cs="宋体"/>
      <w:kern w:val="0"/>
      <w:szCs w:val="21"/>
      <w:lang w:val="en-US"/>
    </w:rPr>
  </w:style>
  <w:style w:type="paragraph" w:customStyle="1" w:styleId="xl155">
    <w:name w:val="xl155"/>
    <w:basedOn w:val="a1"/>
    <w:rsid w:val="00981804"/>
    <w:pPr>
      <w:spacing w:before="100" w:beforeAutospacing="1" w:after="100" w:afterAutospacing="1"/>
      <w:jc w:val="center"/>
    </w:pPr>
    <w:rPr>
      <w:rFonts w:ascii="宋体" w:eastAsia="宋体" w:hAnsi="宋体" w:cs="宋体"/>
      <w:kern w:val="0"/>
      <w:sz w:val="24"/>
      <w:szCs w:val="24"/>
      <w:lang w:val="en-US"/>
    </w:rPr>
  </w:style>
  <w:style w:type="paragraph" w:customStyle="1" w:styleId="xl127">
    <w:name w:val="xl127"/>
    <w:basedOn w:val="a1"/>
    <w:rsid w:val="00981804"/>
    <w:pPr>
      <w:pBdr>
        <w:left w:val="single" w:sz="8" w:space="0" w:color="auto"/>
        <w:bottom w:val="single" w:sz="8" w:space="0" w:color="auto"/>
        <w:right w:val="single" w:sz="8" w:space="0" w:color="auto"/>
      </w:pBdr>
      <w:spacing w:before="100" w:beforeAutospacing="1" w:after="100" w:afterAutospacing="1"/>
    </w:pPr>
    <w:rPr>
      <w:rFonts w:ascii="Arial" w:eastAsia="宋体" w:hAnsi="Arial" w:cs="Arial"/>
      <w:color w:val="FF0000"/>
      <w:kern w:val="0"/>
      <w:szCs w:val="21"/>
      <w:lang w:val="en-US"/>
    </w:rPr>
  </w:style>
  <w:style w:type="paragraph" w:customStyle="1" w:styleId="font12">
    <w:name w:val="font12"/>
    <w:basedOn w:val="a1"/>
    <w:rsid w:val="00981804"/>
    <w:pPr>
      <w:spacing w:before="100" w:beforeAutospacing="1" w:after="100" w:afterAutospacing="1"/>
    </w:pPr>
    <w:rPr>
      <w:rFonts w:eastAsia="宋体" w:cs="宋体"/>
      <w:color w:val="FF0000"/>
      <w:kern w:val="0"/>
      <w:szCs w:val="21"/>
      <w:lang w:val="en-US"/>
    </w:rPr>
  </w:style>
  <w:style w:type="paragraph" w:customStyle="1" w:styleId="xl133">
    <w:name w:val="xl133"/>
    <w:basedOn w:val="a1"/>
    <w:rsid w:val="00981804"/>
    <w:pPr>
      <w:pBdr>
        <w:left w:val="single" w:sz="8" w:space="0" w:color="auto"/>
        <w:bottom w:val="single" w:sz="8" w:space="0" w:color="auto"/>
        <w:right w:val="single" w:sz="8" w:space="0" w:color="000000"/>
      </w:pBdr>
      <w:spacing w:before="100" w:beforeAutospacing="1" w:after="100" w:afterAutospacing="1"/>
    </w:pPr>
    <w:rPr>
      <w:rFonts w:ascii="宋体" w:eastAsia="宋体" w:hAnsi="宋体" w:cs="宋体"/>
      <w:kern w:val="0"/>
      <w:szCs w:val="21"/>
      <w:lang w:val="en-US"/>
    </w:rPr>
  </w:style>
  <w:style w:type="paragraph" w:customStyle="1" w:styleId="xl114">
    <w:name w:val="xl114"/>
    <w:basedOn w:val="a1"/>
    <w:rsid w:val="00981804"/>
    <w:pPr>
      <w:pBdr>
        <w:top w:val="single" w:sz="8" w:space="0" w:color="auto"/>
        <w:left w:val="single" w:sz="8" w:space="0" w:color="auto"/>
        <w:right w:val="single" w:sz="8" w:space="0" w:color="auto"/>
      </w:pBdr>
      <w:spacing w:before="100" w:beforeAutospacing="1" w:after="100" w:afterAutospacing="1"/>
      <w:jc w:val="both"/>
    </w:pPr>
    <w:rPr>
      <w:rFonts w:ascii="宋体" w:eastAsia="宋体" w:hAnsi="宋体" w:cs="宋体"/>
      <w:b/>
      <w:bCs/>
      <w:kern w:val="0"/>
      <w:szCs w:val="21"/>
      <w:lang w:val="en-US"/>
    </w:rPr>
  </w:style>
  <w:style w:type="paragraph" w:customStyle="1" w:styleId="font6">
    <w:name w:val="font6"/>
    <w:basedOn w:val="a1"/>
    <w:rsid w:val="00981804"/>
    <w:pPr>
      <w:spacing w:before="100" w:beforeAutospacing="1" w:after="100" w:afterAutospacing="1"/>
    </w:pPr>
    <w:rPr>
      <w:rFonts w:ascii="宋体" w:eastAsia="宋体" w:hAnsi="宋体" w:cs="宋体"/>
      <w:b/>
      <w:bCs/>
      <w:color w:val="000000"/>
      <w:kern w:val="0"/>
      <w:szCs w:val="21"/>
      <w:lang w:val="en-US"/>
    </w:rPr>
  </w:style>
  <w:style w:type="paragraph" w:customStyle="1" w:styleId="font15">
    <w:name w:val="font15"/>
    <w:basedOn w:val="a1"/>
    <w:rsid w:val="00981804"/>
    <w:pPr>
      <w:spacing w:before="100" w:beforeAutospacing="1" w:after="100" w:afterAutospacing="1"/>
    </w:pPr>
    <w:rPr>
      <w:rFonts w:ascii="宋体" w:eastAsia="宋体" w:hAnsi="宋体" w:cs="宋体"/>
      <w:color w:val="008080"/>
      <w:kern w:val="0"/>
      <w:szCs w:val="21"/>
      <w:u w:val="single"/>
      <w:lang w:val="en-US"/>
    </w:rPr>
  </w:style>
  <w:style w:type="paragraph" w:customStyle="1" w:styleId="xl132">
    <w:name w:val="xl132"/>
    <w:basedOn w:val="a1"/>
    <w:rsid w:val="00981804"/>
    <w:pPr>
      <w:pBdr>
        <w:bottom w:val="single" w:sz="8" w:space="0" w:color="auto"/>
        <w:right w:val="single" w:sz="8" w:space="0" w:color="auto"/>
      </w:pBdr>
      <w:spacing w:before="100" w:beforeAutospacing="1" w:after="100" w:afterAutospacing="1"/>
    </w:pPr>
    <w:rPr>
      <w:rFonts w:ascii="宋体" w:eastAsia="宋体" w:hAnsi="宋体" w:cs="宋体"/>
      <w:color w:val="FF0000"/>
      <w:kern w:val="0"/>
      <w:szCs w:val="21"/>
      <w:lang w:val="en-US"/>
    </w:rPr>
  </w:style>
  <w:style w:type="paragraph" w:customStyle="1" w:styleId="xl135">
    <w:name w:val="xl135"/>
    <w:basedOn w:val="a1"/>
    <w:rsid w:val="00981804"/>
    <w:pPr>
      <w:pBdr>
        <w:top w:val="single" w:sz="8" w:space="0" w:color="auto"/>
        <w:left w:val="single" w:sz="8" w:space="0" w:color="auto"/>
        <w:right w:val="single" w:sz="8" w:space="0" w:color="000000"/>
      </w:pBdr>
      <w:spacing w:before="100" w:beforeAutospacing="1" w:after="100" w:afterAutospacing="1"/>
    </w:pPr>
    <w:rPr>
      <w:rFonts w:ascii="宋体" w:eastAsia="宋体" w:hAnsi="宋体" w:cs="宋体"/>
      <w:kern w:val="0"/>
      <w:szCs w:val="21"/>
      <w:lang w:val="en-US"/>
    </w:rPr>
  </w:style>
  <w:style w:type="paragraph" w:customStyle="1" w:styleId="xl102">
    <w:name w:val="xl102"/>
    <w:basedOn w:val="a1"/>
    <w:rsid w:val="00981804"/>
    <w:pPr>
      <w:pBdr>
        <w:top w:val="single" w:sz="8" w:space="0" w:color="auto"/>
        <w:left w:val="single" w:sz="8" w:space="0" w:color="auto"/>
        <w:right w:val="single" w:sz="8" w:space="0" w:color="auto"/>
      </w:pBdr>
      <w:spacing w:before="100" w:beforeAutospacing="1" w:after="100" w:afterAutospacing="1"/>
      <w:jc w:val="both"/>
    </w:pPr>
    <w:rPr>
      <w:rFonts w:ascii="宋体" w:eastAsia="宋体" w:hAnsi="宋体" w:cs="宋体"/>
      <w:kern w:val="0"/>
      <w:szCs w:val="21"/>
      <w:lang w:val="en-US"/>
    </w:rPr>
  </w:style>
  <w:style w:type="paragraph" w:styleId="afffffc">
    <w:name w:val="Revision"/>
    <w:uiPriority w:val="99"/>
    <w:semiHidden/>
    <w:rsid w:val="00981804"/>
    <w:rPr>
      <w:rFonts w:ascii="Calibri" w:hAnsi="Calibri"/>
      <w:kern w:val="2"/>
      <w:sz w:val="21"/>
      <w:szCs w:val="24"/>
    </w:rPr>
  </w:style>
  <w:style w:type="paragraph" w:customStyle="1" w:styleId="font21">
    <w:name w:val="font21"/>
    <w:basedOn w:val="a1"/>
    <w:rsid w:val="00981804"/>
    <w:pPr>
      <w:spacing w:before="100" w:beforeAutospacing="1" w:after="100" w:afterAutospacing="1"/>
    </w:pPr>
    <w:rPr>
      <w:rFonts w:ascii="宋体" w:eastAsia="宋体" w:hAnsi="宋体" w:cs="宋体"/>
      <w:color w:val="FF0000"/>
      <w:kern w:val="0"/>
      <w:szCs w:val="21"/>
      <w:u w:val="single"/>
      <w:lang w:val="en-US"/>
    </w:rPr>
  </w:style>
  <w:style w:type="paragraph" w:customStyle="1" w:styleId="xl83">
    <w:name w:val="xl83"/>
    <w:basedOn w:val="a1"/>
    <w:rsid w:val="00981804"/>
    <w:pPr>
      <w:pBdr>
        <w:left w:val="single" w:sz="8" w:space="0" w:color="auto"/>
        <w:bottom w:val="single" w:sz="8" w:space="0" w:color="auto"/>
        <w:right w:val="single" w:sz="8" w:space="0" w:color="auto"/>
      </w:pBdr>
      <w:spacing w:before="100" w:beforeAutospacing="1" w:after="100" w:afterAutospacing="1"/>
      <w:jc w:val="both"/>
    </w:pPr>
    <w:rPr>
      <w:rFonts w:eastAsia="宋体" w:cs="宋体"/>
      <w:color w:val="FF0000"/>
      <w:kern w:val="0"/>
      <w:szCs w:val="21"/>
      <w:lang w:val="en-US"/>
    </w:rPr>
  </w:style>
  <w:style w:type="paragraph" w:customStyle="1" w:styleId="font24">
    <w:name w:val="font24"/>
    <w:basedOn w:val="a1"/>
    <w:rsid w:val="00981804"/>
    <w:pPr>
      <w:spacing w:before="100" w:beforeAutospacing="1" w:after="100" w:afterAutospacing="1"/>
    </w:pPr>
    <w:rPr>
      <w:rFonts w:ascii="宋体" w:eastAsia="宋体" w:hAnsi="宋体" w:cs="宋体"/>
      <w:kern w:val="0"/>
      <w:sz w:val="18"/>
      <w:szCs w:val="18"/>
      <w:lang w:val="en-US"/>
    </w:rPr>
  </w:style>
  <w:style w:type="paragraph" w:customStyle="1" w:styleId="xl146">
    <w:name w:val="xl146"/>
    <w:basedOn w:val="a1"/>
    <w:rsid w:val="00981804"/>
    <w:pPr>
      <w:pBdr>
        <w:left w:val="single" w:sz="8" w:space="0" w:color="auto"/>
        <w:right w:val="single" w:sz="8" w:space="0" w:color="000000"/>
      </w:pBdr>
      <w:spacing w:before="100" w:beforeAutospacing="1" w:after="100" w:afterAutospacing="1"/>
      <w:jc w:val="center"/>
    </w:pPr>
    <w:rPr>
      <w:rFonts w:ascii="宋体" w:eastAsia="宋体" w:hAnsi="宋体" w:cs="宋体"/>
      <w:kern w:val="0"/>
      <w:szCs w:val="21"/>
      <w:lang w:val="en-US"/>
    </w:rPr>
  </w:style>
  <w:style w:type="paragraph" w:customStyle="1" w:styleId="xl150">
    <w:name w:val="xl150"/>
    <w:basedOn w:val="a1"/>
    <w:rsid w:val="00981804"/>
    <w:pPr>
      <w:pBdr>
        <w:left w:val="single" w:sz="8" w:space="0" w:color="auto"/>
        <w:right w:val="single" w:sz="8" w:space="0" w:color="auto"/>
      </w:pBdr>
      <w:spacing w:before="100" w:beforeAutospacing="1" w:after="100" w:afterAutospacing="1"/>
      <w:jc w:val="center"/>
    </w:pPr>
    <w:rPr>
      <w:rFonts w:ascii="宋体" w:eastAsia="宋体" w:hAnsi="宋体" w:cs="宋体"/>
      <w:kern w:val="0"/>
      <w:sz w:val="24"/>
      <w:szCs w:val="24"/>
      <w:lang w:val="en-US"/>
    </w:rPr>
  </w:style>
  <w:style w:type="paragraph" w:customStyle="1" w:styleId="xl74">
    <w:name w:val="xl74"/>
    <w:basedOn w:val="a1"/>
    <w:rsid w:val="00981804"/>
    <w:pPr>
      <w:pBdr>
        <w:right w:val="single" w:sz="8" w:space="0" w:color="auto"/>
      </w:pBdr>
      <w:spacing w:before="100" w:beforeAutospacing="1" w:after="100" w:afterAutospacing="1"/>
      <w:jc w:val="both"/>
    </w:pPr>
    <w:rPr>
      <w:rFonts w:ascii="宋体" w:eastAsia="宋体" w:hAnsi="宋体" w:cs="宋体"/>
      <w:color w:val="FF0000"/>
      <w:kern w:val="0"/>
      <w:szCs w:val="21"/>
      <w:lang w:val="en-US"/>
    </w:rPr>
  </w:style>
  <w:style w:type="paragraph" w:customStyle="1" w:styleId="xl79">
    <w:name w:val="xl79"/>
    <w:basedOn w:val="a1"/>
    <w:rsid w:val="00981804"/>
    <w:pPr>
      <w:pBdr>
        <w:left w:val="single" w:sz="8" w:space="0" w:color="auto"/>
        <w:right w:val="single" w:sz="8" w:space="0" w:color="auto"/>
      </w:pBdr>
      <w:spacing w:before="100" w:beforeAutospacing="1" w:after="100" w:afterAutospacing="1"/>
    </w:pPr>
    <w:rPr>
      <w:rFonts w:ascii="宋体" w:eastAsia="宋体" w:hAnsi="宋体" w:cs="宋体"/>
      <w:color w:val="FF0000"/>
      <w:kern w:val="0"/>
      <w:szCs w:val="21"/>
      <w:lang w:val="en-US"/>
    </w:rPr>
  </w:style>
  <w:style w:type="paragraph" w:customStyle="1" w:styleId="xl113">
    <w:name w:val="xl113"/>
    <w:basedOn w:val="a1"/>
    <w:rsid w:val="00981804"/>
    <w:pPr>
      <w:pBdr>
        <w:left w:val="single" w:sz="8" w:space="0" w:color="auto"/>
        <w:right w:val="single" w:sz="8" w:space="0" w:color="auto"/>
      </w:pBdr>
      <w:spacing w:before="100" w:beforeAutospacing="1" w:after="100" w:afterAutospacing="1"/>
      <w:jc w:val="both"/>
    </w:pPr>
    <w:rPr>
      <w:rFonts w:ascii="宋体" w:eastAsia="宋体" w:hAnsi="宋体" w:cs="宋体"/>
      <w:b/>
      <w:bCs/>
      <w:kern w:val="0"/>
      <w:szCs w:val="21"/>
      <w:lang w:val="en-US"/>
    </w:rPr>
  </w:style>
  <w:style w:type="paragraph" w:customStyle="1" w:styleId="xl86">
    <w:name w:val="xl86"/>
    <w:basedOn w:val="a1"/>
    <w:rsid w:val="00981804"/>
    <w:pPr>
      <w:pBdr>
        <w:top w:val="single" w:sz="8" w:space="0" w:color="auto"/>
        <w:left w:val="single" w:sz="8" w:space="0" w:color="auto"/>
        <w:right w:val="single" w:sz="8" w:space="0" w:color="auto"/>
      </w:pBdr>
      <w:spacing w:before="100" w:beforeAutospacing="1" w:after="100" w:afterAutospacing="1"/>
      <w:jc w:val="both"/>
    </w:pPr>
    <w:rPr>
      <w:rFonts w:eastAsia="宋体" w:cs="宋体"/>
      <w:color w:val="FF0000"/>
      <w:kern w:val="0"/>
      <w:szCs w:val="21"/>
      <w:lang w:val="en-US"/>
    </w:rPr>
  </w:style>
  <w:style w:type="paragraph" w:customStyle="1" w:styleId="font13">
    <w:name w:val="font13"/>
    <w:basedOn w:val="a1"/>
    <w:rsid w:val="00981804"/>
    <w:pPr>
      <w:spacing w:before="100" w:beforeAutospacing="1" w:after="100" w:afterAutospacing="1"/>
    </w:pPr>
    <w:rPr>
      <w:rFonts w:eastAsia="宋体" w:cs="宋体"/>
      <w:color w:val="FF0000"/>
      <w:kern w:val="0"/>
      <w:szCs w:val="21"/>
      <w:lang w:val="en-US"/>
    </w:rPr>
  </w:style>
  <w:style w:type="paragraph" w:customStyle="1" w:styleId="xl144">
    <w:name w:val="xl144"/>
    <w:basedOn w:val="a1"/>
    <w:rsid w:val="00981804"/>
    <w:pPr>
      <w:pBdr>
        <w:right w:val="single" w:sz="8" w:space="0" w:color="auto"/>
      </w:pBdr>
      <w:spacing w:before="100" w:beforeAutospacing="1" w:after="100" w:afterAutospacing="1"/>
      <w:jc w:val="both"/>
    </w:pPr>
    <w:rPr>
      <w:rFonts w:ascii="新宋体" w:eastAsia="新宋体" w:hAnsi="新宋体" w:cs="宋体"/>
      <w:color w:val="FF0000"/>
      <w:kern w:val="0"/>
      <w:szCs w:val="21"/>
      <w:lang w:val="en-US"/>
    </w:rPr>
  </w:style>
  <w:style w:type="paragraph" w:customStyle="1" w:styleId="xl125">
    <w:name w:val="xl125"/>
    <w:basedOn w:val="a1"/>
    <w:rsid w:val="00981804"/>
    <w:pPr>
      <w:pBdr>
        <w:bottom w:val="single" w:sz="8" w:space="0" w:color="auto"/>
        <w:right w:val="single" w:sz="8" w:space="0" w:color="auto"/>
      </w:pBdr>
      <w:spacing w:before="100" w:beforeAutospacing="1" w:after="100" w:afterAutospacing="1"/>
    </w:pPr>
    <w:rPr>
      <w:rFonts w:eastAsia="宋体" w:cs="宋体"/>
      <w:kern w:val="0"/>
      <w:szCs w:val="21"/>
      <w:lang w:val="en-US"/>
    </w:rPr>
  </w:style>
  <w:style w:type="paragraph" w:customStyle="1" w:styleId="font10">
    <w:name w:val="font10"/>
    <w:basedOn w:val="a1"/>
    <w:rsid w:val="00981804"/>
    <w:pPr>
      <w:spacing w:before="100" w:beforeAutospacing="1" w:after="100" w:afterAutospacing="1"/>
    </w:pPr>
    <w:rPr>
      <w:rFonts w:ascii="宋体" w:eastAsia="宋体" w:hAnsi="宋体" w:cs="宋体"/>
      <w:color w:val="FF0000"/>
      <w:kern w:val="0"/>
      <w:szCs w:val="21"/>
      <w:lang w:val="en-US"/>
    </w:rPr>
  </w:style>
  <w:style w:type="paragraph" w:customStyle="1" w:styleId="xl120">
    <w:name w:val="xl120"/>
    <w:basedOn w:val="a1"/>
    <w:rsid w:val="00981804"/>
    <w:pPr>
      <w:pBdr>
        <w:left w:val="single" w:sz="8" w:space="0" w:color="auto"/>
        <w:right w:val="single" w:sz="8" w:space="0" w:color="000000"/>
      </w:pBdr>
      <w:shd w:val="clear" w:color="000000" w:fill="FFFFFF"/>
      <w:spacing w:before="100" w:beforeAutospacing="1" w:after="100" w:afterAutospacing="1"/>
      <w:jc w:val="center"/>
    </w:pPr>
    <w:rPr>
      <w:rFonts w:ascii="宋体" w:eastAsia="宋体" w:hAnsi="宋体" w:cs="宋体"/>
      <w:color w:val="FF0000"/>
      <w:kern w:val="0"/>
      <w:szCs w:val="21"/>
      <w:lang w:val="en-US"/>
    </w:rPr>
  </w:style>
  <w:style w:type="paragraph" w:customStyle="1" w:styleId="xl70">
    <w:name w:val="xl70"/>
    <w:basedOn w:val="a1"/>
    <w:rsid w:val="00981804"/>
    <w:pPr>
      <w:pBdr>
        <w:right w:val="single" w:sz="8" w:space="0" w:color="auto"/>
      </w:pBdr>
      <w:spacing w:before="100" w:beforeAutospacing="1" w:after="100" w:afterAutospacing="1"/>
    </w:pPr>
    <w:rPr>
      <w:rFonts w:eastAsia="宋体" w:cs="宋体"/>
      <w:kern w:val="0"/>
      <w:szCs w:val="21"/>
      <w:lang w:val="en-US"/>
    </w:rPr>
  </w:style>
  <w:style w:type="paragraph" w:customStyle="1" w:styleId="xl134">
    <w:name w:val="xl134"/>
    <w:basedOn w:val="a1"/>
    <w:rsid w:val="00981804"/>
    <w:pPr>
      <w:pBdr>
        <w:left w:val="single" w:sz="8" w:space="0" w:color="auto"/>
        <w:right w:val="single" w:sz="8" w:space="0" w:color="000000"/>
      </w:pBdr>
      <w:spacing w:before="100" w:beforeAutospacing="1" w:after="100" w:afterAutospacing="1"/>
    </w:pPr>
    <w:rPr>
      <w:rFonts w:ascii="宋体" w:eastAsia="宋体" w:hAnsi="宋体" w:cs="宋体"/>
      <w:kern w:val="0"/>
      <w:szCs w:val="21"/>
      <w:lang w:val="en-US"/>
    </w:rPr>
  </w:style>
  <w:style w:type="paragraph" w:customStyle="1" w:styleId="afffffd">
    <w:name w:val="样式 宋体 五号 行距: 单倍行距"/>
    <w:basedOn w:val="a1"/>
    <w:rsid w:val="00981804"/>
    <w:pPr>
      <w:widowControl w:val="0"/>
      <w:jc w:val="both"/>
    </w:pPr>
    <w:rPr>
      <w:rFonts w:ascii="宋体" w:eastAsia="宋体" w:hAnsi="宋体" w:cs="宋体"/>
      <w:kern w:val="2"/>
      <w:lang w:val="en-US"/>
    </w:rPr>
  </w:style>
  <w:style w:type="paragraph" w:customStyle="1" w:styleId="xl122">
    <w:name w:val="xl122"/>
    <w:basedOn w:val="a1"/>
    <w:rsid w:val="00981804"/>
    <w:pPr>
      <w:pBdr>
        <w:left w:val="single" w:sz="8" w:space="0" w:color="auto"/>
        <w:bottom w:val="single" w:sz="8" w:space="0" w:color="auto"/>
        <w:right w:val="single" w:sz="8" w:space="0" w:color="000000"/>
      </w:pBdr>
      <w:shd w:val="clear" w:color="000000" w:fill="FFFFFF"/>
      <w:spacing w:before="100" w:beforeAutospacing="1" w:after="100" w:afterAutospacing="1"/>
      <w:jc w:val="center"/>
    </w:pPr>
    <w:rPr>
      <w:rFonts w:ascii="宋体" w:eastAsia="宋体" w:hAnsi="宋体" w:cs="宋体"/>
      <w:color w:val="FF0000"/>
      <w:kern w:val="0"/>
      <w:szCs w:val="21"/>
      <w:lang w:val="en-US"/>
    </w:rPr>
  </w:style>
  <w:style w:type="paragraph" w:customStyle="1" w:styleId="xl138">
    <w:name w:val="xl138"/>
    <w:basedOn w:val="a1"/>
    <w:rsid w:val="00981804"/>
    <w:pPr>
      <w:pBdr>
        <w:bottom w:val="single" w:sz="8" w:space="0" w:color="auto"/>
        <w:right w:val="single" w:sz="8" w:space="0" w:color="auto"/>
      </w:pBdr>
      <w:spacing w:before="100" w:beforeAutospacing="1" w:after="100" w:afterAutospacing="1"/>
    </w:pPr>
    <w:rPr>
      <w:rFonts w:ascii="宋体" w:eastAsia="宋体" w:hAnsi="宋体" w:cs="宋体"/>
      <w:color w:val="FF0000"/>
      <w:kern w:val="0"/>
      <w:szCs w:val="21"/>
      <w:lang w:val="en-US"/>
    </w:rPr>
  </w:style>
  <w:style w:type="paragraph" w:customStyle="1" w:styleId="xl87">
    <w:name w:val="xl87"/>
    <w:basedOn w:val="a1"/>
    <w:rsid w:val="00981804"/>
    <w:pPr>
      <w:pBdr>
        <w:left w:val="single" w:sz="8" w:space="0" w:color="auto"/>
        <w:bottom w:val="single" w:sz="8" w:space="0" w:color="auto"/>
        <w:right w:val="single" w:sz="8" w:space="0" w:color="auto"/>
      </w:pBdr>
      <w:spacing w:before="100" w:beforeAutospacing="1" w:after="100" w:afterAutospacing="1"/>
    </w:pPr>
    <w:rPr>
      <w:rFonts w:ascii="Arial" w:eastAsia="宋体" w:hAnsi="Arial" w:cs="Arial"/>
      <w:color w:val="FF0000"/>
      <w:kern w:val="0"/>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1" w:count="267">
    <w:lsdException w:name="Normal" w:semiHidden="0" w:uiPriority="0" w:unhideWhenUsed="0"/>
    <w:lsdException w:name="heading 1" w:semiHidden="0" w:uiPriority="9" w:unhideWhenUsed="0"/>
    <w:lsdException w:name="heading 2" w:uiPriority="0"/>
    <w:lsdException w:name="heading 3" w:uiPriority="1"/>
    <w:lsdException w:name="heading 4" w:uiPriority="0"/>
    <w:lsdException w:name="heading 5" w:uiPriority="18"/>
    <w:lsdException w:name="heading 6" w:uiPriority="18"/>
    <w:lsdException w:name="heading 7" w:uiPriority="18"/>
    <w:lsdException w:name="heading 8" w:uiPriority="18"/>
    <w:lsdException w:name="heading 9" w:uiPriority="18"/>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0"/>
    <w:lsdException w:name="footnote text" w:uiPriority="0" w:qFormat="0"/>
    <w:lsdException w:name="annotation text" w:uiPriority="0"/>
    <w:lsdException w:name="header" w:uiPriority="0"/>
    <w:lsdException w:name="footer" w:uiPriority="0"/>
    <w:lsdException w:name="caption" w:uiPriority="35"/>
    <w:lsdException w:name="envelope address" w:uiPriority="0" w:qFormat="0"/>
    <w:lsdException w:name="envelope return" w:uiPriority="0" w:qFormat="0"/>
    <w:lsdException w:name="footnote reference" w:uiPriority="0" w:qFormat="0"/>
    <w:lsdException w:name="annotation reference" w:uiPriority="0"/>
    <w:lsdException w:name="page number" w:uiPriority="0"/>
    <w:lsdException w:name="endnote reference" w:uiPriority="0" w:qFormat="0"/>
    <w:lsdException w:name="endnote text" w:semiHidden="0"/>
    <w:lsdException w:name="macro" w:uiPriority="0" w:qFormat="0"/>
    <w:lsdException w:name="toa heading" w:semiHidden="0"/>
    <w:lsdException w:name="List" w:semiHidden="0"/>
    <w:lsdException w:name="List Bullet" w:uiPriority="1"/>
    <w:lsdException w:name="List Number" w:uiPriority="1"/>
    <w:lsdException w:name="List Number 2" w:uiPriority="1"/>
    <w:lsdException w:name="List Number 3" w:uiPriority="18"/>
    <w:lsdException w:name="List Number 4" w:uiPriority="18"/>
    <w:lsdException w:name="List Number 5" w:uiPriority="18"/>
    <w:lsdException w:name="Title" w:semiHidden="0" w:uiPriority="19" w:unhideWhenUsed="0"/>
    <w:lsdException w:name="Signature" w:uiPriority="20"/>
    <w:lsdException w:name="Default Paragraph Font" w:uiPriority="1"/>
    <w:lsdException w:name="Body Text" w:uiPriority="0"/>
    <w:lsdException w:name="List Continue" w:semiHidden="0"/>
    <w:lsdException w:name="List Continue 2" w:semiHidden="0"/>
    <w:lsdException w:name="List Continue 3" w:semiHidden="0"/>
    <w:lsdException w:name="List Continue 4" w:semiHidden="0"/>
    <w:lsdException w:name="Message Header" w:uiPriority="0" w:qFormat="0"/>
    <w:lsdException w:name="Subtitle" w:semiHidden="0" w:uiPriority="19" w:unhideWhenUsed="0"/>
    <w:lsdException w:name="Body Text First Indent" w:uiPriority="0" w:qFormat="0"/>
    <w:lsdException w:name="Body Text First Indent 2" w:uiPriority="0" w:qFormat="0"/>
    <w:lsdException w:name="Block Text" w:uiPriority="0" w:qFormat="0"/>
    <w:lsdException w:name="Hyperlink" w:uiPriority="0"/>
    <w:lsdException w:name="FollowedHyperlink" w:uiPriority="0"/>
    <w:lsdException w:name="Strong" w:semiHidden="0" w:uiPriority="22" w:unhideWhenUsed="0"/>
    <w:lsdException w:name="Emphasis" w:semiHidden="0" w:uiPriority="20" w:unhideWhenUsed="0"/>
    <w:lsdException w:name="Document Map" w:uiPriority="0"/>
    <w:lsdException w:name="Plain Text" w:uiPriority="0"/>
    <w:lsdException w:name="HTML Top of Form" w:qFormat="0"/>
    <w:lsdException w:name="HTML Bottom of Form" w:qFormat="0"/>
    <w:lsdException w:name="Normal (Web)" w:unhideWhenUsed="0"/>
    <w:lsdException w:name="HTML Acronym" w:uiPriority="0" w:qFormat="0"/>
    <w:lsdException w:name="HTML Sample" w:uiPriority="0" w:qFormat="0"/>
    <w:lsdException w:name="annotation subject" w:uiPriority="0"/>
    <w:lsdException w:name="No List" w:qFormat="0"/>
    <w:lsdException w:name="Outline List 1" w:qFormat="0"/>
    <w:lsdException w:name="Outline List 2" w:qFormat="0"/>
    <w:lsdException w:name="Outline List 3" w:qFormat="0"/>
    <w:lsdException w:name="Table Columns 1" w:uiPriority="0" w:qFormat="0"/>
    <w:lsdException w:name="Table Columns 2" w:uiPriority="0" w:qFormat="0"/>
    <w:lsdException w:name="Table Columns 3" w:uiPriority="0" w:qFormat="0"/>
    <w:lsdException w:name="Table Columns 4" w:uiPriority="0" w:qFormat="0"/>
    <w:lsdException w:name="Table Columns 5" w:uiPriority="0" w:qFormat="0"/>
    <w:lsdException w:name="Table 3D effects 1" w:uiPriority="0" w:qFormat="0"/>
    <w:lsdException w:name="Table 3D effects 2" w:uiPriority="0" w:qFormat="0"/>
    <w:lsdException w:name="Table 3D effects 3" w:uiPriority="0" w:qFormat="0"/>
    <w:lsdException w:name="Balloon Text" w:uiPriority="0"/>
    <w:lsdException w:name="Table Grid" w:uiPriority="59"/>
    <w:lsdException w:name="Placeholder Text" w:unhideWhenUsed="0" w:qFormat="0"/>
    <w:lsdException w:name="No Spacing" w:semiHidden="0" w:unhideWhenUsed="0" w:qFormat="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qFormat="0"/>
    <w:lsdException w:name="Light List Accent 1" w:semiHidden="0" w:uiPriority="61" w:unhideWhenUsed="0" w:qFormat="0"/>
    <w:lsdException w:name="Light Grid Accent 1" w:semiHidden="0" w:uiPriority="62" w:unhideWhenUsed="0" w:qFormat="0"/>
    <w:lsdException w:name="Medium Shading 1 Accent 1" w:semiHidden="0" w:uiPriority="63" w:unhideWhenUsed="0" w:qFormat="0"/>
    <w:lsdException w:name="Medium Shading 2 Accent 1" w:semiHidden="0" w:uiPriority="64" w:unhideWhenUsed="0" w:qFormat="0"/>
    <w:lsdException w:name="Medium List 1 Accent 1" w:semiHidden="0" w:uiPriority="65" w:unhideWhenUsed="0" w:qFormat="0"/>
    <w:lsdException w:name="Revision" w:unhideWhenUsed="0" w:qFormat="0"/>
    <w:lsdException w:name="List Paragraph" w:semiHidden="0" w:uiPriority="0" w:unhideWhenUsed="0"/>
    <w:lsdException w:name="Quote" w:semiHidden="0" w:unhideWhenUsed="0" w:qFormat="0"/>
    <w:lsdException w:name="Intense Quote" w:semiHidden="0" w:unhideWhenUsed="0" w:qFormat="0"/>
    <w:lsdException w:name="Medium List 2 Accent 1" w:semiHidden="0" w:uiPriority="66" w:unhideWhenUsed="0" w:qFormat="0"/>
    <w:lsdException w:name="Medium Grid 1 Accent 1" w:semiHidden="0" w:uiPriority="67" w:unhideWhenUsed="0" w:qFormat="0"/>
    <w:lsdException w:name="Medium Grid 2 Accent 1" w:semiHidden="0" w:uiPriority="68" w:unhideWhenUsed="0" w:qFormat="0"/>
    <w:lsdException w:name="Medium Grid 3 Accent 1" w:semiHidden="0" w:uiPriority="69" w:unhideWhenUsed="0" w:qFormat="0"/>
    <w:lsdException w:name="Dark List Accent 1" w:semiHidden="0" w:uiPriority="70" w:unhideWhenUsed="0" w:qFormat="0"/>
    <w:lsdException w:name="Colorful Shading Accent 1" w:semiHidden="0" w:uiPriority="71" w:unhideWhenUsed="0" w:qFormat="0"/>
    <w:lsdException w:name="Colorful List Accent 1" w:semiHidden="0" w:uiPriority="72" w:unhideWhenUsed="0" w:qFormat="0"/>
    <w:lsdException w:name="Colorful Grid Accent 1" w:semiHidden="0" w:uiPriority="73" w:unhideWhenUsed="0" w:qFormat="0"/>
    <w:lsdException w:name="Light Shading Accent 2" w:semiHidden="0" w:uiPriority="60" w:unhideWhenUsed="0" w:qFormat="0"/>
    <w:lsdException w:name="Light List Accent 2" w:semiHidden="0" w:uiPriority="61" w:unhideWhenUsed="0" w:qFormat="0"/>
    <w:lsdException w:name="Light Grid Accent 2" w:semiHidden="0" w:uiPriority="62" w:unhideWhenUsed="0" w:qFormat="0"/>
    <w:lsdException w:name="Medium Shading 1 Accent 2" w:semiHidden="0" w:uiPriority="63" w:unhideWhenUsed="0" w:qFormat="0"/>
    <w:lsdException w:name="Medium Shading 2 Accent 2" w:semiHidden="0" w:uiPriority="64" w:unhideWhenUsed="0" w:qFormat="0"/>
    <w:lsdException w:name="Medium List 1 Accent 2" w:semiHidden="0" w:uiPriority="65" w:unhideWhenUsed="0" w:qFormat="0"/>
    <w:lsdException w:name="Medium List 2 Accent 2" w:semiHidden="0" w:uiPriority="66" w:unhideWhenUsed="0" w:qFormat="0"/>
    <w:lsdException w:name="Medium Grid 1 Accent 2" w:semiHidden="0" w:uiPriority="67" w:unhideWhenUsed="0" w:qFormat="0"/>
    <w:lsdException w:name="Medium Grid 2 Accent 2" w:semiHidden="0" w:uiPriority="68" w:unhideWhenUsed="0" w:qFormat="0"/>
    <w:lsdException w:name="Medium Grid 3 Accent 2" w:semiHidden="0" w:uiPriority="69" w:unhideWhenUsed="0" w:qFormat="0"/>
    <w:lsdException w:name="Dark List Accent 2" w:semiHidden="0" w:uiPriority="70" w:unhideWhenUsed="0" w:qFormat="0"/>
    <w:lsdException w:name="Colorful Shading Accent 2" w:semiHidden="0" w:uiPriority="71" w:unhideWhenUsed="0" w:qFormat="0"/>
    <w:lsdException w:name="Colorful List Accent 2" w:semiHidden="0" w:uiPriority="72" w:unhideWhenUsed="0" w:qFormat="0"/>
    <w:lsdException w:name="Colorful Grid Accent 2" w:semiHidden="0" w:uiPriority="73" w:unhideWhenUsed="0" w:qFormat="0"/>
    <w:lsdException w:name="Light Shading Accent 3" w:semiHidden="0" w:uiPriority="60" w:unhideWhenUsed="0" w:qFormat="0"/>
    <w:lsdException w:name="Light List Accent 3" w:semiHidden="0" w:uiPriority="61" w:unhideWhenUsed="0" w:qFormat="0"/>
    <w:lsdException w:name="Light Grid Accent 3" w:semiHidden="0" w:uiPriority="62" w:unhideWhenUsed="0" w:qFormat="0"/>
    <w:lsdException w:name="Medium Shading 1 Accent 3" w:semiHidden="0" w:uiPriority="63" w:unhideWhenUsed="0" w:qFormat="0"/>
    <w:lsdException w:name="Medium Shading 2 Accent 3" w:semiHidden="0" w:uiPriority="64" w:unhideWhenUsed="0" w:qFormat="0"/>
    <w:lsdException w:name="Medium List 1 Accent 3" w:semiHidden="0" w:uiPriority="65" w:unhideWhenUsed="0" w:qFormat="0"/>
    <w:lsdException w:name="Medium List 2 Accent 3" w:semiHidden="0" w:uiPriority="66" w:unhideWhenUsed="0" w:qFormat="0"/>
    <w:lsdException w:name="Medium Grid 1 Accent 3" w:semiHidden="0" w:uiPriority="67" w:unhideWhenUsed="0" w:qFormat="0"/>
    <w:lsdException w:name="Medium Grid 2 Accent 3" w:semiHidden="0" w:uiPriority="68" w:unhideWhenUsed="0" w:qFormat="0"/>
    <w:lsdException w:name="Medium Grid 3 Accent 3" w:semiHidden="0" w:uiPriority="69" w:unhideWhenUsed="0" w:qFormat="0"/>
    <w:lsdException w:name="Dark List Accent 3" w:semiHidden="0" w:uiPriority="70" w:unhideWhenUsed="0" w:qFormat="0"/>
    <w:lsdException w:name="Colorful Shading Accent 3" w:semiHidden="0" w:uiPriority="71" w:unhideWhenUsed="0" w:qFormat="0"/>
    <w:lsdException w:name="Colorful List Accent 3" w:semiHidden="0" w:uiPriority="72" w:unhideWhenUsed="0" w:qFormat="0"/>
    <w:lsdException w:name="Colorful Grid Accent 3" w:semiHidden="0" w:uiPriority="73" w:unhideWhenUsed="0" w:qFormat="0"/>
    <w:lsdException w:name="Light Shading Accent 4" w:semiHidden="0" w:uiPriority="60" w:unhideWhenUsed="0" w:qFormat="0"/>
    <w:lsdException w:name="Light List Accent 4" w:semiHidden="0" w:uiPriority="61" w:unhideWhenUsed="0" w:qFormat="0"/>
    <w:lsdException w:name="Light Grid Accent 4" w:semiHidden="0" w:uiPriority="62" w:unhideWhenUsed="0" w:qFormat="0"/>
    <w:lsdException w:name="Medium Shading 1 Accent 4" w:semiHidden="0" w:uiPriority="63" w:unhideWhenUsed="0" w:qFormat="0"/>
    <w:lsdException w:name="Medium Shading 2 Accent 4" w:semiHidden="0" w:uiPriority="64" w:unhideWhenUsed="0" w:qFormat="0"/>
    <w:lsdException w:name="Medium List 1 Accent 4" w:semiHidden="0" w:uiPriority="65" w:unhideWhenUsed="0" w:qFormat="0"/>
    <w:lsdException w:name="Medium List 2 Accent 4" w:semiHidden="0" w:uiPriority="66" w:unhideWhenUsed="0" w:qFormat="0"/>
    <w:lsdException w:name="Medium Grid 1 Accent 4" w:semiHidden="0" w:uiPriority="67" w:unhideWhenUsed="0" w:qFormat="0"/>
    <w:lsdException w:name="Medium Grid 2 Accent 4" w:semiHidden="0" w:uiPriority="68" w:unhideWhenUsed="0" w:qFormat="0"/>
    <w:lsdException w:name="Medium Grid 3 Accent 4" w:semiHidden="0" w:uiPriority="69" w:unhideWhenUsed="0" w:qFormat="0"/>
    <w:lsdException w:name="Dark List Accent 4" w:semiHidden="0" w:uiPriority="70" w:unhideWhenUsed="0" w:qFormat="0"/>
    <w:lsdException w:name="Colorful Shading Accent 4" w:semiHidden="0" w:uiPriority="71" w:unhideWhenUsed="0" w:qFormat="0"/>
    <w:lsdException w:name="Colorful List Accent 4" w:semiHidden="0" w:uiPriority="72" w:unhideWhenUsed="0" w:qFormat="0"/>
    <w:lsdException w:name="Colorful Grid Accent 4" w:semiHidden="0" w:uiPriority="73" w:unhideWhenUsed="0" w:qFormat="0"/>
    <w:lsdException w:name="Light Shading Accent 5" w:semiHidden="0" w:uiPriority="60" w:unhideWhenUsed="0" w:qFormat="0"/>
    <w:lsdException w:name="Light List Accent 5" w:semiHidden="0" w:uiPriority="61" w:unhideWhenUsed="0" w:qFormat="0"/>
    <w:lsdException w:name="Light Grid Accent 5" w:semiHidden="0" w:uiPriority="62" w:unhideWhenUsed="0" w:qFormat="0"/>
    <w:lsdException w:name="Medium Shading 1 Accent 5" w:semiHidden="0" w:uiPriority="63" w:unhideWhenUsed="0" w:qFormat="0"/>
    <w:lsdException w:name="Medium Shading 2 Accent 5" w:semiHidden="0" w:uiPriority="64" w:unhideWhenUsed="0" w:qFormat="0"/>
    <w:lsdException w:name="Medium List 1 Accent 5" w:semiHidden="0" w:uiPriority="65" w:unhideWhenUsed="0" w:qFormat="0"/>
    <w:lsdException w:name="Medium List 2 Accent 5" w:semiHidden="0" w:uiPriority="66" w:unhideWhenUsed="0" w:qFormat="0"/>
    <w:lsdException w:name="Medium Grid 1 Accent 5" w:semiHidden="0" w:uiPriority="67" w:unhideWhenUsed="0" w:qFormat="0"/>
    <w:lsdException w:name="Medium Grid 2 Accent 5" w:semiHidden="0" w:uiPriority="68" w:unhideWhenUsed="0" w:qFormat="0"/>
    <w:lsdException w:name="Medium Grid 3 Accent 5" w:semiHidden="0" w:uiPriority="69" w:unhideWhenUsed="0" w:qFormat="0"/>
    <w:lsdException w:name="Dark List Accent 5" w:semiHidden="0" w:uiPriority="70" w:unhideWhenUsed="0" w:qFormat="0"/>
    <w:lsdException w:name="Colorful Shading Accent 5" w:semiHidden="0" w:uiPriority="71" w:unhideWhenUsed="0" w:qFormat="0"/>
    <w:lsdException w:name="Colorful List Accent 5" w:semiHidden="0" w:uiPriority="72" w:unhideWhenUsed="0" w:qFormat="0"/>
    <w:lsdException w:name="Colorful Grid Accent 5" w:semiHidden="0" w:uiPriority="73" w:unhideWhenUsed="0" w:qFormat="0"/>
    <w:lsdException w:name="Light Shading Accent 6" w:semiHidden="0" w:uiPriority="60" w:unhideWhenUsed="0" w:qFormat="0"/>
    <w:lsdException w:name="Light List Accent 6" w:semiHidden="0" w:uiPriority="61" w:unhideWhenUsed="0" w:qFormat="0"/>
    <w:lsdException w:name="Light Grid Accent 6" w:semiHidden="0" w:uiPriority="62" w:unhideWhenUsed="0" w:qFormat="0"/>
    <w:lsdException w:name="Medium Shading 1 Accent 6" w:semiHidden="0" w:uiPriority="63" w:unhideWhenUsed="0" w:qFormat="0"/>
    <w:lsdException w:name="Medium Shading 2 Accent 6" w:semiHidden="0" w:uiPriority="64" w:unhideWhenUsed="0" w:qFormat="0"/>
    <w:lsdException w:name="Medium List 1 Accent 6" w:semiHidden="0" w:uiPriority="65" w:unhideWhenUsed="0" w:qFormat="0"/>
    <w:lsdException w:name="Medium List 2 Accent 6" w:semiHidden="0" w:uiPriority="66" w:unhideWhenUsed="0" w:qFormat="0"/>
    <w:lsdException w:name="Medium Grid 1 Accent 6" w:semiHidden="0" w:uiPriority="67" w:unhideWhenUsed="0" w:qFormat="0"/>
    <w:lsdException w:name="Medium Grid 2 Accent 6" w:semiHidden="0" w:uiPriority="68" w:unhideWhenUsed="0" w:qFormat="0"/>
    <w:lsdException w:name="Medium Grid 3 Accent 6" w:semiHidden="0" w:uiPriority="69" w:unhideWhenUsed="0" w:qFormat="0"/>
    <w:lsdException w:name="Dark List Accent 6" w:semiHidden="0" w:uiPriority="70" w:unhideWhenUsed="0" w:qFormat="0"/>
    <w:lsdException w:name="Colorful Shading Accent 6" w:semiHidden="0" w:uiPriority="71" w:unhideWhenUsed="0" w:qFormat="0"/>
    <w:lsdException w:name="Colorful List Accent 6" w:semiHidden="0" w:uiPriority="72" w:unhideWhenUsed="0" w:qFormat="0"/>
    <w:lsdException w:name="Colorful Grid Accent 6" w:semiHidden="0" w:uiPriority="73" w:unhideWhenUsed="0" w:qFormat="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0" w:unhideWhenUsed="0"/>
    <w:lsdException w:name="Bibliography" w:uiPriority="37" w:qFormat="0"/>
    <w:lsdException w:name="TOC Heading" w:uiPriority="39"/>
  </w:latentStyles>
  <w:style w:type="paragraph" w:default="1" w:styleId="a1">
    <w:name w:val="Normal"/>
    <w:qFormat/>
    <w:rPr>
      <w:rFonts w:ascii="Cambria" w:eastAsia="微软雅黑" w:hAnsi="Cambria"/>
      <w:kern w:val="20"/>
      <w:sz w:val="21"/>
      <w:lang w:val="zh-CN"/>
    </w:rPr>
  </w:style>
  <w:style w:type="paragraph" w:styleId="10">
    <w:name w:val="heading 1"/>
    <w:basedOn w:val="a1"/>
    <w:next w:val="a1"/>
    <w:link w:val="1Char"/>
    <w:uiPriority w:val="9"/>
    <w:qFormat/>
    <w:pPr>
      <w:pageBreakBefore/>
      <w:spacing w:beforeLines="1000" w:before="1000" w:after="360"/>
      <w:outlineLvl w:val="0"/>
    </w:pPr>
    <w:rPr>
      <w:color w:val="595959"/>
      <w:sz w:val="36"/>
    </w:rPr>
  </w:style>
  <w:style w:type="paragraph" w:styleId="21">
    <w:name w:val="heading 2"/>
    <w:basedOn w:val="11"/>
    <w:next w:val="a1"/>
    <w:link w:val="2Char"/>
    <w:unhideWhenUsed/>
    <w:qFormat/>
    <w:rsid w:val="009D4780"/>
    <w:pPr>
      <w:keepNext/>
      <w:keepLines/>
      <w:widowControl w:val="0"/>
      <w:numPr>
        <w:numId w:val="84"/>
      </w:numPr>
      <w:spacing w:before="260" w:after="260" w:line="413" w:lineRule="auto"/>
      <w:ind w:firstLineChars="0" w:firstLine="0"/>
      <w:outlineLvl w:val="1"/>
    </w:pPr>
    <w:rPr>
      <w:rFonts w:ascii="微软雅黑" w:hAnsi="微软雅黑"/>
      <w:b/>
      <w:color w:val="auto"/>
      <w:sz w:val="28"/>
    </w:rPr>
  </w:style>
  <w:style w:type="paragraph" w:styleId="31">
    <w:name w:val="heading 3"/>
    <w:basedOn w:val="a1"/>
    <w:next w:val="a1"/>
    <w:link w:val="3Char"/>
    <w:uiPriority w:val="1"/>
    <w:unhideWhenUsed/>
    <w:qFormat/>
    <w:pPr>
      <w:keepNext/>
      <w:keepLines/>
      <w:spacing w:before="200"/>
      <w:outlineLvl w:val="2"/>
    </w:pPr>
    <w:rPr>
      <w:rFonts w:ascii="Calibri" w:eastAsia="宋体" w:hAnsi="Calibri" w:cs="Arial"/>
      <w:b/>
      <w:bCs/>
      <w:color w:val="7E97AD"/>
    </w:rPr>
  </w:style>
  <w:style w:type="paragraph" w:styleId="40">
    <w:name w:val="heading 4"/>
    <w:basedOn w:val="a1"/>
    <w:next w:val="a1"/>
    <w:link w:val="4Char"/>
    <w:unhideWhenUsed/>
    <w:qFormat/>
    <w:pPr>
      <w:keepNext/>
      <w:keepLines/>
      <w:spacing w:before="200"/>
      <w:outlineLvl w:val="3"/>
    </w:pPr>
    <w:rPr>
      <w:rFonts w:ascii="Calibri" w:eastAsia="宋体" w:hAnsi="Calibri" w:cs="Arial"/>
      <w:b/>
      <w:bCs/>
      <w:i/>
      <w:iCs/>
      <w:color w:val="7E97AD"/>
    </w:rPr>
  </w:style>
  <w:style w:type="paragraph" w:styleId="51">
    <w:name w:val="heading 5"/>
    <w:basedOn w:val="a1"/>
    <w:next w:val="a1"/>
    <w:link w:val="5Char"/>
    <w:uiPriority w:val="18"/>
    <w:unhideWhenUsed/>
    <w:qFormat/>
    <w:pPr>
      <w:keepNext/>
      <w:keepLines/>
      <w:spacing w:before="200"/>
      <w:outlineLvl w:val="4"/>
    </w:pPr>
    <w:rPr>
      <w:rFonts w:ascii="Calibri" w:eastAsia="宋体" w:hAnsi="Calibri" w:cs="Arial"/>
      <w:color w:val="7E97AD"/>
    </w:rPr>
  </w:style>
  <w:style w:type="paragraph" w:styleId="6">
    <w:name w:val="heading 6"/>
    <w:basedOn w:val="a1"/>
    <w:next w:val="a1"/>
    <w:link w:val="6Char"/>
    <w:uiPriority w:val="18"/>
    <w:unhideWhenUsed/>
    <w:qFormat/>
    <w:pPr>
      <w:keepNext/>
      <w:keepLines/>
      <w:spacing w:before="200"/>
      <w:outlineLvl w:val="5"/>
    </w:pPr>
    <w:rPr>
      <w:rFonts w:ascii="Calibri" w:eastAsia="宋体" w:hAnsi="Calibri" w:cs="Arial"/>
      <w:i/>
      <w:iCs/>
      <w:color w:val="7E97AD"/>
    </w:rPr>
  </w:style>
  <w:style w:type="paragraph" w:styleId="7">
    <w:name w:val="heading 7"/>
    <w:basedOn w:val="a1"/>
    <w:next w:val="a1"/>
    <w:link w:val="7Char"/>
    <w:uiPriority w:val="18"/>
    <w:unhideWhenUsed/>
    <w:qFormat/>
    <w:pPr>
      <w:keepNext/>
      <w:keepLines/>
      <w:spacing w:before="200"/>
      <w:outlineLvl w:val="6"/>
    </w:pPr>
    <w:rPr>
      <w:rFonts w:ascii="Calibri" w:eastAsia="宋体" w:hAnsi="Calibri" w:cs="Arial"/>
      <w:i/>
      <w:iCs/>
      <w:color w:val="404040"/>
    </w:rPr>
  </w:style>
  <w:style w:type="paragraph" w:styleId="8">
    <w:name w:val="heading 8"/>
    <w:basedOn w:val="a1"/>
    <w:next w:val="a1"/>
    <w:link w:val="8Char"/>
    <w:uiPriority w:val="18"/>
    <w:unhideWhenUsed/>
    <w:qFormat/>
    <w:pPr>
      <w:keepNext/>
      <w:keepLines/>
      <w:spacing w:before="200"/>
      <w:outlineLvl w:val="7"/>
    </w:pPr>
    <w:rPr>
      <w:rFonts w:ascii="Calibri" w:eastAsia="宋体" w:hAnsi="Calibri" w:cs="Arial"/>
      <w:color w:val="404040"/>
    </w:rPr>
  </w:style>
  <w:style w:type="paragraph" w:styleId="9">
    <w:name w:val="heading 9"/>
    <w:basedOn w:val="a1"/>
    <w:next w:val="a1"/>
    <w:link w:val="9Char"/>
    <w:uiPriority w:val="18"/>
    <w:unhideWhenUsed/>
    <w:qFormat/>
    <w:pPr>
      <w:keepNext/>
      <w:keepLines/>
      <w:spacing w:before="200"/>
      <w:outlineLvl w:val="8"/>
    </w:pPr>
    <w:rPr>
      <w:rFonts w:ascii="Calibri" w:eastAsia="宋体" w:hAnsi="Calibri" w:cs="Arial"/>
      <w:i/>
      <w:iCs/>
      <w:color w:val="40404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1">
    <w:name w:val="列出段落1"/>
    <w:basedOn w:val="a1"/>
    <w:qFormat/>
    <w:pPr>
      <w:ind w:firstLineChars="200" w:firstLine="420"/>
    </w:pPr>
    <w:rPr>
      <w:color w:val="595959"/>
    </w:rPr>
  </w:style>
  <w:style w:type="paragraph" w:styleId="32">
    <w:name w:val="List 3"/>
    <w:basedOn w:val="a1"/>
    <w:uiPriority w:val="99"/>
    <w:unhideWhenUsed/>
    <w:qFormat/>
    <w:pPr>
      <w:ind w:left="1080" w:hanging="360"/>
      <w:contextualSpacing/>
    </w:pPr>
    <w:rPr>
      <w:color w:val="595959"/>
    </w:rPr>
  </w:style>
  <w:style w:type="paragraph" w:styleId="70">
    <w:name w:val="toc 7"/>
    <w:basedOn w:val="a1"/>
    <w:next w:val="a1"/>
    <w:uiPriority w:val="39"/>
    <w:unhideWhenUsed/>
    <w:qFormat/>
    <w:pPr>
      <w:spacing w:after="100"/>
      <w:ind w:left="1320"/>
    </w:pPr>
    <w:rPr>
      <w:color w:val="595959"/>
    </w:rPr>
  </w:style>
  <w:style w:type="paragraph" w:styleId="20">
    <w:name w:val="List Number 2"/>
    <w:basedOn w:val="a1"/>
    <w:uiPriority w:val="1"/>
    <w:unhideWhenUsed/>
    <w:qFormat/>
    <w:pPr>
      <w:numPr>
        <w:ilvl w:val="1"/>
        <w:numId w:val="1"/>
      </w:numPr>
      <w:ind w:left="431" w:hanging="431"/>
      <w:contextualSpacing/>
    </w:pPr>
    <w:rPr>
      <w:color w:val="595959"/>
    </w:rPr>
  </w:style>
  <w:style w:type="paragraph" w:styleId="a5">
    <w:name w:val="table of authorities"/>
    <w:basedOn w:val="a1"/>
    <w:next w:val="a1"/>
    <w:uiPriority w:val="99"/>
    <w:unhideWhenUsed/>
    <w:qFormat/>
    <w:pPr>
      <w:ind w:left="220" w:hanging="220"/>
    </w:pPr>
    <w:rPr>
      <w:color w:val="595959"/>
    </w:rPr>
  </w:style>
  <w:style w:type="paragraph" w:styleId="a6">
    <w:name w:val="Note Heading"/>
    <w:basedOn w:val="a1"/>
    <w:next w:val="a1"/>
    <w:link w:val="Char"/>
    <w:uiPriority w:val="99"/>
    <w:unhideWhenUsed/>
    <w:qFormat/>
    <w:rPr>
      <w:color w:val="595959"/>
    </w:rPr>
  </w:style>
  <w:style w:type="paragraph" w:styleId="41">
    <w:name w:val="List Bullet 4"/>
    <w:basedOn w:val="a1"/>
    <w:uiPriority w:val="99"/>
    <w:unhideWhenUsed/>
    <w:qFormat/>
    <w:pPr>
      <w:tabs>
        <w:tab w:val="left" w:pos="1440"/>
      </w:tabs>
      <w:ind w:left="1440" w:hanging="360"/>
      <w:contextualSpacing/>
    </w:pPr>
    <w:rPr>
      <w:color w:val="595959"/>
    </w:rPr>
  </w:style>
  <w:style w:type="paragraph" w:styleId="80">
    <w:name w:val="index 8"/>
    <w:basedOn w:val="a1"/>
    <w:next w:val="a1"/>
    <w:uiPriority w:val="99"/>
    <w:unhideWhenUsed/>
    <w:qFormat/>
    <w:pPr>
      <w:ind w:left="1760" w:hanging="220"/>
    </w:pPr>
    <w:rPr>
      <w:color w:val="595959"/>
    </w:rPr>
  </w:style>
  <w:style w:type="paragraph" w:styleId="a7">
    <w:name w:val="E-mail Signature"/>
    <w:basedOn w:val="a1"/>
    <w:link w:val="Char0"/>
    <w:uiPriority w:val="99"/>
    <w:unhideWhenUsed/>
    <w:qFormat/>
    <w:rPr>
      <w:color w:val="595959"/>
    </w:rPr>
  </w:style>
  <w:style w:type="paragraph" w:styleId="a0">
    <w:name w:val="List Number"/>
    <w:basedOn w:val="a1"/>
    <w:uiPriority w:val="1"/>
    <w:unhideWhenUsed/>
    <w:qFormat/>
    <w:pPr>
      <w:numPr>
        <w:numId w:val="1"/>
      </w:numPr>
      <w:ind w:left="357" w:hanging="357"/>
      <w:contextualSpacing/>
    </w:pPr>
    <w:rPr>
      <w:color w:val="595959"/>
    </w:rPr>
  </w:style>
  <w:style w:type="paragraph" w:styleId="52">
    <w:name w:val="index 5"/>
    <w:basedOn w:val="a1"/>
    <w:next w:val="a1"/>
    <w:uiPriority w:val="99"/>
    <w:unhideWhenUsed/>
    <w:qFormat/>
    <w:pPr>
      <w:ind w:left="1100" w:hanging="220"/>
    </w:pPr>
    <w:rPr>
      <w:color w:val="595959"/>
    </w:rPr>
  </w:style>
  <w:style w:type="paragraph" w:styleId="a">
    <w:name w:val="List Bullet"/>
    <w:basedOn w:val="a1"/>
    <w:uiPriority w:val="1"/>
    <w:unhideWhenUsed/>
    <w:qFormat/>
    <w:pPr>
      <w:numPr>
        <w:numId w:val="3"/>
      </w:numPr>
      <w:spacing w:after="40"/>
    </w:pPr>
    <w:rPr>
      <w:color w:val="595959"/>
    </w:rPr>
  </w:style>
  <w:style w:type="paragraph" w:styleId="a8">
    <w:name w:val="Document Map"/>
    <w:basedOn w:val="a1"/>
    <w:link w:val="Char1"/>
    <w:unhideWhenUsed/>
    <w:qFormat/>
    <w:rPr>
      <w:rFonts w:ascii="Tahoma" w:eastAsia="Times New Roman" w:hAnsi="Tahoma" w:cs="Tahoma"/>
      <w:color w:val="595959"/>
      <w:sz w:val="16"/>
    </w:rPr>
  </w:style>
  <w:style w:type="paragraph" w:styleId="a9">
    <w:name w:val="toa heading"/>
    <w:basedOn w:val="a1"/>
    <w:next w:val="a1"/>
    <w:uiPriority w:val="99"/>
    <w:unhideWhenUsed/>
    <w:qFormat/>
    <w:pPr>
      <w:spacing w:before="120"/>
    </w:pPr>
    <w:rPr>
      <w:rFonts w:ascii="Calibri" w:eastAsia="宋体" w:hAnsi="Calibri" w:cs="Arial"/>
      <w:b/>
      <w:bCs/>
      <w:color w:val="595959"/>
      <w:sz w:val="24"/>
    </w:rPr>
  </w:style>
  <w:style w:type="paragraph" w:styleId="aa">
    <w:name w:val="annotation text"/>
    <w:basedOn w:val="a1"/>
    <w:link w:val="Char2"/>
    <w:unhideWhenUsed/>
    <w:qFormat/>
  </w:style>
  <w:style w:type="paragraph" w:styleId="60">
    <w:name w:val="index 6"/>
    <w:basedOn w:val="a1"/>
    <w:next w:val="a1"/>
    <w:uiPriority w:val="99"/>
    <w:unhideWhenUsed/>
    <w:qFormat/>
    <w:pPr>
      <w:ind w:left="1320" w:hanging="220"/>
    </w:pPr>
    <w:rPr>
      <w:color w:val="595959"/>
    </w:rPr>
  </w:style>
  <w:style w:type="paragraph" w:styleId="ab">
    <w:name w:val="Salutation"/>
    <w:basedOn w:val="a1"/>
    <w:next w:val="a1"/>
    <w:link w:val="Char3"/>
    <w:uiPriority w:val="99"/>
    <w:unhideWhenUsed/>
    <w:qFormat/>
    <w:rPr>
      <w:color w:val="595959"/>
    </w:rPr>
  </w:style>
  <w:style w:type="paragraph" w:styleId="33">
    <w:name w:val="Body Text 3"/>
    <w:basedOn w:val="a1"/>
    <w:link w:val="3Char0"/>
    <w:uiPriority w:val="99"/>
    <w:unhideWhenUsed/>
    <w:qFormat/>
    <w:pPr>
      <w:spacing w:after="120"/>
    </w:pPr>
    <w:rPr>
      <w:color w:val="595959"/>
      <w:sz w:val="16"/>
    </w:rPr>
  </w:style>
  <w:style w:type="paragraph" w:styleId="ac">
    <w:name w:val="Closing"/>
    <w:basedOn w:val="a1"/>
    <w:link w:val="Char4"/>
    <w:uiPriority w:val="99"/>
    <w:unhideWhenUsed/>
    <w:qFormat/>
    <w:pPr>
      <w:ind w:left="4320"/>
    </w:pPr>
    <w:rPr>
      <w:color w:val="595959"/>
    </w:rPr>
  </w:style>
  <w:style w:type="paragraph" w:styleId="3">
    <w:name w:val="List Bullet 3"/>
    <w:basedOn w:val="a1"/>
    <w:uiPriority w:val="99"/>
    <w:unhideWhenUsed/>
    <w:qFormat/>
    <w:pPr>
      <w:numPr>
        <w:numId w:val="4"/>
      </w:numPr>
      <w:contextualSpacing/>
    </w:pPr>
    <w:rPr>
      <w:color w:val="595959"/>
    </w:rPr>
  </w:style>
  <w:style w:type="paragraph" w:styleId="ad">
    <w:name w:val="Body Text"/>
    <w:basedOn w:val="a1"/>
    <w:link w:val="Char5"/>
    <w:unhideWhenUsed/>
    <w:qFormat/>
    <w:pPr>
      <w:spacing w:after="120"/>
    </w:pPr>
    <w:rPr>
      <w:color w:val="595959"/>
    </w:rPr>
  </w:style>
  <w:style w:type="paragraph" w:styleId="ae">
    <w:name w:val="Body Text Indent"/>
    <w:basedOn w:val="a1"/>
    <w:link w:val="Char6"/>
    <w:uiPriority w:val="99"/>
    <w:unhideWhenUsed/>
    <w:qFormat/>
    <w:pPr>
      <w:spacing w:after="120"/>
      <w:ind w:left="360"/>
    </w:pPr>
    <w:rPr>
      <w:color w:val="595959"/>
    </w:rPr>
  </w:style>
  <w:style w:type="paragraph" w:styleId="30">
    <w:name w:val="List Number 3"/>
    <w:basedOn w:val="a1"/>
    <w:uiPriority w:val="18"/>
    <w:unhideWhenUsed/>
    <w:qFormat/>
    <w:pPr>
      <w:numPr>
        <w:ilvl w:val="2"/>
        <w:numId w:val="1"/>
      </w:numPr>
      <w:contextualSpacing/>
    </w:pPr>
    <w:rPr>
      <w:color w:val="595959"/>
    </w:rPr>
  </w:style>
  <w:style w:type="paragraph" w:styleId="22">
    <w:name w:val="List 2"/>
    <w:basedOn w:val="a1"/>
    <w:uiPriority w:val="99"/>
    <w:unhideWhenUsed/>
    <w:qFormat/>
    <w:pPr>
      <w:ind w:left="720" w:hanging="360"/>
      <w:contextualSpacing/>
    </w:pPr>
    <w:rPr>
      <w:color w:val="595959"/>
    </w:rPr>
  </w:style>
  <w:style w:type="paragraph" w:styleId="af">
    <w:name w:val="List Continue"/>
    <w:basedOn w:val="a1"/>
    <w:uiPriority w:val="99"/>
    <w:unhideWhenUsed/>
    <w:qFormat/>
    <w:pPr>
      <w:spacing w:after="120"/>
      <w:ind w:left="360"/>
      <w:contextualSpacing/>
    </w:pPr>
    <w:rPr>
      <w:color w:val="595959"/>
    </w:rPr>
  </w:style>
  <w:style w:type="paragraph" w:styleId="2">
    <w:name w:val="List Bullet 2"/>
    <w:basedOn w:val="a1"/>
    <w:uiPriority w:val="99"/>
    <w:unhideWhenUsed/>
    <w:qFormat/>
    <w:pPr>
      <w:numPr>
        <w:numId w:val="5"/>
      </w:numPr>
      <w:contextualSpacing/>
    </w:pPr>
    <w:rPr>
      <w:color w:val="595959"/>
    </w:rPr>
  </w:style>
  <w:style w:type="paragraph" w:styleId="HTML">
    <w:name w:val="HTML Address"/>
    <w:basedOn w:val="a1"/>
    <w:link w:val="HTMLChar"/>
    <w:uiPriority w:val="99"/>
    <w:unhideWhenUsed/>
    <w:qFormat/>
    <w:rPr>
      <w:i/>
      <w:iCs/>
      <w:color w:val="595959"/>
    </w:rPr>
  </w:style>
  <w:style w:type="paragraph" w:styleId="42">
    <w:name w:val="index 4"/>
    <w:basedOn w:val="a1"/>
    <w:next w:val="a1"/>
    <w:uiPriority w:val="99"/>
    <w:unhideWhenUsed/>
    <w:qFormat/>
    <w:pPr>
      <w:ind w:left="880" w:hanging="220"/>
    </w:pPr>
    <w:rPr>
      <w:color w:val="595959"/>
    </w:rPr>
  </w:style>
  <w:style w:type="paragraph" w:styleId="53">
    <w:name w:val="toc 5"/>
    <w:basedOn w:val="a1"/>
    <w:next w:val="a1"/>
    <w:uiPriority w:val="39"/>
    <w:unhideWhenUsed/>
    <w:qFormat/>
    <w:pPr>
      <w:spacing w:after="100"/>
      <w:ind w:left="880"/>
    </w:pPr>
    <w:rPr>
      <w:color w:val="595959"/>
    </w:rPr>
  </w:style>
  <w:style w:type="paragraph" w:styleId="34">
    <w:name w:val="toc 3"/>
    <w:basedOn w:val="a1"/>
    <w:next w:val="a1"/>
    <w:uiPriority w:val="39"/>
    <w:unhideWhenUsed/>
    <w:qFormat/>
    <w:pPr>
      <w:spacing w:after="100"/>
      <w:ind w:left="440"/>
    </w:pPr>
    <w:rPr>
      <w:color w:val="595959"/>
    </w:rPr>
  </w:style>
  <w:style w:type="paragraph" w:styleId="af0">
    <w:name w:val="Plain Text"/>
    <w:basedOn w:val="a1"/>
    <w:link w:val="Char7"/>
    <w:unhideWhenUsed/>
    <w:qFormat/>
    <w:rPr>
      <w:rFonts w:ascii="Consolas" w:eastAsia="Times New Roman" w:hAnsi="Consolas" w:cs="Consolas"/>
      <w:color w:val="595959"/>
    </w:rPr>
  </w:style>
  <w:style w:type="paragraph" w:styleId="5">
    <w:name w:val="List Bullet 5"/>
    <w:basedOn w:val="a1"/>
    <w:uiPriority w:val="99"/>
    <w:unhideWhenUsed/>
    <w:qFormat/>
    <w:pPr>
      <w:numPr>
        <w:numId w:val="6"/>
      </w:numPr>
      <w:contextualSpacing/>
    </w:pPr>
    <w:rPr>
      <w:color w:val="595959"/>
    </w:rPr>
  </w:style>
  <w:style w:type="paragraph" w:styleId="4">
    <w:name w:val="List Number 4"/>
    <w:basedOn w:val="a1"/>
    <w:uiPriority w:val="18"/>
    <w:unhideWhenUsed/>
    <w:qFormat/>
    <w:pPr>
      <w:numPr>
        <w:ilvl w:val="3"/>
        <w:numId w:val="1"/>
      </w:numPr>
      <w:contextualSpacing/>
    </w:pPr>
    <w:rPr>
      <w:color w:val="595959"/>
    </w:rPr>
  </w:style>
  <w:style w:type="paragraph" w:styleId="81">
    <w:name w:val="toc 8"/>
    <w:basedOn w:val="a1"/>
    <w:next w:val="a1"/>
    <w:uiPriority w:val="39"/>
    <w:unhideWhenUsed/>
    <w:qFormat/>
    <w:pPr>
      <w:spacing w:after="100"/>
      <w:ind w:left="1540"/>
    </w:pPr>
    <w:rPr>
      <w:color w:val="595959"/>
    </w:rPr>
  </w:style>
  <w:style w:type="paragraph" w:styleId="35">
    <w:name w:val="index 3"/>
    <w:basedOn w:val="a1"/>
    <w:next w:val="a1"/>
    <w:uiPriority w:val="99"/>
    <w:unhideWhenUsed/>
    <w:qFormat/>
    <w:pPr>
      <w:ind w:left="660" w:hanging="220"/>
    </w:pPr>
    <w:rPr>
      <w:color w:val="595959"/>
    </w:rPr>
  </w:style>
  <w:style w:type="paragraph" w:styleId="af1">
    <w:name w:val="Date"/>
    <w:basedOn w:val="a1"/>
    <w:next w:val="a1"/>
    <w:link w:val="Char8"/>
    <w:uiPriority w:val="99"/>
    <w:unhideWhenUsed/>
    <w:qFormat/>
    <w:rPr>
      <w:color w:val="595959"/>
    </w:rPr>
  </w:style>
  <w:style w:type="paragraph" w:styleId="23">
    <w:name w:val="Body Text Indent 2"/>
    <w:basedOn w:val="a1"/>
    <w:link w:val="2Char0"/>
    <w:uiPriority w:val="99"/>
    <w:unhideWhenUsed/>
    <w:qFormat/>
    <w:pPr>
      <w:spacing w:after="120" w:line="480" w:lineRule="auto"/>
      <w:ind w:left="360"/>
    </w:pPr>
    <w:rPr>
      <w:color w:val="595959"/>
    </w:rPr>
  </w:style>
  <w:style w:type="paragraph" w:styleId="af2">
    <w:name w:val="endnote text"/>
    <w:basedOn w:val="a1"/>
    <w:link w:val="Char9"/>
    <w:uiPriority w:val="99"/>
    <w:unhideWhenUsed/>
    <w:qFormat/>
    <w:rPr>
      <w:color w:val="595959"/>
    </w:rPr>
  </w:style>
  <w:style w:type="paragraph" w:styleId="54">
    <w:name w:val="List Continue 5"/>
    <w:basedOn w:val="a1"/>
    <w:uiPriority w:val="99"/>
    <w:unhideWhenUsed/>
    <w:qFormat/>
    <w:pPr>
      <w:spacing w:after="120"/>
      <w:ind w:left="1800"/>
      <w:contextualSpacing/>
    </w:pPr>
    <w:rPr>
      <w:color w:val="595959"/>
    </w:rPr>
  </w:style>
  <w:style w:type="paragraph" w:styleId="af3">
    <w:name w:val="Balloon Text"/>
    <w:basedOn w:val="a1"/>
    <w:link w:val="Chara"/>
    <w:unhideWhenUsed/>
    <w:qFormat/>
    <w:rPr>
      <w:rFonts w:ascii="Tahoma" w:eastAsia="Times New Roman" w:hAnsi="Tahoma" w:cs="Tahoma"/>
      <w:color w:val="595959"/>
      <w:sz w:val="16"/>
    </w:rPr>
  </w:style>
  <w:style w:type="paragraph" w:styleId="af4">
    <w:name w:val="footer"/>
    <w:basedOn w:val="a1"/>
    <w:link w:val="Charb"/>
    <w:unhideWhenUsed/>
    <w:qFormat/>
    <w:pPr>
      <w:pBdr>
        <w:top w:val="single" w:sz="4" w:space="6" w:color="B1C0CD"/>
        <w:left w:val="single" w:sz="4" w:space="20" w:color="FFFFFF"/>
        <w:right w:val="single" w:sz="2" w:space="20" w:color="FFFFFF"/>
      </w:pBdr>
    </w:pPr>
    <w:rPr>
      <w:color w:val="595959"/>
    </w:rPr>
  </w:style>
  <w:style w:type="paragraph" w:styleId="af5">
    <w:name w:val="header"/>
    <w:basedOn w:val="a1"/>
    <w:link w:val="Charc"/>
    <w:unhideWhenUsed/>
    <w:qFormat/>
    <w:pPr>
      <w:tabs>
        <w:tab w:val="center" w:pos="4680"/>
        <w:tab w:val="right" w:pos="9360"/>
      </w:tabs>
    </w:pPr>
    <w:rPr>
      <w:color w:val="595959"/>
    </w:rPr>
  </w:style>
  <w:style w:type="paragraph" w:styleId="af6">
    <w:name w:val="Signature"/>
    <w:basedOn w:val="a1"/>
    <w:link w:val="Chard"/>
    <w:uiPriority w:val="20"/>
    <w:unhideWhenUsed/>
    <w:qFormat/>
    <w:pPr>
      <w:spacing w:before="720" w:line="312" w:lineRule="auto"/>
      <w:contextualSpacing/>
    </w:pPr>
    <w:rPr>
      <w:color w:val="595959"/>
    </w:rPr>
  </w:style>
  <w:style w:type="paragraph" w:styleId="12">
    <w:name w:val="toc 1"/>
    <w:basedOn w:val="a1"/>
    <w:next w:val="a1"/>
    <w:uiPriority w:val="39"/>
    <w:unhideWhenUsed/>
    <w:qFormat/>
    <w:pPr>
      <w:tabs>
        <w:tab w:val="right" w:leader="underscore" w:pos="9090"/>
      </w:tabs>
      <w:spacing w:after="100"/>
    </w:pPr>
    <w:rPr>
      <w:color w:val="7F7F7F"/>
      <w:sz w:val="22"/>
    </w:rPr>
  </w:style>
  <w:style w:type="paragraph" w:styleId="43">
    <w:name w:val="List Continue 4"/>
    <w:basedOn w:val="a1"/>
    <w:uiPriority w:val="99"/>
    <w:unhideWhenUsed/>
    <w:qFormat/>
    <w:pPr>
      <w:spacing w:after="120"/>
      <w:ind w:left="1440"/>
      <w:contextualSpacing/>
    </w:pPr>
    <w:rPr>
      <w:color w:val="595959"/>
    </w:rPr>
  </w:style>
  <w:style w:type="paragraph" w:styleId="44">
    <w:name w:val="toc 4"/>
    <w:basedOn w:val="a1"/>
    <w:next w:val="a1"/>
    <w:uiPriority w:val="39"/>
    <w:unhideWhenUsed/>
    <w:qFormat/>
    <w:pPr>
      <w:spacing w:after="100"/>
      <w:ind w:left="660"/>
    </w:pPr>
    <w:rPr>
      <w:color w:val="595959"/>
    </w:rPr>
  </w:style>
  <w:style w:type="paragraph" w:styleId="af7">
    <w:name w:val="index heading"/>
    <w:basedOn w:val="a1"/>
    <w:next w:val="13"/>
    <w:uiPriority w:val="99"/>
    <w:unhideWhenUsed/>
    <w:qFormat/>
    <w:rPr>
      <w:rFonts w:ascii="Calibri" w:eastAsia="宋体" w:hAnsi="Calibri" w:cs="Arial"/>
      <w:b/>
      <w:bCs/>
      <w:color w:val="595959"/>
    </w:rPr>
  </w:style>
  <w:style w:type="paragraph" w:styleId="13">
    <w:name w:val="index 1"/>
    <w:basedOn w:val="a1"/>
    <w:next w:val="a1"/>
    <w:uiPriority w:val="99"/>
    <w:unhideWhenUsed/>
    <w:qFormat/>
  </w:style>
  <w:style w:type="paragraph" w:styleId="af8">
    <w:name w:val="Subtitle"/>
    <w:basedOn w:val="a1"/>
    <w:next w:val="a1"/>
    <w:link w:val="Chare"/>
    <w:uiPriority w:val="19"/>
    <w:unhideWhenUsed/>
    <w:qFormat/>
    <w:pPr>
      <w:ind w:left="432" w:right="1080"/>
    </w:pPr>
    <w:rPr>
      <w:rFonts w:ascii="Calibri" w:eastAsia="宋体" w:hAnsi="Calibri" w:cs="Arial"/>
      <w:caps/>
      <w:color w:val="7E97AD"/>
      <w:sz w:val="56"/>
    </w:rPr>
  </w:style>
  <w:style w:type="paragraph" w:styleId="50">
    <w:name w:val="List Number 5"/>
    <w:basedOn w:val="a1"/>
    <w:uiPriority w:val="18"/>
    <w:unhideWhenUsed/>
    <w:qFormat/>
    <w:pPr>
      <w:numPr>
        <w:ilvl w:val="4"/>
        <w:numId w:val="1"/>
      </w:numPr>
      <w:contextualSpacing/>
    </w:pPr>
    <w:rPr>
      <w:color w:val="595959"/>
    </w:rPr>
  </w:style>
  <w:style w:type="paragraph" w:styleId="af9">
    <w:name w:val="List"/>
    <w:basedOn w:val="a1"/>
    <w:uiPriority w:val="99"/>
    <w:unhideWhenUsed/>
    <w:qFormat/>
    <w:pPr>
      <w:ind w:left="360" w:hanging="360"/>
      <w:contextualSpacing/>
    </w:pPr>
    <w:rPr>
      <w:color w:val="595959"/>
    </w:rPr>
  </w:style>
  <w:style w:type="paragraph" w:styleId="61">
    <w:name w:val="toc 6"/>
    <w:basedOn w:val="a1"/>
    <w:next w:val="a1"/>
    <w:uiPriority w:val="39"/>
    <w:unhideWhenUsed/>
    <w:qFormat/>
    <w:pPr>
      <w:spacing w:after="100"/>
      <w:ind w:left="1100"/>
    </w:pPr>
    <w:rPr>
      <w:color w:val="595959"/>
    </w:rPr>
  </w:style>
  <w:style w:type="paragraph" w:styleId="55">
    <w:name w:val="List 5"/>
    <w:basedOn w:val="a1"/>
    <w:uiPriority w:val="99"/>
    <w:unhideWhenUsed/>
    <w:qFormat/>
    <w:pPr>
      <w:ind w:left="1800" w:hanging="360"/>
      <w:contextualSpacing/>
    </w:pPr>
    <w:rPr>
      <w:color w:val="595959"/>
    </w:rPr>
  </w:style>
  <w:style w:type="paragraph" w:styleId="36">
    <w:name w:val="Body Text Indent 3"/>
    <w:basedOn w:val="a1"/>
    <w:link w:val="3Char1"/>
    <w:uiPriority w:val="99"/>
    <w:unhideWhenUsed/>
    <w:qFormat/>
    <w:pPr>
      <w:spacing w:after="120"/>
      <w:ind w:left="360"/>
    </w:pPr>
    <w:rPr>
      <w:color w:val="595959"/>
      <w:sz w:val="16"/>
    </w:rPr>
  </w:style>
  <w:style w:type="paragraph" w:styleId="71">
    <w:name w:val="index 7"/>
    <w:basedOn w:val="a1"/>
    <w:next w:val="a1"/>
    <w:uiPriority w:val="99"/>
    <w:unhideWhenUsed/>
    <w:qFormat/>
    <w:pPr>
      <w:ind w:left="1540" w:hanging="220"/>
    </w:pPr>
    <w:rPr>
      <w:color w:val="595959"/>
    </w:rPr>
  </w:style>
  <w:style w:type="paragraph" w:styleId="90">
    <w:name w:val="index 9"/>
    <w:basedOn w:val="a1"/>
    <w:next w:val="a1"/>
    <w:uiPriority w:val="99"/>
    <w:unhideWhenUsed/>
    <w:qFormat/>
    <w:pPr>
      <w:ind w:left="1980" w:hanging="220"/>
    </w:pPr>
    <w:rPr>
      <w:color w:val="595959"/>
    </w:rPr>
  </w:style>
  <w:style w:type="paragraph" w:styleId="afa">
    <w:name w:val="table of figures"/>
    <w:basedOn w:val="a1"/>
    <w:next w:val="a1"/>
    <w:uiPriority w:val="99"/>
    <w:unhideWhenUsed/>
    <w:qFormat/>
    <w:rPr>
      <w:color w:val="595959"/>
    </w:rPr>
  </w:style>
  <w:style w:type="paragraph" w:styleId="24">
    <w:name w:val="toc 2"/>
    <w:basedOn w:val="a1"/>
    <w:next w:val="a1"/>
    <w:uiPriority w:val="39"/>
    <w:unhideWhenUsed/>
    <w:qFormat/>
    <w:pPr>
      <w:spacing w:after="100"/>
      <w:ind w:left="220"/>
    </w:pPr>
    <w:rPr>
      <w:color w:val="595959"/>
    </w:rPr>
  </w:style>
  <w:style w:type="paragraph" w:styleId="91">
    <w:name w:val="toc 9"/>
    <w:basedOn w:val="a1"/>
    <w:next w:val="a1"/>
    <w:uiPriority w:val="39"/>
    <w:unhideWhenUsed/>
    <w:qFormat/>
    <w:pPr>
      <w:spacing w:after="100"/>
      <w:ind w:left="1760"/>
    </w:pPr>
    <w:rPr>
      <w:color w:val="595959"/>
    </w:rPr>
  </w:style>
  <w:style w:type="paragraph" w:styleId="25">
    <w:name w:val="Body Text 2"/>
    <w:basedOn w:val="a1"/>
    <w:link w:val="2Char1"/>
    <w:uiPriority w:val="99"/>
    <w:unhideWhenUsed/>
    <w:qFormat/>
    <w:pPr>
      <w:spacing w:after="120" w:line="480" w:lineRule="auto"/>
    </w:pPr>
    <w:rPr>
      <w:color w:val="595959"/>
    </w:rPr>
  </w:style>
  <w:style w:type="paragraph" w:styleId="45">
    <w:name w:val="List 4"/>
    <w:basedOn w:val="a1"/>
    <w:uiPriority w:val="99"/>
    <w:unhideWhenUsed/>
    <w:qFormat/>
    <w:pPr>
      <w:ind w:left="1440" w:hanging="360"/>
      <w:contextualSpacing/>
    </w:pPr>
    <w:rPr>
      <w:color w:val="595959"/>
    </w:rPr>
  </w:style>
  <w:style w:type="paragraph" w:styleId="26">
    <w:name w:val="List Continue 2"/>
    <w:basedOn w:val="a1"/>
    <w:uiPriority w:val="99"/>
    <w:unhideWhenUsed/>
    <w:qFormat/>
    <w:pPr>
      <w:spacing w:after="120"/>
      <w:ind w:left="720"/>
      <w:contextualSpacing/>
    </w:pPr>
    <w:rPr>
      <w:color w:val="595959"/>
    </w:rPr>
  </w:style>
  <w:style w:type="paragraph" w:styleId="HTML0">
    <w:name w:val="HTML Preformatted"/>
    <w:basedOn w:val="a1"/>
    <w:link w:val="HTMLChar0"/>
    <w:uiPriority w:val="99"/>
    <w:unhideWhenUsed/>
    <w:qFormat/>
    <w:rPr>
      <w:rFonts w:ascii="Consolas" w:eastAsia="Times New Roman" w:hAnsi="Consolas" w:cs="Consolas"/>
      <w:color w:val="595959"/>
    </w:rPr>
  </w:style>
  <w:style w:type="paragraph" w:styleId="afb">
    <w:name w:val="Normal (Web)"/>
    <w:basedOn w:val="a1"/>
    <w:uiPriority w:val="99"/>
    <w:qFormat/>
    <w:pPr>
      <w:widowControl w:val="0"/>
      <w:spacing w:beforeAutospacing="1" w:afterAutospacing="1"/>
    </w:pPr>
    <w:rPr>
      <w:rFonts w:asciiTheme="minorHAnsi" w:eastAsiaTheme="minorEastAsia" w:hAnsiTheme="minorHAnsi"/>
      <w:kern w:val="0"/>
      <w:sz w:val="24"/>
      <w:szCs w:val="24"/>
      <w:lang w:val="en-US"/>
    </w:rPr>
  </w:style>
  <w:style w:type="paragraph" w:styleId="37">
    <w:name w:val="List Continue 3"/>
    <w:basedOn w:val="a1"/>
    <w:uiPriority w:val="99"/>
    <w:unhideWhenUsed/>
    <w:qFormat/>
    <w:pPr>
      <w:spacing w:after="120"/>
      <w:ind w:left="1080"/>
      <w:contextualSpacing/>
    </w:pPr>
    <w:rPr>
      <w:color w:val="595959"/>
    </w:rPr>
  </w:style>
  <w:style w:type="paragraph" w:styleId="27">
    <w:name w:val="index 2"/>
    <w:basedOn w:val="a1"/>
    <w:next w:val="a1"/>
    <w:uiPriority w:val="99"/>
    <w:unhideWhenUsed/>
    <w:qFormat/>
    <w:pPr>
      <w:ind w:left="440" w:hanging="220"/>
    </w:pPr>
    <w:rPr>
      <w:color w:val="595959"/>
    </w:rPr>
  </w:style>
  <w:style w:type="paragraph" w:styleId="afc">
    <w:name w:val="Title"/>
    <w:basedOn w:val="a1"/>
    <w:next w:val="a1"/>
    <w:link w:val="Charf"/>
    <w:uiPriority w:val="19"/>
    <w:unhideWhenUsed/>
    <w:qFormat/>
    <w:pPr>
      <w:pBdr>
        <w:top w:val="single" w:sz="4" w:space="16" w:color="7E97AD"/>
        <w:left w:val="single" w:sz="4" w:space="20" w:color="7E97AD"/>
        <w:bottom w:val="single" w:sz="4" w:space="16" w:color="7E97AD"/>
        <w:right w:val="single" w:sz="4" w:space="20" w:color="7E97AD"/>
      </w:pBdr>
      <w:shd w:val="clear" w:color="auto" w:fill="7E97AD"/>
      <w:spacing w:after="240" w:line="204" w:lineRule="auto"/>
      <w:ind w:left="432" w:right="432"/>
    </w:pPr>
    <w:rPr>
      <w:rFonts w:ascii="Calibri" w:eastAsia="宋体" w:hAnsi="Calibri" w:cs="Arial"/>
      <w:caps/>
      <w:color w:val="FFFFFF"/>
      <w:kern w:val="28"/>
      <w:sz w:val="72"/>
    </w:rPr>
  </w:style>
  <w:style w:type="paragraph" w:styleId="afd">
    <w:name w:val="annotation subject"/>
    <w:basedOn w:val="aa"/>
    <w:next w:val="aa"/>
    <w:link w:val="Charf0"/>
    <w:unhideWhenUsed/>
    <w:qFormat/>
    <w:rPr>
      <w:b/>
      <w:bCs/>
    </w:rPr>
  </w:style>
  <w:style w:type="table" w:styleId="afe">
    <w:name w:val="Table Grid"/>
    <w:basedOn w:val="a3"/>
    <w:uiPriority w:val="59"/>
    <w:qFormat/>
    <w:rPr>
      <w:rFonts w:ascii="Cambria" w:eastAsia="黑体"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
    <w:name w:val="Table Theme"/>
    <w:basedOn w:val="a3"/>
    <w:uiPriority w:val="99"/>
    <w:unhideWhenUsed/>
    <w:qFormat/>
    <w:pPr>
      <w:spacing w:line="300" w:lineRule="auto"/>
    </w:pPr>
    <w:rPr>
      <w:rFonts w:ascii="Cambria" w:eastAsia="黑体"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4">
    <w:name w:val="Table Colorful 1"/>
    <w:basedOn w:val="a3"/>
    <w:uiPriority w:val="99"/>
    <w:unhideWhenUsed/>
    <w:qFormat/>
    <w:pPr>
      <w:spacing w:line="300" w:lineRule="auto"/>
    </w:pPr>
    <w:rPr>
      <w:rFonts w:ascii="Cambria" w:eastAsia="黑体" w:hAnsi="Cambria"/>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op w:val="nil"/>
          <w:left w:val="nil"/>
          <w:bottom w:val="nil"/>
          <w:right w:val="nil"/>
          <w:insideH w:val="nil"/>
          <w:insideV w:val="nil"/>
          <w:tl2br w:val="nil"/>
          <w:tr2bl w:val="nil"/>
        </w:tcBorders>
        <w:shd w:val="solid" w:color="000000" w:fill="FFFFFF"/>
      </w:tcPr>
    </w:tblStylePr>
    <w:tblStylePr w:type="firstCol">
      <w:rPr>
        <w:rFonts w:cs="Times New Roman"/>
        <w:b/>
        <w:bCs/>
        <w:i/>
        <w:iCs/>
      </w:rPr>
      <w:tblPr/>
      <w:tcPr>
        <w:tcBorders>
          <w:top w:val="nil"/>
          <w:left w:val="nil"/>
          <w:bottom w:val="nil"/>
          <w:right w:val="nil"/>
          <w:insideH w:val="nil"/>
          <w:insideV w:val="nil"/>
          <w:tl2br w:val="nil"/>
          <w:tr2bl w:val="nil"/>
        </w:tcBorders>
        <w:shd w:val="solid" w:color="000080" w:fill="FFFFFF"/>
      </w:tcPr>
    </w:tblStylePr>
    <w:tblStylePr w:type="nwCell">
      <w:rPr>
        <w:rFonts w:cs="Times New Roman"/>
      </w:rPr>
      <w:tblPr/>
      <w:tcPr>
        <w:tcBorders>
          <w:top w:val="nil"/>
          <w:left w:val="nil"/>
          <w:bottom w:val="nil"/>
          <w:right w:val="nil"/>
          <w:insideH w:val="nil"/>
          <w:insideV w:val="nil"/>
          <w:tl2br w:val="nil"/>
          <w:tr2bl w:val="nil"/>
        </w:tcBorders>
        <w:shd w:val="solid" w:color="000000" w:fill="FFFFFF"/>
      </w:tcPr>
    </w:tblStylePr>
    <w:tblStylePr w:type="swCell">
      <w:rPr>
        <w:rFonts w:cs="Times New Roman"/>
        <w:b/>
        <w:bCs/>
        <w:i w:val="0"/>
        <w:iCs w:val="0"/>
      </w:rPr>
      <w:tblPr/>
      <w:tcPr>
        <w:tcBorders>
          <w:top w:val="nil"/>
          <w:left w:val="nil"/>
          <w:bottom w:val="nil"/>
          <w:right w:val="nil"/>
          <w:insideH w:val="nil"/>
          <w:insideV w:val="nil"/>
          <w:tl2br w:val="nil"/>
          <w:tr2bl w:val="nil"/>
        </w:tcBorders>
      </w:tcPr>
    </w:tblStylePr>
  </w:style>
  <w:style w:type="table" w:styleId="28">
    <w:name w:val="Table Colorful 2"/>
    <w:basedOn w:val="a3"/>
    <w:uiPriority w:val="99"/>
    <w:unhideWhenUsed/>
    <w:qFormat/>
    <w:pPr>
      <w:spacing w:line="300" w:lineRule="auto"/>
    </w:pPr>
    <w:rPr>
      <w:rFonts w:ascii="Cambria" w:eastAsia="黑体" w:hAnsi="Cambri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top w:val="nil"/>
          <w:left w:val="nil"/>
          <w:bottom w:val="single" w:sz="12" w:space="0" w:color="000000"/>
          <w:right w:val="nil"/>
          <w:insideH w:val="nil"/>
          <w:insideV w:val="nil"/>
          <w:tl2br w:val="nil"/>
          <w:tr2bl w:val="nil"/>
        </w:tcBorders>
        <w:shd w:val="solid" w:color="800000" w:fill="FFFFFF"/>
      </w:tcPr>
    </w:tblStylePr>
    <w:tblStylePr w:type="firstCol">
      <w:rPr>
        <w:rFonts w:cs="Times New Roman"/>
        <w:b/>
        <w:bCs/>
        <w:i/>
        <w:iCs/>
      </w:rPr>
      <w:tblPr/>
      <w:tcPr>
        <w:tcBorders>
          <w:top w:val="nil"/>
          <w:left w:val="nil"/>
          <w:bottom w:val="nil"/>
          <w:right w:val="nil"/>
          <w:insideH w:val="nil"/>
          <w:insideV w:val="nil"/>
          <w:tl2br w:val="nil"/>
          <w:tr2bl w:val="nil"/>
        </w:tcBorders>
      </w:tcPr>
    </w:tblStylePr>
    <w:tblStylePr w:type="lastCol">
      <w:rPr>
        <w:rFonts w:cs="Times New Roman"/>
      </w:rPr>
      <w:tblPr/>
      <w:tcPr>
        <w:tcBorders>
          <w:top w:val="nil"/>
          <w:left w:val="nil"/>
          <w:bottom w:val="nil"/>
          <w:right w:val="nil"/>
          <w:insideH w:val="nil"/>
          <w:insideV w:val="nil"/>
          <w:tl2br w:val="nil"/>
          <w:tr2bl w:val="nil"/>
        </w:tcBorders>
        <w:shd w:val="solid" w:color="C0C0C0" w:fill="FFFFFF"/>
      </w:tcPr>
    </w:tblStylePr>
    <w:tblStylePr w:type="swCell">
      <w:rPr>
        <w:rFonts w:cs="Times New Roman"/>
        <w:b/>
        <w:bCs/>
        <w:i w:val="0"/>
        <w:iCs w:val="0"/>
      </w:rPr>
      <w:tblPr/>
      <w:tcPr>
        <w:tcBorders>
          <w:top w:val="nil"/>
          <w:left w:val="nil"/>
          <w:bottom w:val="nil"/>
          <w:right w:val="nil"/>
          <w:insideH w:val="nil"/>
          <w:insideV w:val="nil"/>
          <w:tl2br w:val="nil"/>
          <w:tr2bl w:val="nil"/>
        </w:tcBorders>
      </w:tcPr>
    </w:tblStylePr>
  </w:style>
  <w:style w:type="table" w:styleId="38">
    <w:name w:val="Table Colorful 3"/>
    <w:basedOn w:val="a3"/>
    <w:uiPriority w:val="99"/>
    <w:unhideWhenUsed/>
    <w:qFormat/>
    <w:pPr>
      <w:spacing w:line="300" w:lineRule="auto"/>
    </w:pPr>
    <w:rPr>
      <w:rFonts w:ascii="Cambria" w:eastAsia="黑体" w:hAnsi="Cambri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top w:val="nil"/>
          <w:left w:val="nil"/>
          <w:bottom w:val="single" w:sz="6" w:space="0" w:color="000000"/>
          <w:right w:val="nil"/>
          <w:insideH w:val="nil"/>
          <w:insideV w:val="nil"/>
          <w:tl2br w:val="nil"/>
          <w:tr2bl w:val="nil"/>
        </w:tcBorders>
        <w:shd w:val="solid" w:color="008080" w:fill="FFFFFF"/>
      </w:tcPr>
    </w:tblStylePr>
    <w:tblStylePr w:type="firstCol">
      <w:rPr>
        <w:rFonts w:cs="Times New Roman"/>
      </w:rPr>
      <w:tblPr/>
      <w:tcPr>
        <w:tcBorders>
          <w:top w:val="nil"/>
          <w:left w:val="single" w:sz="36" w:space="0" w:color="000000"/>
          <w:bottom w:val="nil"/>
          <w:right w:val="single" w:sz="6" w:space="0" w:color="000000"/>
          <w:insideH w:val="nil"/>
          <w:insideV w:val="nil"/>
          <w:tl2br w:val="nil"/>
          <w:tr2bl w:val="nil"/>
        </w:tcBorders>
        <w:shd w:val="solid" w:color="008080" w:fill="FFFFFF"/>
      </w:tcPr>
    </w:tblStylePr>
    <w:tblStylePr w:type="nwCell">
      <w:rPr>
        <w:rFonts w:cs="Times New Roman"/>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aff0">
    <w:name w:val="Table Elegant"/>
    <w:basedOn w:val="a3"/>
    <w:uiPriority w:val="99"/>
    <w:unhideWhenUsed/>
    <w:qFormat/>
    <w:pPr>
      <w:spacing w:line="300" w:lineRule="auto"/>
    </w:pPr>
    <w:rPr>
      <w:rFonts w:ascii="Cambria" w:eastAsia="黑体" w:hAnsi="Cambri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op w:val="nil"/>
          <w:left w:val="nil"/>
          <w:bottom w:val="nil"/>
          <w:right w:val="nil"/>
          <w:insideH w:val="nil"/>
          <w:insideV w:val="nil"/>
          <w:tl2br w:val="nil"/>
          <w:tr2bl w:val="nil"/>
        </w:tcBorders>
      </w:tcPr>
    </w:tblStylePr>
  </w:style>
  <w:style w:type="table" w:styleId="15">
    <w:name w:val="Table Classic 1"/>
    <w:basedOn w:val="a3"/>
    <w:uiPriority w:val="99"/>
    <w:unhideWhenUsed/>
    <w:qFormat/>
    <w:pPr>
      <w:spacing w:line="300" w:lineRule="auto"/>
    </w:pPr>
    <w:rPr>
      <w:rFonts w:ascii="Cambria" w:eastAsia="黑体" w:hAnsi="Cambria"/>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top w:val="nil"/>
          <w:left w:val="nil"/>
          <w:bottom w:val="single" w:sz="6" w:space="0" w:color="000000"/>
          <w:right w:val="nil"/>
          <w:insideH w:val="nil"/>
          <w:insideV w:val="nil"/>
          <w:tl2br w:val="nil"/>
          <w:tr2bl w:val="nil"/>
        </w:tcBorders>
      </w:tcPr>
    </w:tblStylePr>
    <w:tblStylePr w:type="lastRow">
      <w:rPr>
        <w:rFonts w:cs="Times New Roman"/>
        <w:color w:val="auto"/>
      </w:rPr>
      <w:tblPr/>
      <w:tcPr>
        <w:tcBorders>
          <w:top w:val="single" w:sz="6" w:space="0" w:color="000000"/>
          <w:left w:val="nil"/>
          <w:bottom w:val="nil"/>
          <w:right w:val="nil"/>
          <w:insideH w:val="nil"/>
          <w:insideV w:val="nil"/>
          <w:tl2br w:val="nil"/>
          <w:tr2bl w:val="nil"/>
        </w:tcBorders>
      </w:tcPr>
    </w:tblStylePr>
    <w:tblStylePr w:type="firstCol">
      <w:rPr>
        <w:rFonts w:cs="Times New Roman"/>
      </w:rPr>
      <w:tblPr/>
      <w:tcPr>
        <w:tcBorders>
          <w:top w:val="nil"/>
          <w:left w:val="nil"/>
          <w:bottom w:val="nil"/>
          <w:right w:val="single" w:sz="6" w:space="0" w:color="000000"/>
          <w:insideH w:val="nil"/>
          <w:insideV w:val="nil"/>
          <w:tl2br w:val="nil"/>
          <w:tr2bl w:val="nil"/>
        </w:tcBorders>
      </w:tcPr>
    </w:tblStylePr>
    <w:tblStylePr w:type="neCell">
      <w:rPr>
        <w:rFonts w:cs="Times New Roman"/>
        <w:b/>
        <w:bCs/>
        <w:i w:val="0"/>
        <w:iCs w:val="0"/>
      </w:rPr>
      <w:tblPr/>
      <w:tcPr>
        <w:tcBorders>
          <w:top w:val="nil"/>
          <w:left w:val="nil"/>
          <w:bottom w:val="nil"/>
          <w:right w:val="nil"/>
          <w:insideH w:val="nil"/>
          <w:insideV w:val="nil"/>
          <w:tl2br w:val="nil"/>
          <w:tr2bl w:val="nil"/>
        </w:tcBorders>
      </w:tcPr>
    </w:tblStylePr>
    <w:tblStylePr w:type="swCell">
      <w:rPr>
        <w:rFonts w:cs="Times New Roman"/>
        <w:b/>
        <w:bCs/>
      </w:rPr>
      <w:tblPr/>
      <w:tcPr>
        <w:tcBorders>
          <w:top w:val="nil"/>
          <w:left w:val="nil"/>
          <w:bottom w:val="nil"/>
          <w:right w:val="nil"/>
          <w:insideH w:val="nil"/>
          <w:insideV w:val="nil"/>
          <w:tl2br w:val="nil"/>
          <w:tr2bl w:val="nil"/>
        </w:tcBorders>
      </w:tcPr>
    </w:tblStylePr>
  </w:style>
  <w:style w:type="table" w:styleId="29">
    <w:name w:val="Table Classic 2"/>
    <w:basedOn w:val="a3"/>
    <w:uiPriority w:val="99"/>
    <w:unhideWhenUsed/>
    <w:qFormat/>
    <w:pPr>
      <w:spacing w:line="300" w:lineRule="auto"/>
    </w:pPr>
    <w:rPr>
      <w:rFonts w:ascii="Cambria" w:eastAsia="黑体" w:hAnsi="Cambria"/>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top w:val="nil"/>
          <w:left w:val="nil"/>
          <w:bottom w:val="single" w:sz="6" w:space="0" w:color="000000"/>
          <w:right w:val="nil"/>
          <w:insideH w:val="nil"/>
          <w:insideV w:val="nil"/>
          <w:tl2br w:val="nil"/>
          <w:tr2bl w:val="nil"/>
        </w:tcBorders>
        <w:shd w:val="solid" w:color="800080" w:fill="FFFFFF"/>
      </w:tcPr>
    </w:tblStylePr>
    <w:tblStylePr w:type="lastRow">
      <w:rPr>
        <w:rFonts w:cs="Times New Roman"/>
      </w:rPr>
      <w:tblPr/>
      <w:tcPr>
        <w:tcBorders>
          <w:top w:val="single" w:sz="6" w:space="0" w:color="000000"/>
          <w:left w:val="nil"/>
          <w:bottom w:val="nil"/>
          <w:right w:val="nil"/>
          <w:insideH w:val="nil"/>
          <w:insideV w:val="nil"/>
          <w:tl2br w:val="nil"/>
          <w:tr2bl w:val="nil"/>
        </w:tcBorders>
      </w:tcPr>
    </w:tblStylePr>
    <w:tblStylePr w:type="firstCol">
      <w:rPr>
        <w:rFonts w:cs="Times New Roman"/>
        <w:b/>
        <w:bCs/>
      </w:rPr>
      <w:tblPr/>
      <w:tcPr>
        <w:tcBorders>
          <w:top w:val="nil"/>
          <w:left w:val="nil"/>
          <w:bottom w:val="nil"/>
          <w:right w:val="nil"/>
          <w:insideH w:val="nil"/>
          <w:insideV w:val="nil"/>
          <w:tl2br w:val="nil"/>
          <w:tr2bl w:val="nil"/>
        </w:tcBorders>
        <w:shd w:val="solid" w:color="C0C0C0" w:fill="FFFFFF"/>
      </w:tcPr>
    </w:tblStylePr>
    <w:tblStylePr w:type="neCell">
      <w:rPr>
        <w:rFonts w:cs="Times New Roman"/>
        <w:b/>
        <w:b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nil"/>
          <w:tr2bl w:val="nil"/>
        </w:tcBorders>
        <w:shd w:val="solid" w:color="800080" w:fill="FFFFFF"/>
      </w:tcPr>
    </w:tblStylePr>
    <w:tblStylePr w:type="swCell">
      <w:rPr>
        <w:rFonts w:cs="Times New Roman"/>
        <w:color w:val="000080"/>
      </w:rPr>
      <w:tblPr/>
      <w:tcPr>
        <w:tcBorders>
          <w:top w:val="nil"/>
          <w:left w:val="nil"/>
          <w:bottom w:val="nil"/>
          <w:right w:val="nil"/>
          <w:insideH w:val="nil"/>
          <w:insideV w:val="nil"/>
          <w:tl2br w:val="nil"/>
          <w:tr2bl w:val="nil"/>
        </w:tcBorders>
      </w:tcPr>
    </w:tblStylePr>
  </w:style>
  <w:style w:type="table" w:styleId="39">
    <w:name w:val="Table Classic 3"/>
    <w:basedOn w:val="a3"/>
    <w:uiPriority w:val="99"/>
    <w:unhideWhenUsed/>
    <w:qFormat/>
    <w:pPr>
      <w:spacing w:line="300" w:lineRule="auto"/>
    </w:pPr>
    <w:rPr>
      <w:rFonts w:ascii="Cambria" w:eastAsia="黑体" w:hAnsi="Cambria"/>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top w:val="nil"/>
          <w:left w:val="nil"/>
          <w:bottom w:val="single" w:sz="6" w:space="0" w:color="000000"/>
          <w:right w:val="nil"/>
          <w:insideH w:val="nil"/>
          <w:insideV w:val="nil"/>
          <w:tl2br w:val="nil"/>
          <w:tr2bl w:val="nil"/>
        </w:tcBorders>
        <w:shd w:val="solid" w:color="000080" w:fill="FFFFFF"/>
      </w:tcPr>
    </w:tblStylePr>
    <w:tblStylePr w:type="lastRow">
      <w:rPr>
        <w:rFonts w:cs="Times New Roman"/>
        <w:color w:val="000080"/>
      </w:rPr>
      <w:tblPr/>
      <w:tcPr>
        <w:tcBorders>
          <w:top w:val="single" w:sz="12" w:space="0" w:color="000000"/>
          <w:left w:val="nil"/>
          <w:bottom w:val="nil"/>
          <w:right w:val="nil"/>
          <w:insideH w:val="nil"/>
          <w:insideV w:val="nil"/>
          <w:tl2br w:val="nil"/>
          <w:tr2bl w:val="nil"/>
        </w:tcBorders>
        <w:shd w:val="solid" w:color="FFFFFF" w:fill="FFFFFF"/>
      </w:tcPr>
    </w:tblStylePr>
    <w:tblStylePr w:type="firstCol">
      <w:rPr>
        <w:rFonts w:cs="Times New Roman"/>
        <w:b/>
        <w:bCs/>
        <w:color w:val="000000"/>
      </w:rPr>
      <w:tblPr/>
      <w:tcPr>
        <w:tcBorders>
          <w:top w:val="nil"/>
          <w:left w:val="nil"/>
          <w:bottom w:val="nil"/>
          <w:right w:val="nil"/>
          <w:insideH w:val="nil"/>
          <w:insideV w:val="nil"/>
          <w:tl2br w:val="nil"/>
          <w:tr2bl w:val="nil"/>
        </w:tcBorders>
      </w:tcPr>
    </w:tblStylePr>
  </w:style>
  <w:style w:type="table" w:styleId="46">
    <w:name w:val="Table Classic 4"/>
    <w:basedOn w:val="a3"/>
    <w:uiPriority w:val="99"/>
    <w:unhideWhenUsed/>
    <w:qFormat/>
    <w:pPr>
      <w:spacing w:line="300" w:lineRule="auto"/>
    </w:pPr>
    <w:rPr>
      <w:rFonts w:ascii="Cambria" w:eastAsia="黑体" w:hAnsi="Cambri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top w:val="nil"/>
          <w:left w:val="nil"/>
          <w:bottom w:val="single" w:sz="6" w:space="0" w:color="000000"/>
          <w:right w:val="nil"/>
          <w:insideH w:val="nil"/>
          <w:insideV w:val="nil"/>
          <w:tl2br w:val="nil"/>
          <w:tr2bl w:val="nil"/>
        </w:tcBorders>
        <w:shd w:val="pct50" w:color="000080" w:fill="FFFFFF"/>
      </w:tcPr>
    </w:tblStylePr>
    <w:tblStylePr w:type="lastRow">
      <w:rPr>
        <w:rFonts w:cs="Times New Roman"/>
        <w:color w:val="000080"/>
      </w:rPr>
      <w:tblPr/>
      <w:tcPr>
        <w:tcBorders>
          <w:top w:val="nil"/>
          <w:left w:val="nil"/>
          <w:bottom w:val="single" w:sz="6" w:space="0" w:color="000000"/>
          <w:right w:val="nil"/>
          <w:insideH w:val="nil"/>
          <w:insideV w:val="nil"/>
          <w:tl2br w:val="nil"/>
          <w:tr2bl w:val="nil"/>
        </w:tcBorders>
        <w:shd w:val="pct50" w:color="000000" w:fill="FFFFFF"/>
      </w:tcPr>
    </w:tblStylePr>
    <w:tblStylePr w:type="firstCol">
      <w:rPr>
        <w:rFonts w:cs="Times New Roman"/>
        <w:b/>
        <w:bCs/>
      </w:rPr>
      <w:tblPr/>
      <w:tcPr>
        <w:tcBorders>
          <w:top w:val="nil"/>
          <w:left w:val="nil"/>
          <w:bottom w:val="nil"/>
          <w:right w:val="nil"/>
          <w:insideH w:val="nil"/>
          <w:insideV w:val="nil"/>
          <w:tl2br w:val="nil"/>
          <w:tr2bl w:val="nil"/>
        </w:tcBorders>
      </w:tcPr>
    </w:tblStylePr>
    <w:tblStylePr w:type="nwCell">
      <w:rPr>
        <w:rFonts w:cs="Times New Roman"/>
        <w:b/>
        <w:bCs/>
      </w:rPr>
      <w:tblPr/>
      <w:tcPr>
        <w:tcBorders>
          <w:top w:val="nil"/>
          <w:left w:val="nil"/>
          <w:bottom w:val="nil"/>
          <w:right w:val="nil"/>
          <w:insideH w:val="nil"/>
          <w:insideV w:val="nil"/>
          <w:tl2br w:val="nil"/>
          <w:tr2bl w:val="nil"/>
        </w:tcBorders>
      </w:tcPr>
    </w:tblStylePr>
    <w:tblStylePr w:type="swCell">
      <w:rPr>
        <w:rFonts w:cs="Times New Roman"/>
        <w:color w:val="000080"/>
      </w:rPr>
      <w:tblPr/>
      <w:tcPr>
        <w:tcBorders>
          <w:top w:val="nil"/>
          <w:left w:val="nil"/>
          <w:bottom w:val="nil"/>
          <w:right w:val="nil"/>
          <w:insideH w:val="nil"/>
          <w:insideV w:val="nil"/>
          <w:tl2br w:val="nil"/>
          <w:tr2bl w:val="nil"/>
        </w:tcBorders>
      </w:tcPr>
    </w:tblStylePr>
  </w:style>
  <w:style w:type="table" w:styleId="16">
    <w:name w:val="Table Simple 1"/>
    <w:basedOn w:val="a3"/>
    <w:uiPriority w:val="99"/>
    <w:unhideWhenUsed/>
    <w:qFormat/>
    <w:pPr>
      <w:spacing w:line="300" w:lineRule="auto"/>
    </w:pPr>
    <w:rPr>
      <w:rFonts w:ascii="Cambria" w:eastAsia="黑体" w:hAnsi="Cambria"/>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top w:val="nil"/>
          <w:left w:val="nil"/>
          <w:bottom w:val="single" w:sz="6" w:space="0" w:color="008000"/>
          <w:right w:val="nil"/>
          <w:insideH w:val="nil"/>
          <w:insideV w:val="nil"/>
          <w:tl2br w:val="nil"/>
          <w:tr2bl w:val="nil"/>
        </w:tcBorders>
      </w:tcPr>
    </w:tblStylePr>
    <w:tblStylePr w:type="lastRow">
      <w:rPr>
        <w:rFonts w:cs="Times New Roman"/>
      </w:rPr>
      <w:tblPr/>
      <w:tcPr>
        <w:tcBorders>
          <w:top w:val="single" w:sz="6" w:space="0" w:color="008000"/>
          <w:left w:val="nil"/>
          <w:bottom w:val="nil"/>
          <w:right w:val="nil"/>
          <w:insideH w:val="nil"/>
          <w:insideV w:val="nil"/>
          <w:tl2br w:val="nil"/>
          <w:tr2bl w:val="nil"/>
        </w:tcBorders>
      </w:tcPr>
    </w:tblStylePr>
  </w:style>
  <w:style w:type="table" w:styleId="2a">
    <w:name w:val="Table Simple 2"/>
    <w:basedOn w:val="a3"/>
    <w:uiPriority w:val="99"/>
    <w:unhideWhenUsed/>
    <w:qFormat/>
    <w:pPr>
      <w:spacing w:line="300" w:lineRule="auto"/>
    </w:pPr>
    <w:rPr>
      <w:rFonts w:ascii="Cambria" w:eastAsia="黑体" w:hAnsi="Cambria"/>
    </w:rPr>
    <w:tblPr>
      <w:tblInd w:w="0" w:type="dxa"/>
      <w:tblCellMar>
        <w:top w:w="0" w:type="dxa"/>
        <w:left w:w="108" w:type="dxa"/>
        <w:bottom w:w="0" w:type="dxa"/>
        <w:right w:w="108" w:type="dxa"/>
      </w:tblCellMar>
    </w:tblPr>
    <w:tblStylePr w:type="firstRow">
      <w:rPr>
        <w:rFonts w:cs="Times New Roman"/>
        <w:b/>
        <w:bCs/>
      </w:rPr>
      <w:tblPr/>
      <w:tcPr>
        <w:tcBorders>
          <w:top w:val="nil"/>
          <w:left w:val="nil"/>
          <w:bottom w:val="single" w:sz="12" w:space="0" w:color="000000"/>
          <w:right w:val="nil"/>
          <w:insideH w:val="nil"/>
          <w:insideV w:val="nil"/>
          <w:tl2br w:val="nil"/>
          <w:tr2bl w:val="nil"/>
        </w:tcBorders>
      </w:tcPr>
    </w:tblStylePr>
    <w:tblStylePr w:type="lastRow">
      <w:rPr>
        <w:rFonts w:cs="Times New Roman"/>
        <w:b/>
        <w:bCs/>
        <w:color w:val="auto"/>
      </w:rPr>
      <w:tblPr/>
      <w:tcPr>
        <w:tcBorders>
          <w:top w:val="single" w:sz="6" w:space="0" w:color="000000"/>
          <w:left w:val="nil"/>
          <w:bottom w:val="nil"/>
          <w:right w:val="nil"/>
          <w:insideH w:val="nil"/>
          <w:insideV w:val="nil"/>
          <w:tl2br w:val="nil"/>
          <w:tr2bl w:val="nil"/>
        </w:tcBorders>
      </w:tcPr>
    </w:tblStylePr>
    <w:tblStylePr w:type="firstCol">
      <w:rPr>
        <w:rFonts w:cs="Times New Roman"/>
        <w:b/>
        <w:bCs/>
      </w:rPr>
      <w:tblPr/>
      <w:tcPr>
        <w:tcBorders>
          <w:top w:val="nil"/>
          <w:left w:val="nil"/>
          <w:bottom w:val="nil"/>
          <w:right w:val="single" w:sz="12" w:space="0" w:color="000000"/>
          <w:insideH w:val="nil"/>
          <w:insideV w:val="nil"/>
          <w:tl2br w:val="nil"/>
          <w:tr2bl w:val="nil"/>
        </w:tcBorders>
      </w:tcPr>
    </w:tblStylePr>
    <w:tblStylePr w:type="lastCol">
      <w:rPr>
        <w:rFonts w:cs="Times New Roman"/>
        <w:b/>
        <w:bCs/>
      </w:rPr>
      <w:tblPr/>
      <w:tcPr>
        <w:tcBorders>
          <w:top w:val="nil"/>
          <w:left w:val="single" w:sz="6" w:space="0" w:color="000000"/>
          <w:bottom w:val="nil"/>
          <w:right w:val="nil"/>
          <w:insideH w:val="nil"/>
          <w:insideV w:val="nil"/>
          <w:tl2br w:val="nil"/>
          <w:tr2bl w:val="nil"/>
        </w:tcBorders>
      </w:tcPr>
    </w:tblStylePr>
    <w:tblStylePr w:type="neCell">
      <w:rPr>
        <w:rFonts w:cs="Times New Roman"/>
        <w:b/>
        <w:bCs/>
      </w:rPr>
      <w:tblPr/>
      <w:tcPr>
        <w:tcBorders>
          <w:top w:val="nil"/>
          <w:left w:val="nil"/>
          <w:bottom w:val="nil"/>
          <w:right w:val="nil"/>
          <w:insideH w:val="nil"/>
          <w:insideV w:val="nil"/>
          <w:tl2br w:val="nil"/>
          <w:tr2bl w:val="nil"/>
        </w:tcBorders>
      </w:tcPr>
    </w:tblStylePr>
    <w:tblStylePr w:type="swCell">
      <w:rPr>
        <w:rFonts w:cs="Times New Roman"/>
        <w:b/>
        <w:bCs/>
      </w:rPr>
      <w:tblPr/>
      <w:tcPr>
        <w:tcBorders>
          <w:top w:val="nil"/>
          <w:left w:val="nil"/>
          <w:bottom w:val="nil"/>
          <w:right w:val="nil"/>
          <w:insideH w:val="nil"/>
          <w:insideV w:val="nil"/>
          <w:tl2br w:val="nil"/>
          <w:tr2bl w:val="nil"/>
        </w:tcBorders>
      </w:tcPr>
    </w:tblStylePr>
  </w:style>
  <w:style w:type="table" w:styleId="3a">
    <w:name w:val="Table Simple 3"/>
    <w:basedOn w:val="a3"/>
    <w:uiPriority w:val="99"/>
    <w:unhideWhenUsed/>
    <w:qFormat/>
    <w:pPr>
      <w:spacing w:line="300" w:lineRule="auto"/>
    </w:pPr>
    <w:rPr>
      <w:rFonts w:ascii="Cambria" w:eastAsia="黑体" w:hAnsi="Cambri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17">
    <w:name w:val="Table Subtle 1"/>
    <w:basedOn w:val="a3"/>
    <w:uiPriority w:val="99"/>
    <w:unhideWhenUsed/>
    <w:qFormat/>
    <w:pPr>
      <w:spacing w:line="300" w:lineRule="auto"/>
    </w:pPr>
    <w:rPr>
      <w:rFonts w:ascii="Cambria" w:eastAsia="黑体" w:hAnsi="Cambria"/>
    </w:rPr>
    <w:tblPr>
      <w:tblInd w:w="0" w:type="dxa"/>
      <w:tblCellMar>
        <w:top w:w="0" w:type="dxa"/>
        <w:left w:w="108" w:type="dxa"/>
        <w:bottom w:w="0" w:type="dxa"/>
        <w:right w:w="108" w:type="dxa"/>
      </w:tblCellMar>
    </w:tblPr>
    <w:tblStylePr w:type="firstRow">
      <w:rPr>
        <w:rFonts w:cs="Times New Roman"/>
      </w:rPr>
      <w:tblPr/>
      <w:tcPr>
        <w:tcBorders>
          <w:top w:val="single" w:sz="6" w:space="0" w:color="000000"/>
          <w:left w:val="nil"/>
          <w:bottom w:val="single" w:sz="12" w:space="0" w:color="000000"/>
          <w:right w:val="nil"/>
          <w:insideH w:val="nil"/>
          <w:insideV w:val="nil"/>
          <w:tl2br w:val="nil"/>
          <w:tr2bl w:val="nil"/>
        </w:tcBorders>
      </w:tcPr>
    </w:tblStylePr>
    <w:tblStylePr w:type="lastRow">
      <w:rPr>
        <w:rFonts w:cs="Times New Roman"/>
      </w:rPr>
      <w:tblPr/>
      <w:tcPr>
        <w:tcBorders>
          <w:top w:val="single" w:sz="12" w:space="0" w:color="000000"/>
          <w:left w:val="nil"/>
          <w:bottom w:val="nil"/>
          <w:right w:val="nil"/>
          <w:insideH w:val="nil"/>
          <w:insideV w:val="nil"/>
          <w:tl2br w:val="nil"/>
          <w:tr2bl w:val="nil"/>
        </w:tcBorders>
        <w:shd w:val="pct25" w:color="800080" w:fill="FFFFFF"/>
      </w:tcPr>
    </w:tblStylePr>
    <w:tblStylePr w:type="firstCol">
      <w:rPr>
        <w:rFonts w:cs="Times New Roman"/>
      </w:rPr>
      <w:tblPr/>
      <w:tcPr>
        <w:tcBorders>
          <w:top w:val="nil"/>
          <w:left w:val="nil"/>
          <w:bottom w:val="nil"/>
          <w:right w:val="single" w:sz="12" w:space="0" w:color="000000"/>
          <w:insideH w:val="nil"/>
          <w:insideV w:val="nil"/>
          <w:tl2br w:val="nil"/>
          <w:tr2bl w:val="nil"/>
        </w:tcBorders>
      </w:tcPr>
    </w:tblStylePr>
    <w:tblStylePr w:type="lastCol">
      <w:rPr>
        <w:rFonts w:cs="Times New Roman"/>
      </w:rPr>
      <w:tblPr/>
      <w:tcPr>
        <w:tcBorders>
          <w:top w:val="nil"/>
          <w:left w:val="single" w:sz="12" w:space="0" w:color="000000"/>
          <w:bottom w:val="nil"/>
          <w:right w:val="nil"/>
          <w:insideH w:val="nil"/>
          <w:insideV w:val="nil"/>
          <w:tl2br w:val="nil"/>
          <w:tr2bl w:val="nil"/>
        </w:tcBorders>
      </w:tcPr>
    </w:tblStylePr>
    <w:tblStylePr w:type="band1Horz">
      <w:rPr>
        <w:rFonts w:cs="Times New Roman"/>
      </w:rPr>
      <w:tblPr/>
      <w:tcPr>
        <w:tcBorders>
          <w:top w:val="nil"/>
          <w:left w:val="nil"/>
          <w:bottom w:val="single" w:sz="6" w:space="0" w:color="000000"/>
          <w:right w:val="nil"/>
          <w:insideH w:val="nil"/>
          <w:insideV w:val="nil"/>
          <w:tl2br w:val="nil"/>
          <w:tr2bl w:val="nil"/>
        </w:tcBorders>
        <w:shd w:val="pct25" w:color="808000" w:fill="FFFFFF"/>
      </w:tcPr>
    </w:tblStylePr>
    <w:tblStylePr w:type="neCell">
      <w:rPr>
        <w:rFonts w:cs="Times New Roman"/>
        <w:b/>
        <w:bCs/>
      </w:rPr>
      <w:tblPr/>
      <w:tcPr>
        <w:tcBorders>
          <w:top w:val="nil"/>
          <w:left w:val="nil"/>
          <w:bottom w:val="nil"/>
          <w:right w:val="nil"/>
          <w:insideH w:val="nil"/>
          <w:insideV w:val="nil"/>
          <w:tl2br w:val="nil"/>
          <w:tr2bl w:val="nil"/>
        </w:tcBorders>
      </w:tcPr>
    </w:tblStylePr>
    <w:tblStylePr w:type="swCell">
      <w:rPr>
        <w:rFonts w:cs="Times New Roman"/>
        <w:b/>
        <w:bCs/>
      </w:rPr>
      <w:tblPr/>
      <w:tcPr>
        <w:tcBorders>
          <w:top w:val="nil"/>
          <w:left w:val="nil"/>
          <w:bottom w:val="nil"/>
          <w:right w:val="nil"/>
          <w:insideH w:val="nil"/>
          <w:insideV w:val="nil"/>
          <w:tl2br w:val="nil"/>
          <w:tr2bl w:val="nil"/>
        </w:tcBorders>
      </w:tcPr>
    </w:tblStylePr>
  </w:style>
  <w:style w:type="table" w:styleId="2b">
    <w:name w:val="Table Subtle 2"/>
    <w:basedOn w:val="a3"/>
    <w:uiPriority w:val="99"/>
    <w:unhideWhenUsed/>
    <w:qFormat/>
    <w:pPr>
      <w:spacing w:line="300" w:lineRule="auto"/>
    </w:pPr>
    <w:rPr>
      <w:rFonts w:ascii="Cambria" w:eastAsia="黑体" w:hAnsi="Cambri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top w:val="nil"/>
          <w:left w:val="nil"/>
          <w:bottom w:val="single" w:sz="12" w:space="0" w:color="000000"/>
          <w:right w:val="nil"/>
          <w:insideH w:val="nil"/>
          <w:insideV w:val="nil"/>
          <w:tl2br w:val="nil"/>
          <w:tr2bl w:val="nil"/>
        </w:tcBorders>
      </w:tcPr>
    </w:tblStylePr>
    <w:tblStylePr w:type="lastRow">
      <w:rPr>
        <w:rFonts w:cs="Times New Roman"/>
      </w:rPr>
      <w:tblPr/>
      <w:tcPr>
        <w:tcBorders>
          <w:top w:val="single" w:sz="12" w:space="0" w:color="000000"/>
          <w:left w:val="nil"/>
          <w:bottom w:val="nil"/>
          <w:right w:val="nil"/>
          <w:insideH w:val="nil"/>
          <w:insideV w:val="nil"/>
          <w:tl2br w:val="nil"/>
          <w:tr2bl w:val="nil"/>
        </w:tcBorders>
      </w:tcPr>
    </w:tblStylePr>
    <w:tblStylePr w:type="firstCol">
      <w:rPr>
        <w:rFonts w:cs="Times New Roman"/>
      </w:rPr>
      <w:tblPr/>
      <w:tcPr>
        <w:tcBorders>
          <w:top w:val="nil"/>
          <w:left w:val="nil"/>
          <w:bottom w:val="nil"/>
          <w:right w:val="single" w:sz="12" w:space="0" w:color="000000"/>
          <w:insideH w:val="nil"/>
          <w:insideV w:val="nil"/>
          <w:tl2br w:val="nil"/>
          <w:tr2bl w:val="nil"/>
        </w:tcBorders>
        <w:shd w:val="pct25" w:color="008000" w:fill="FFFFFF"/>
      </w:tcPr>
    </w:tblStylePr>
    <w:tblStylePr w:type="lastCol">
      <w:rPr>
        <w:rFonts w:cs="Times New Roman"/>
      </w:rPr>
      <w:tblPr/>
      <w:tcPr>
        <w:tcBorders>
          <w:top w:val="nil"/>
          <w:left w:val="single" w:sz="12" w:space="0" w:color="000000"/>
          <w:bottom w:val="nil"/>
          <w:right w:val="nil"/>
          <w:insideH w:val="nil"/>
          <w:insideV w:val="nil"/>
          <w:tl2br w:val="nil"/>
          <w:tr2bl w:val="nil"/>
        </w:tcBorders>
        <w:shd w:val="pct25" w:color="808000" w:fill="FFFFFF"/>
      </w:tcPr>
    </w:tblStylePr>
    <w:tblStylePr w:type="neCell">
      <w:rPr>
        <w:rFonts w:cs="Times New Roman"/>
        <w:b/>
        <w:bCs/>
      </w:rPr>
      <w:tblPr/>
      <w:tcPr>
        <w:tcBorders>
          <w:top w:val="nil"/>
          <w:left w:val="nil"/>
          <w:bottom w:val="nil"/>
          <w:right w:val="nil"/>
          <w:insideH w:val="nil"/>
          <w:insideV w:val="nil"/>
          <w:tl2br w:val="nil"/>
          <w:tr2bl w:val="nil"/>
        </w:tcBorders>
      </w:tcPr>
    </w:tblStylePr>
    <w:tblStylePr w:type="swCell">
      <w:rPr>
        <w:rFonts w:cs="Times New Roman"/>
        <w:b/>
        <w:bCs/>
      </w:rPr>
      <w:tblPr/>
      <w:tcPr>
        <w:tcBorders>
          <w:top w:val="nil"/>
          <w:left w:val="nil"/>
          <w:bottom w:val="nil"/>
          <w:right w:val="nil"/>
          <w:insideH w:val="nil"/>
          <w:insideV w:val="nil"/>
          <w:tl2br w:val="nil"/>
          <w:tr2bl w:val="nil"/>
        </w:tcBorders>
      </w:tcPr>
    </w:tblStylePr>
  </w:style>
  <w:style w:type="table" w:styleId="18">
    <w:name w:val="Table List 1"/>
    <w:basedOn w:val="a3"/>
    <w:uiPriority w:val="99"/>
    <w:unhideWhenUsed/>
    <w:qFormat/>
    <w:pPr>
      <w:spacing w:line="300" w:lineRule="auto"/>
    </w:pPr>
    <w:rPr>
      <w:rFonts w:ascii="Cambria" w:eastAsia="黑体" w:hAnsi="Cambria"/>
    </w:rPr>
    <w:tblPr>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top w:val="nil"/>
          <w:left w:val="nil"/>
          <w:bottom w:val="single" w:sz="6" w:space="0" w:color="000000"/>
          <w:right w:val="nil"/>
          <w:insideH w:val="nil"/>
          <w:insideV w:val="nil"/>
          <w:tl2br w:val="nil"/>
          <w:tr2bl w:val="nil"/>
        </w:tcBorders>
        <w:shd w:val="solid" w:color="C0C0C0" w:fill="FFFFFF"/>
      </w:tcPr>
    </w:tblStylePr>
    <w:tblStylePr w:type="lastRow">
      <w:rPr>
        <w:rFonts w:cs="Times New Roman"/>
      </w:rPr>
      <w:tblPr/>
      <w:tcPr>
        <w:tcBorders>
          <w:top w:val="single" w:sz="6" w:space="0" w:color="000000"/>
          <w:left w:val="nil"/>
          <w:bottom w:val="nil"/>
          <w:right w:val="nil"/>
          <w:insideH w:val="nil"/>
          <w:insideV w:val="nil"/>
          <w:tl2br w:val="nil"/>
          <w:tr2bl w:val="nil"/>
        </w:tcBorders>
      </w:tcPr>
    </w:tblStylePr>
    <w:tblStylePr w:type="band1Horz">
      <w:rPr>
        <w:rFonts w:cs="Times New Roman"/>
        <w:color w:val="auto"/>
      </w:rPr>
      <w:tblPr/>
      <w:tcPr>
        <w:tcBorders>
          <w:top w:val="nil"/>
          <w:left w:val="nil"/>
          <w:bottom w:val="nil"/>
          <w:right w:val="nil"/>
          <w:insideH w:val="nil"/>
          <w:insideV w:val="nil"/>
          <w:tl2br w:val="nil"/>
          <w:tr2bl w:val="nil"/>
        </w:tcBorders>
        <w:shd w:val="solid" w:color="C0C0C0" w:fill="FFFFFF"/>
      </w:tcPr>
    </w:tblStylePr>
    <w:tblStylePr w:type="band2Horz">
      <w:rPr>
        <w:rFonts w:cs="Times New Roman"/>
        <w:color w:val="auto"/>
      </w:rPr>
      <w:tblPr/>
      <w:tcPr>
        <w:tcBorders>
          <w:top w:val="nil"/>
          <w:left w:val="nil"/>
          <w:bottom w:val="nil"/>
          <w:right w:val="nil"/>
          <w:insideH w:val="nil"/>
          <w:insideV w:val="nil"/>
          <w:tl2br w:val="nil"/>
          <w:tr2bl w:val="nil"/>
        </w:tcBorders>
      </w:tcPr>
    </w:tblStylePr>
    <w:tblStylePr w:type="swCell">
      <w:rPr>
        <w:rFonts w:cs="Times New Roman"/>
        <w:b/>
        <w:bCs/>
      </w:rPr>
      <w:tblPr/>
      <w:tcPr>
        <w:tcBorders>
          <w:top w:val="nil"/>
          <w:left w:val="nil"/>
          <w:bottom w:val="nil"/>
          <w:right w:val="nil"/>
          <w:insideH w:val="nil"/>
          <w:insideV w:val="nil"/>
          <w:tl2br w:val="nil"/>
          <w:tr2bl w:val="nil"/>
        </w:tcBorders>
      </w:tcPr>
    </w:tblStylePr>
  </w:style>
  <w:style w:type="table" w:styleId="2c">
    <w:name w:val="Table List 2"/>
    <w:basedOn w:val="a3"/>
    <w:uiPriority w:val="99"/>
    <w:unhideWhenUsed/>
    <w:qFormat/>
    <w:pPr>
      <w:spacing w:line="300" w:lineRule="auto"/>
    </w:pPr>
    <w:rPr>
      <w:rFonts w:ascii="Cambria" w:eastAsia="黑体" w:hAnsi="Cambria"/>
    </w:rPr>
    <w:tblPr>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top w:val="nil"/>
          <w:left w:val="nil"/>
          <w:bottom w:val="single" w:sz="6" w:space="0" w:color="000000"/>
          <w:right w:val="nil"/>
          <w:insideH w:val="nil"/>
          <w:insideV w:val="nil"/>
          <w:tl2br w:val="nil"/>
          <w:tr2bl w:val="nil"/>
        </w:tcBorders>
        <w:shd w:val="pct75" w:color="008080" w:fill="008000"/>
      </w:tcPr>
    </w:tblStylePr>
    <w:tblStylePr w:type="lastRow">
      <w:rPr>
        <w:rFonts w:cs="Times New Roman"/>
      </w:rPr>
      <w:tblPr/>
      <w:tcPr>
        <w:tcBorders>
          <w:top w:val="single" w:sz="6" w:space="0" w:color="000000"/>
          <w:left w:val="nil"/>
          <w:bottom w:val="nil"/>
          <w:right w:val="nil"/>
          <w:insideH w:val="nil"/>
          <w:insideV w:val="nil"/>
          <w:tl2br w:val="nil"/>
          <w:tr2bl w:val="nil"/>
        </w:tcBorders>
      </w:tcPr>
    </w:tblStylePr>
    <w:tblStylePr w:type="band1Horz">
      <w:rPr>
        <w:rFonts w:cs="Times New Roman"/>
        <w:color w:val="auto"/>
      </w:rPr>
      <w:tblPr/>
      <w:tcPr>
        <w:tcBorders>
          <w:top w:val="nil"/>
          <w:left w:val="nil"/>
          <w:bottom w:val="nil"/>
          <w:right w:val="nil"/>
          <w:insideH w:val="nil"/>
          <w:insideV w:val="nil"/>
          <w:tl2br w:val="nil"/>
          <w:tr2bl w:val="nil"/>
        </w:tcBorders>
        <w:shd w:val="pct20" w:color="00FF00" w:fill="FFFFFF"/>
      </w:tcPr>
    </w:tblStylePr>
    <w:tblStylePr w:type="band2Horz">
      <w:rPr>
        <w:rFonts w:cs="Times New Roman"/>
        <w:color w:val="auto"/>
      </w:rPr>
      <w:tblPr/>
      <w:tcPr>
        <w:tcBorders>
          <w:top w:val="nil"/>
          <w:left w:val="nil"/>
          <w:bottom w:val="nil"/>
          <w:right w:val="nil"/>
          <w:insideH w:val="nil"/>
          <w:insideV w:val="nil"/>
          <w:tl2br w:val="nil"/>
          <w:tr2bl w:val="nil"/>
        </w:tcBorders>
      </w:tcPr>
    </w:tblStylePr>
    <w:tblStylePr w:type="swCell">
      <w:rPr>
        <w:rFonts w:cs="Times New Roman"/>
        <w:b/>
        <w:bCs/>
      </w:rPr>
      <w:tblPr/>
      <w:tcPr>
        <w:tcBorders>
          <w:top w:val="nil"/>
          <w:left w:val="nil"/>
          <w:bottom w:val="nil"/>
          <w:right w:val="nil"/>
          <w:insideH w:val="nil"/>
          <w:insideV w:val="nil"/>
          <w:tl2br w:val="nil"/>
          <w:tr2bl w:val="nil"/>
        </w:tcBorders>
      </w:tcPr>
    </w:tblStylePr>
  </w:style>
  <w:style w:type="table" w:styleId="3b">
    <w:name w:val="Table List 3"/>
    <w:basedOn w:val="a3"/>
    <w:uiPriority w:val="99"/>
    <w:unhideWhenUsed/>
    <w:qFormat/>
    <w:pPr>
      <w:spacing w:line="300" w:lineRule="auto"/>
    </w:pPr>
    <w:rPr>
      <w:rFonts w:ascii="Cambria" w:eastAsia="黑体" w:hAnsi="Cambri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top w:val="nil"/>
          <w:left w:val="nil"/>
          <w:bottom w:val="single" w:sz="12" w:space="0" w:color="000000"/>
          <w:right w:val="nil"/>
          <w:insideH w:val="nil"/>
          <w:insideV w:val="nil"/>
          <w:tl2br w:val="nil"/>
          <w:tr2bl w:val="nil"/>
        </w:tcBorders>
      </w:tcPr>
    </w:tblStylePr>
    <w:tblStylePr w:type="lastRow">
      <w:rPr>
        <w:rFonts w:cs="Times New Roman"/>
      </w:rPr>
      <w:tblPr/>
      <w:tcPr>
        <w:tcBorders>
          <w:top w:val="single" w:sz="12" w:space="0" w:color="000000"/>
          <w:left w:val="nil"/>
          <w:bottom w:val="nil"/>
          <w:right w:val="nil"/>
          <w:insideH w:val="nil"/>
          <w:insideV w:val="nil"/>
          <w:tl2br w:val="nil"/>
          <w:tr2bl w:val="nil"/>
        </w:tcBorders>
      </w:tcPr>
    </w:tblStylePr>
    <w:tblStylePr w:type="swCell">
      <w:rPr>
        <w:rFonts w:cs="Times New Roman"/>
        <w:i/>
        <w:iCs/>
        <w:color w:val="000080"/>
      </w:rPr>
      <w:tblPr/>
      <w:tcPr>
        <w:tcBorders>
          <w:top w:val="nil"/>
          <w:left w:val="nil"/>
          <w:bottom w:val="nil"/>
          <w:right w:val="nil"/>
          <w:insideH w:val="nil"/>
          <w:insideV w:val="nil"/>
          <w:tl2br w:val="nil"/>
          <w:tr2bl w:val="nil"/>
        </w:tcBorders>
      </w:tcPr>
    </w:tblStylePr>
  </w:style>
  <w:style w:type="table" w:styleId="47">
    <w:name w:val="Table List 4"/>
    <w:basedOn w:val="a3"/>
    <w:uiPriority w:val="99"/>
    <w:unhideWhenUsed/>
    <w:qFormat/>
    <w:pPr>
      <w:spacing w:line="300" w:lineRule="auto"/>
    </w:pPr>
    <w:rPr>
      <w:rFonts w:ascii="Cambria" w:eastAsia="黑体" w:hAnsi="Cambri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top w:val="nil"/>
          <w:left w:val="nil"/>
          <w:bottom w:val="single" w:sz="12" w:space="0" w:color="000000"/>
          <w:right w:val="nil"/>
          <w:insideH w:val="nil"/>
          <w:insideV w:val="nil"/>
          <w:tl2br w:val="nil"/>
          <w:tr2bl w:val="nil"/>
        </w:tcBorders>
        <w:shd w:val="solid" w:color="808080" w:fill="FFFFFF"/>
      </w:tcPr>
    </w:tblStylePr>
  </w:style>
  <w:style w:type="table" w:styleId="56">
    <w:name w:val="Table List 5"/>
    <w:basedOn w:val="a3"/>
    <w:uiPriority w:val="99"/>
    <w:unhideWhenUsed/>
    <w:qFormat/>
    <w:pPr>
      <w:spacing w:line="300" w:lineRule="auto"/>
    </w:pPr>
    <w:rPr>
      <w:rFonts w:ascii="Cambria" w:eastAsia="黑体" w:hAnsi="Cambri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top w:val="nil"/>
          <w:left w:val="nil"/>
          <w:bottom w:val="single" w:sz="12" w:space="0" w:color="000000"/>
          <w:right w:val="nil"/>
          <w:insideH w:val="nil"/>
          <w:insideV w:val="nil"/>
          <w:tl2br w:val="nil"/>
          <w:tr2bl w:val="nil"/>
        </w:tcBorders>
      </w:tcPr>
    </w:tblStylePr>
    <w:tblStylePr w:type="firstCol">
      <w:rPr>
        <w:rFonts w:cs="Times New Roman"/>
        <w:b/>
        <w:bCs/>
      </w:rPr>
      <w:tblPr/>
      <w:tcPr>
        <w:tcBorders>
          <w:top w:val="nil"/>
          <w:left w:val="nil"/>
          <w:bottom w:val="nil"/>
          <w:right w:val="nil"/>
          <w:insideH w:val="nil"/>
          <w:insideV w:val="nil"/>
          <w:tl2br w:val="nil"/>
          <w:tr2bl w:val="nil"/>
        </w:tcBorders>
      </w:tcPr>
    </w:tblStylePr>
  </w:style>
  <w:style w:type="table" w:styleId="62">
    <w:name w:val="Table List 6"/>
    <w:basedOn w:val="a3"/>
    <w:uiPriority w:val="99"/>
    <w:unhideWhenUsed/>
    <w:qFormat/>
    <w:pPr>
      <w:spacing w:line="300" w:lineRule="auto"/>
    </w:pPr>
    <w:rPr>
      <w:rFonts w:ascii="Cambria" w:eastAsia="黑体" w:hAnsi="Cambria"/>
    </w:rPr>
    <w:tblPr>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top w:val="nil"/>
          <w:left w:val="nil"/>
          <w:bottom w:val="single" w:sz="12" w:space="0" w:color="000000"/>
          <w:right w:val="nil"/>
          <w:insideH w:val="nil"/>
          <w:insideV w:val="nil"/>
          <w:tl2br w:val="nil"/>
          <w:tr2bl w:val="nil"/>
        </w:tcBorders>
      </w:tcPr>
    </w:tblStylePr>
    <w:tblStylePr w:type="firstCol">
      <w:rPr>
        <w:rFonts w:cs="Times New Roman"/>
        <w:b/>
        <w:bCs/>
      </w:rPr>
      <w:tblPr/>
      <w:tcPr>
        <w:tcBorders>
          <w:top w:val="nil"/>
          <w:left w:val="nil"/>
          <w:bottom w:val="nil"/>
          <w:right w:val="single" w:sz="12" w:space="0" w:color="000000"/>
          <w:insideH w:val="nil"/>
          <w:insideV w:val="nil"/>
          <w:tl2br w:val="nil"/>
          <w:tr2bl w:val="nil"/>
        </w:tcBorders>
      </w:tcPr>
    </w:tblStylePr>
    <w:tblStylePr w:type="band1Horz">
      <w:rPr>
        <w:rFonts w:cs="Times New Roman"/>
      </w:rPr>
      <w:tblPr/>
      <w:tcPr>
        <w:tcBorders>
          <w:top w:val="nil"/>
          <w:left w:val="nil"/>
          <w:bottom w:val="nil"/>
          <w:right w:val="nil"/>
          <w:insideH w:val="nil"/>
          <w:insideV w:val="nil"/>
          <w:tl2br w:val="nil"/>
          <w:tr2bl w:val="nil"/>
        </w:tcBorders>
        <w:shd w:val="pct25" w:color="000000" w:fill="FFFFFF"/>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styleId="72">
    <w:name w:val="Table List 7"/>
    <w:basedOn w:val="a3"/>
    <w:uiPriority w:val="99"/>
    <w:unhideWhenUsed/>
    <w:qFormat/>
    <w:pPr>
      <w:spacing w:line="300" w:lineRule="auto"/>
    </w:pPr>
    <w:rPr>
      <w:rFonts w:ascii="Cambria" w:eastAsia="黑体" w:hAnsi="Cambria"/>
    </w:rPr>
    <w:tblPr>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rFonts w:cs="Times New Roman"/>
        <w:b/>
        <w:bCs/>
      </w:rPr>
      <w:tblPr/>
      <w:tcPr>
        <w:tcBorders>
          <w:top w:val="single" w:sz="12" w:space="0" w:color="008000"/>
          <w:left w:val="nil"/>
          <w:bottom w:val="nil"/>
          <w:right w:val="nil"/>
          <w:insideH w:val="nil"/>
          <w:insideV w:val="nil"/>
          <w:tl2br w:val="nil"/>
          <w:tr2bl w:val="nil"/>
        </w:tcBorders>
      </w:tcPr>
    </w:tblStylePr>
    <w:tblStylePr w:type="firstCol">
      <w:rPr>
        <w:rFonts w:cs="Times New Roman"/>
        <w:b/>
        <w:bCs/>
      </w:rPr>
      <w:tblPr/>
      <w:tcPr>
        <w:tcBorders>
          <w:top w:val="nil"/>
          <w:left w:val="nil"/>
          <w:bottom w:val="nil"/>
          <w:right w:val="nil"/>
          <w:insideH w:val="nil"/>
          <w:insideV w:val="nil"/>
          <w:tl2br w:val="nil"/>
          <w:tr2bl w:val="nil"/>
        </w:tcBorders>
      </w:tcPr>
    </w:tblStylePr>
    <w:tblStylePr w:type="lastCol">
      <w:rPr>
        <w:rFonts w:cs="Times New Roman"/>
        <w:b/>
        <w:bCs/>
      </w:rPr>
      <w:tblPr/>
      <w:tcPr>
        <w:tcBorders>
          <w:top w:val="nil"/>
          <w:left w:val="nil"/>
          <w:bottom w:val="nil"/>
          <w:right w:val="nil"/>
          <w:insideH w:val="nil"/>
          <w:insideV w:val="nil"/>
          <w:tl2br w:val="nil"/>
          <w:tr2bl w:val="nil"/>
        </w:tcBorders>
      </w:tcPr>
    </w:tblStylePr>
    <w:tblStylePr w:type="band1Horz">
      <w:rPr>
        <w:rFonts w:cs="Times New Roman"/>
        <w:color w:val="auto"/>
      </w:rPr>
      <w:tblPr/>
      <w:tcPr>
        <w:tcBorders>
          <w:top w:val="nil"/>
          <w:left w:val="nil"/>
          <w:bottom w:val="nil"/>
          <w:right w:val="nil"/>
          <w:insideH w:val="nil"/>
          <w:insideV w:val="nil"/>
          <w:tl2br w:val="nil"/>
          <w:tr2bl w:val="nil"/>
        </w:tcBorders>
        <w:shd w:val="pct20" w:color="000000" w:fill="FFFFFF"/>
      </w:tcPr>
    </w:tblStylePr>
    <w:tblStylePr w:type="band2Horz">
      <w:rPr>
        <w:rFonts w:cs="Times New Roman"/>
      </w:rPr>
      <w:tblPr/>
      <w:tcPr>
        <w:tcBorders>
          <w:top w:val="nil"/>
          <w:left w:val="nil"/>
          <w:bottom w:val="nil"/>
          <w:right w:val="nil"/>
          <w:insideH w:val="nil"/>
          <w:insideV w:val="nil"/>
          <w:tl2br w:val="nil"/>
          <w:tr2bl w:val="nil"/>
        </w:tcBorders>
        <w:shd w:val="pct25" w:color="FFFF00" w:fill="FFFFFF"/>
      </w:tcPr>
    </w:tblStylePr>
  </w:style>
  <w:style w:type="table" w:styleId="82">
    <w:name w:val="Table List 8"/>
    <w:basedOn w:val="a3"/>
    <w:uiPriority w:val="99"/>
    <w:unhideWhenUsed/>
    <w:qFormat/>
    <w:pPr>
      <w:spacing w:line="300" w:lineRule="auto"/>
    </w:pPr>
    <w:rPr>
      <w:rFonts w:ascii="Cambria" w:eastAsia="黑体" w:hAnsi="Cambria"/>
    </w:rPr>
    <w:tblPr>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top w:val="nil"/>
          <w:left w:val="nil"/>
          <w:bottom w:val="single" w:sz="6" w:space="0" w:color="000000"/>
          <w:right w:val="nil"/>
          <w:insideH w:val="nil"/>
          <w:insideV w:val="nil"/>
          <w:tl2br w:val="nil"/>
          <w:tr2bl w:val="nil"/>
        </w:tcBorders>
        <w:shd w:val="solid" w:color="FFFF00" w:fill="FFFFFF"/>
      </w:tcPr>
    </w:tblStylePr>
    <w:tblStylePr w:type="lastRow">
      <w:rPr>
        <w:rFonts w:cs="Times New Roman"/>
        <w:b/>
        <w:bCs/>
      </w:rPr>
      <w:tblPr/>
      <w:tcPr>
        <w:tcBorders>
          <w:top w:val="single" w:sz="6" w:space="0" w:color="000000"/>
          <w:left w:val="nil"/>
          <w:bottom w:val="nil"/>
          <w:right w:val="nil"/>
          <w:insideH w:val="nil"/>
          <w:insideV w:val="nil"/>
          <w:tl2br w:val="nil"/>
          <w:tr2bl w:val="nil"/>
        </w:tcBorders>
      </w:tcPr>
    </w:tblStylePr>
    <w:tblStylePr w:type="firstCol">
      <w:rPr>
        <w:rFonts w:cs="Times New Roman"/>
        <w:b/>
        <w:bCs/>
      </w:rPr>
      <w:tblPr/>
      <w:tcPr>
        <w:tcBorders>
          <w:top w:val="nil"/>
          <w:left w:val="nil"/>
          <w:bottom w:val="nil"/>
          <w:right w:val="nil"/>
          <w:insideH w:val="nil"/>
          <w:insideV w:val="nil"/>
          <w:tl2br w:val="nil"/>
          <w:tr2bl w:val="nil"/>
        </w:tcBorders>
      </w:tcPr>
    </w:tblStylePr>
    <w:tblStylePr w:type="lastCol">
      <w:rPr>
        <w:rFonts w:cs="Times New Roman"/>
        <w:b/>
        <w:bCs/>
      </w:rPr>
      <w:tblPr/>
      <w:tcPr>
        <w:tcBorders>
          <w:top w:val="nil"/>
          <w:left w:val="nil"/>
          <w:bottom w:val="nil"/>
          <w:right w:val="nil"/>
          <w:insideH w:val="nil"/>
          <w:insideV w:val="nil"/>
          <w:tl2br w:val="nil"/>
          <w:tr2bl w:val="nil"/>
        </w:tcBorders>
      </w:tcPr>
    </w:tblStylePr>
    <w:tblStylePr w:type="band1Horz">
      <w:rPr>
        <w:rFonts w:cs="Times New Roman"/>
        <w:color w:val="auto"/>
      </w:rPr>
      <w:tblPr/>
      <w:tcPr>
        <w:tcBorders>
          <w:top w:val="nil"/>
          <w:left w:val="nil"/>
          <w:bottom w:val="nil"/>
          <w:right w:val="nil"/>
          <w:insideH w:val="nil"/>
          <w:insideV w:val="nil"/>
          <w:tl2br w:val="nil"/>
          <w:tr2bl w:val="nil"/>
        </w:tcBorders>
        <w:shd w:val="pct25" w:color="FFFF00" w:fill="FFFFFF"/>
      </w:tcPr>
    </w:tblStylePr>
    <w:tblStylePr w:type="band2Horz">
      <w:rPr>
        <w:rFonts w:cs="Times New Roman"/>
      </w:rPr>
      <w:tblPr/>
      <w:tcPr>
        <w:tcBorders>
          <w:top w:val="nil"/>
          <w:left w:val="nil"/>
          <w:bottom w:val="nil"/>
          <w:right w:val="nil"/>
          <w:insideH w:val="nil"/>
          <w:insideV w:val="nil"/>
          <w:tl2br w:val="nil"/>
          <w:tr2bl w:val="nil"/>
        </w:tcBorders>
        <w:shd w:val="pct50" w:color="FF0000" w:fill="FFFFFF"/>
      </w:tcPr>
    </w:tblStylePr>
    <w:tblStylePr w:type="nwCell">
      <w:rPr>
        <w:rFonts w:cs="Times New Roman"/>
      </w:rPr>
      <w:tblPr/>
      <w:tcPr>
        <w:tcBorders>
          <w:top w:val="nil"/>
          <w:left w:val="nil"/>
          <w:bottom w:val="nil"/>
          <w:right w:val="nil"/>
          <w:insideH w:val="nil"/>
          <w:insideV w:val="nil"/>
          <w:tl2br w:val="single" w:sz="6" w:space="0" w:color="auto"/>
          <w:tr2bl w:val="nil"/>
        </w:tcBorders>
      </w:tcPr>
    </w:tblStylePr>
  </w:style>
  <w:style w:type="table" w:styleId="aff1">
    <w:name w:val="Table Contemporary"/>
    <w:basedOn w:val="a3"/>
    <w:uiPriority w:val="99"/>
    <w:unhideWhenUsed/>
    <w:qFormat/>
    <w:pPr>
      <w:spacing w:line="300" w:lineRule="auto"/>
    </w:pPr>
    <w:rPr>
      <w:rFonts w:ascii="Cambria" w:eastAsia="黑体" w:hAnsi="Cambria"/>
    </w:rPr>
    <w:tblPr>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op w:val="nil"/>
          <w:left w:val="nil"/>
          <w:bottom w:val="nil"/>
          <w:right w:val="nil"/>
          <w:insideH w:val="nil"/>
          <w:insideV w:val="nil"/>
          <w:tl2br w:val="nil"/>
          <w:tr2bl w:val="nil"/>
        </w:tcBorders>
        <w:shd w:val="pct20" w:color="000000" w:fill="FFFFFF"/>
      </w:tcPr>
    </w:tblStylePr>
    <w:tblStylePr w:type="band1Horz">
      <w:rPr>
        <w:rFonts w:cs="Times New Roman"/>
        <w:color w:val="auto"/>
      </w:rPr>
      <w:tblPr/>
      <w:tcPr>
        <w:tcBorders>
          <w:top w:val="nil"/>
          <w:left w:val="nil"/>
          <w:bottom w:val="nil"/>
          <w:right w:val="nil"/>
          <w:insideH w:val="nil"/>
          <w:insideV w:val="nil"/>
          <w:tl2br w:val="nil"/>
          <w:tr2bl w:val="nil"/>
        </w:tcBorders>
        <w:shd w:val="pct5" w:color="000000" w:fill="FFFFFF"/>
      </w:tcPr>
    </w:tblStylePr>
    <w:tblStylePr w:type="band2Horz">
      <w:rPr>
        <w:rFonts w:cs="Times New Roman"/>
        <w:color w:val="auto"/>
      </w:rPr>
      <w:tblPr/>
      <w:tcPr>
        <w:tcBorders>
          <w:top w:val="nil"/>
          <w:left w:val="nil"/>
          <w:bottom w:val="nil"/>
          <w:right w:val="nil"/>
          <w:insideH w:val="nil"/>
          <w:insideV w:val="nil"/>
          <w:tl2br w:val="nil"/>
          <w:tr2bl w:val="nil"/>
        </w:tcBorders>
        <w:shd w:val="pct20" w:color="000000" w:fill="FFFFFF"/>
      </w:tcPr>
    </w:tblStylePr>
  </w:style>
  <w:style w:type="table" w:styleId="19">
    <w:name w:val="Table Grid 1"/>
    <w:basedOn w:val="a3"/>
    <w:uiPriority w:val="99"/>
    <w:unhideWhenUsed/>
    <w:qFormat/>
    <w:pPr>
      <w:spacing w:line="300" w:lineRule="auto"/>
    </w:pPr>
    <w:rPr>
      <w:rFonts w:ascii="Cambria" w:eastAsia="黑体" w:hAnsi="Cambri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styleId="2d">
    <w:name w:val="Table Grid 2"/>
    <w:basedOn w:val="a3"/>
    <w:uiPriority w:val="99"/>
    <w:unhideWhenUsed/>
    <w:qFormat/>
    <w:pPr>
      <w:spacing w:line="300" w:lineRule="auto"/>
    </w:pPr>
    <w:rPr>
      <w:rFonts w:ascii="Cambria" w:eastAsia="黑体" w:hAnsi="Cambria"/>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op w:val="nil"/>
          <w:left w:val="nil"/>
          <w:bottom w:val="nil"/>
          <w:right w:val="nil"/>
          <w:insideH w:val="nil"/>
          <w:insideV w:val="nil"/>
          <w:tl2br w:val="nil"/>
          <w:tr2bl w:val="nil"/>
        </w:tcBorders>
      </w:tcPr>
    </w:tblStylePr>
    <w:tblStylePr w:type="lastRow">
      <w:rPr>
        <w:rFonts w:cs="Times New Roman"/>
        <w:b/>
        <w:bCs/>
      </w:rPr>
      <w:tblPr/>
      <w:tcPr>
        <w:tcBorders>
          <w:top w:val="single" w:sz="6" w:space="0" w:color="000000"/>
          <w:left w:val="nil"/>
          <w:bottom w:val="nil"/>
          <w:right w:val="nil"/>
          <w:insideH w:val="nil"/>
          <w:insideV w:val="nil"/>
          <w:tl2br w:val="nil"/>
          <w:tr2bl w:val="nil"/>
        </w:tcBorders>
      </w:tcPr>
    </w:tblStylePr>
    <w:tblStylePr w:type="firstCol">
      <w:rPr>
        <w:rFonts w:cs="Times New Roman"/>
        <w:b/>
        <w:bCs/>
      </w:rPr>
      <w:tblPr/>
      <w:tcPr>
        <w:tcBorders>
          <w:top w:val="nil"/>
          <w:left w:val="nil"/>
          <w:bottom w:val="nil"/>
          <w:right w:val="nil"/>
          <w:insideH w:val="nil"/>
          <w:insideV w:val="nil"/>
          <w:tl2br w:val="nil"/>
          <w:tr2bl w:val="nil"/>
        </w:tcBorders>
      </w:tcPr>
    </w:tblStylePr>
    <w:tblStylePr w:type="lastCol">
      <w:rPr>
        <w:rFonts w:cs="Times New Roman"/>
        <w:b/>
        <w:bCs/>
      </w:rPr>
      <w:tblPr/>
      <w:tcPr>
        <w:tcBorders>
          <w:top w:val="nil"/>
          <w:left w:val="nil"/>
          <w:bottom w:val="nil"/>
          <w:right w:val="nil"/>
          <w:insideH w:val="nil"/>
          <w:insideV w:val="nil"/>
          <w:tl2br w:val="nil"/>
          <w:tr2bl w:val="nil"/>
        </w:tcBorders>
      </w:tcPr>
    </w:tblStylePr>
  </w:style>
  <w:style w:type="table" w:styleId="3c">
    <w:name w:val="Table Grid 3"/>
    <w:basedOn w:val="a3"/>
    <w:uiPriority w:val="99"/>
    <w:unhideWhenUsed/>
    <w:qFormat/>
    <w:pPr>
      <w:spacing w:line="300" w:lineRule="auto"/>
    </w:pPr>
    <w:rPr>
      <w:rFonts w:ascii="Cambria" w:eastAsia="黑体" w:hAnsi="Cambri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op w:val="nil"/>
          <w:left w:val="nil"/>
          <w:bottom w:val="single" w:sz="6" w:space="0" w:color="000000"/>
          <w:right w:val="nil"/>
          <w:insideH w:val="nil"/>
          <w:insideV w:val="nil"/>
          <w:tl2br w:val="nil"/>
          <w:tr2bl w:val="nil"/>
        </w:tcBorders>
        <w:shd w:val="pct30" w:color="FFFF00" w:fill="FFFFFF"/>
      </w:tcPr>
    </w:tblStylePr>
    <w:tblStylePr w:type="lastRow">
      <w:rPr>
        <w:rFonts w:cs="Times New Roman"/>
        <w:b/>
        <w:bCs/>
      </w:rPr>
      <w:tblPr/>
      <w:tcPr>
        <w:tcBorders>
          <w:top w:val="nil"/>
          <w:left w:val="nil"/>
          <w:bottom w:val="nil"/>
          <w:right w:val="nil"/>
          <w:insideH w:val="nil"/>
          <w:insideV w:val="nil"/>
          <w:tl2br w:val="nil"/>
          <w:tr2bl w:val="nil"/>
        </w:tcBorders>
      </w:tcPr>
    </w:tblStylePr>
    <w:tblStylePr w:type="lastCol">
      <w:rPr>
        <w:rFonts w:cs="Times New Roman"/>
        <w:b/>
        <w:b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styleId="48">
    <w:name w:val="Table Grid 4"/>
    <w:basedOn w:val="a3"/>
    <w:uiPriority w:val="99"/>
    <w:unhideWhenUsed/>
    <w:qFormat/>
    <w:pPr>
      <w:spacing w:line="300" w:lineRule="auto"/>
    </w:pPr>
    <w:rPr>
      <w:rFonts w:ascii="Cambria" w:eastAsia="黑体" w:hAnsi="Cambri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top w:val="nil"/>
          <w:left w:val="nil"/>
          <w:bottom w:val="single" w:sz="6" w:space="0" w:color="000000"/>
          <w:right w:val="nil"/>
          <w:insideH w:val="nil"/>
          <w:insideV w:val="nil"/>
          <w:tl2br w:val="nil"/>
          <w:tr2bl w:val="nil"/>
        </w:tcBorders>
        <w:shd w:val="pct30" w:color="FFFF00" w:fill="FFFFFF"/>
      </w:tcPr>
    </w:tblStylePr>
    <w:tblStylePr w:type="lastRow">
      <w:rPr>
        <w:rFonts w:cs="Times New Roman"/>
        <w:b/>
        <w:bCs/>
        <w:color w:val="auto"/>
      </w:rPr>
      <w:tblPr/>
      <w:tcPr>
        <w:tcBorders>
          <w:top w:val="single" w:sz="6" w:space="0" w:color="000000"/>
          <w:left w:val="nil"/>
          <w:bottom w:val="nil"/>
          <w:right w:val="nil"/>
          <w:insideH w:val="nil"/>
          <w:insideV w:val="nil"/>
          <w:tl2br w:val="nil"/>
          <w:tr2bl w:val="nil"/>
        </w:tcBorders>
        <w:shd w:val="pct30" w:color="FFFF00" w:fill="FFFFFF"/>
      </w:tcPr>
    </w:tblStylePr>
    <w:tblStylePr w:type="lastCol">
      <w:rPr>
        <w:rFonts w:cs="Times New Roman"/>
        <w:b/>
        <w:bCs/>
        <w:color w:val="auto"/>
      </w:rPr>
      <w:tblPr/>
      <w:tcPr>
        <w:tcBorders>
          <w:top w:val="nil"/>
          <w:left w:val="nil"/>
          <w:bottom w:val="nil"/>
          <w:right w:val="nil"/>
          <w:insideH w:val="nil"/>
          <w:insideV w:val="nil"/>
          <w:tl2br w:val="nil"/>
          <w:tr2bl w:val="nil"/>
        </w:tcBorders>
      </w:tcPr>
    </w:tblStylePr>
  </w:style>
  <w:style w:type="table" w:styleId="57">
    <w:name w:val="Table Grid 5"/>
    <w:basedOn w:val="a3"/>
    <w:uiPriority w:val="99"/>
    <w:unhideWhenUsed/>
    <w:qFormat/>
    <w:pPr>
      <w:spacing w:line="300" w:lineRule="auto"/>
    </w:pPr>
    <w:rPr>
      <w:rFonts w:ascii="Cambria" w:eastAsia="黑体" w:hAnsi="Cambri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op w:val="nil"/>
          <w:left w:val="nil"/>
          <w:bottom w:val="single" w:sz="12" w:space="0" w:color="000000"/>
          <w:right w:val="nil"/>
          <w:insideH w:val="nil"/>
          <w:insideV w:val="nil"/>
          <w:tl2br w:val="nil"/>
          <w:tr2bl w:val="nil"/>
        </w:tcBorders>
      </w:tcPr>
    </w:tblStylePr>
    <w:tblStylePr w:type="lastRow">
      <w:rPr>
        <w:rFonts w:cs="Times New Roman"/>
        <w:b/>
        <w:bCs/>
      </w:rPr>
      <w:tblPr/>
      <w:tcPr>
        <w:tcBorders>
          <w:top w:val="nil"/>
          <w:left w:val="nil"/>
          <w:bottom w:val="nil"/>
          <w:right w:val="nil"/>
          <w:insideH w:val="nil"/>
          <w:insideV w:val="nil"/>
          <w:tl2br w:val="nil"/>
          <w:tr2bl w:val="nil"/>
        </w:tcBorders>
      </w:tcPr>
    </w:tblStylePr>
    <w:tblStylePr w:type="lastCol">
      <w:rPr>
        <w:rFonts w:cs="Times New Roman"/>
        <w:b/>
        <w:b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styleId="63">
    <w:name w:val="Table Grid 6"/>
    <w:basedOn w:val="a3"/>
    <w:uiPriority w:val="99"/>
    <w:unhideWhenUsed/>
    <w:qFormat/>
    <w:pPr>
      <w:spacing w:line="300" w:lineRule="auto"/>
    </w:pPr>
    <w:rPr>
      <w:rFonts w:ascii="Cambria" w:eastAsia="黑体" w:hAnsi="Cambri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op w:val="nil"/>
          <w:left w:val="nil"/>
          <w:bottom w:val="single" w:sz="6" w:space="0" w:color="000000"/>
          <w:right w:val="nil"/>
          <w:insideH w:val="nil"/>
          <w:insideV w:val="nil"/>
          <w:tl2br w:val="nil"/>
          <w:tr2bl w:val="nil"/>
        </w:tcBorders>
      </w:tcPr>
    </w:tblStylePr>
    <w:tblStylePr w:type="lastRow">
      <w:rPr>
        <w:rFonts w:cs="Times New Roman"/>
        <w:color w:val="auto"/>
      </w:rPr>
      <w:tblPr/>
      <w:tcPr>
        <w:tcBorders>
          <w:top w:val="single" w:sz="6" w:space="0" w:color="000000"/>
          <w:left w:val="nil"/>
          <w:bottom w:val="nil"/>
          <w:right w:val="nil"/>
          <w:insideH w:val="nil"/>
          <w:insideV w:val="nil"/>
          <w:tl2br w:val="nil"/>
          <w:tr2bl w:val="nil"/>
        </w:tcBorders>
      </w:tcPr>
    </w:tblStylePr>
    <w:tblStylePr w:type="firstCol">
      <w:rPr>
        <w:rFonts w:cs="Times New Roman"/>
        <w:b/>
        <w:b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styleId="73">
    <w:name w:val="Table Grid 7"/>
    <w:basedOn w:val="a3"/>
    <w:uiPriority w:val="99"/>
    <w:unhideWhenUsed/>
    <w:qFormat/>
    <w:pPr>
      <w:spacing w:line="300" w:lineRule="auto"/>
    </w:pPr>
    <w:rPr>
      <w:rFonts w:ascii="Cambria" w:eastAsia="黑体" w:hAnsi="Cambria"/>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top w:val="nil"/>
          <w:left w:val="nil"/>
          <w:bottom w:val="single" w:sz="12" w:space="0" w:color="000000"/>
          <w:right w:val="nil"/>
          <w:insideH w:val="nil"/>
          <w:insideV w:val="nil"/>
          <w:tl2br w:val="nil"/>
          <w:tr2bl w:val="nil"/>
        </w:tcBorders>
      </w:tcPr>
    </w:tblStylePr>
    <w:tblStylePr w:type="lastRow">
      <w:rPr>
        <w:rFonts w:cs="Times New Roman"/>
        <w:b w:val="0"/>
        <w:bCs w:val="0"/>
      </w:rPr>
      <w:tblPr/>
      <w:tcPr>
        <w:tcBorders>
          <w:top w:val="single" w:sz="6" w:space="0" w:color="000000"/>
          <w:left w:val="nil"/>
          <w:bottom w:val="nil"/>
          <w:right w:val="nil"/>
          <w:insideH w:val="nil"/>
          <w:insideV w:val="nil"/>
          <w:tl2br w:val="nil"/>
          <w:tr2bl w:val="nil"/>
        </w:tcBorders>
      </w:tcPr>
    </w:tblStylePr>
    <w:tblStylePr w:type="firstCol">
      <w:rPr>
        <w:rFonts w:cs="Times New Roman"/>
        <w:b w:val="0"/>
        <w:bCs w:val="0"/>
      </w:rPr>
      <w:tblPr/>
      <w:tcPr>
        <w:tcBorders>
          <w:top w:val="nil"/>
          <w:left w:val="nil"/>
          <w:bottom w:val="nil"/>
          <w:right w:val="nil"/>
          <w:insideH w:val="nil"/>
          <w:insideV w:val="nil"/>
          <w:tl2br w:val="nil"/>
          <w:tr2bl w:val="nil"/>
        </w:tcBorders>
      </w:tcPr>
    </w:tblStylePr>
    <w:tblStylePr w:type="lastCol">
      <w:rPr>
        <w:rFonts w:cs="Times New Roman"/>
        <w:b w:val="0"/>
        <w:bCs w:val="0"/>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styleId="83">
    <w:name w:val="Table Grid 8"/>
    <w:basedOn w:val="a3"/>
    <w:uiPriority w:val="99"/>
    <w:unhideWhenUsed/>
    <w:qFormat/>
    <w:pPr>
      <w:spacing w:line="300" w:lineRule="auto"/>
    </w:pPr>
    <w:rPr>
      <w:rFonts w:ascii="Cambria" w:eastAsia="黑体" w:hAnsi="Cambri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op w:val="nil"/>
          <w:left w:val="nil"/>
          <w:bottom w:val="nil"/>
          <w:right w:val="nil"/>
          <w:insideH w:val="nil"/>
          <w:insideV w:val="nil"/>
          <w:tl2br w:val="nil"/>
          <w:tr2bl w:val="nil"/>
        </w:tcBorders>
        <w:shd w:val="solid" w:color="000080" w:fill="FFFFFF"/>
      </w:tcPr>
    </w:tblStylePr>
    <w:tblStylePr w:type="lastRow">
      <w:rPr>
        <w:rFonts w:cs="Times New Roman"/>
        <w:b/>
        <w:bCs/>
        <w:color w:val="auto"/>
      </w:rPr>
      <w:tblPr/>
      <w:tcPr>
        <w:tcBorders>
          <w:top w:val="nil"/>
          <w:left w:val="nil"/>
          <w:bottom w:val="nil"/>
          <w:right w:val="nil"/>
          <w:insideH w:val="nil"/>
          <w:insideV w:val="nil"/>
          <w:tl2br w:val="nil"/>
          <w:tr2bl w:val="nil"/>
        </w:tcBorders>
      </w:tcPr>
    </w:tblStylePr>
    <w:tblStylePr w:type="lastCol">
      <w:rPr>
        <w:rFonts w:cs="Times New Roman"/>
        <w:b/>
        <w:bCs/>
        <w:color w:val="auto"/>
      </w:rPr>
      <w:tblPr/>
      <w:tcPr>
        <w:tcBorders>
          <w:top w:val="nil"/>
          <w:left w:val="nil"/>
          <w:bottom w:val="nil"/>
          <w:right w:val="nil"/>
          <w:insideH w:val="nil"/>
          <w:insideV w:val="nil"/>
          <w:tl2br w:val="nil"/>
          <w:tr2bl w:val="nil"/>
        </w:tcBorders>
      </w:tcPr>
    </w:tblStylePr>
  </w:style>
  <w:style w:type="table" w:styleId="1a">
    <w:name w:val="Table Web 1"/>
    <w:basedOn w:val="a3"/>
    <w:uiPriority w:val="99"/>
    <w:unhideWhenUsed/>
    <w:qFormat/>
    <w:pPr>
      <w:spacing w:line="300" w:lineRule="auto"/>
    </w:pPr>
    <w:rPr>
      <w:rFonts w:ascii="Cambria" w:eastAsia="黑体" w:hAnsi="Cambri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op w:val="nil"/>
          <w:left w:val="nil"/>
          <w:bottom w:val="nil"/>
          <w:right w:val="nil"/>
          <w:insideH w:val="nil"/>
          <w:insideV w:val="nil"/>
          <w:tl2br w:val="nil"/>
          <w:tr2bl w:val="nil"/>
        </w:tcBorders>
      </w:tcPr>
    </w:tblStylePr>
  </w:style>
  <w:style w:type="table" w:styleId="2e">
    <w:name w:val="Table Web 2"/>
    <w:basedOn w:val="a3"/>
    <w:uiPriority w:val="99"/>
    <w:unhideWhenUsed/>
    <w:qFormat/>
    <w:pPr>
      <w:spacing w:line="300" w:lineRule="auto"/>
    </w:pPr>
    <w:rPr>
      <w:rFonts w:ascii="Cambria" w:eastAsia="黑体" w:hAnsi="Cambri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op w:val="nil"/>
          <w:left w:val="nil"/>
          <w:bottom w:val="nil"/>
          <w:right w:val="nil"/>
          <w:insideH w:val="nil"/>
          <w:insideV w:val="nil"/>
          <w:tl2br w:val="nil"/>
          <w:tr2bl w:val="nil"/>
        </w:tcBorders>
      </w:tcPr>
    </w:tblStylePr>
  </w:style>
  <w:style w:type="table" w:styleId="3d">
    <w:name w:val="Table Web 3"/>
    <w:basedOn w:val="a3"/>
    <w:uiPriority w:val="99"/>
    <w:unhideWhenUsed/>
    <w:qFormat/>
    <w:pPr>
      <w:spacing w:line="300" w:lineRule="auto"/>
    </w:pPr>
    <w:rPr>
      <w:rFonts w:ascii="Cambria" w:eastAsia="黑体" w:hAnsi="Cambri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op w:val="nil"/>
          <w:left w:val="nil"/>
          <w:bottom w:val="nil"/>
          <w:right w:val="nil"/>
          <w:insideH w:val="nil"/>
          <w:insideV w:val="nil"/>
          <w:tl2br w:val="nil"/>
          <w:tr2bl w:val="nil"/>
        </w:tcBorders>
      </w:tcPr>
    </w:tblStylePr>
  </w:style>
  <w:style w:type="table" w:styleId="aff2">
    <w:name w:val="Table Professional"/>
    <w:basedOn w:val="a3"/>
    <w:uiPriority w:val="99"/>
    <w:unhideWhenUsed/>
    <w:qFormat/>
    <w:pPr>
      <w:spacing w:line="300" w:lineRule="auto"/>
    </w:pPr>
    <w:rPr>
      <w:rFonts w:ascii="Cambria" w:eastAsia="黑体" w:hAnsi="Cambri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op w:val="nil"/>
          <w:left w:val="nil"/>
          <w:bottom w:val="nil"/>
          <w:right w:val="nil"/>
          <w:insideH w:val="nil"/>
          <w:insideV w:val="nil"/>
          <w:tl2br w:val="nil"/>
          <w:tr2bl w:val="nil"/>
        </w:tcBorders>
        <w:shd w:val="solid" w:color="000000" w:fill="FFFFFF"/>
      </w:tcPr>
    </w:tblStylePr>
  </w:style>
  <w:style w:type="table" w:styleId="aff3">
    <w:name w:val="Light Shading"/>
    <w:basedOn w:val="a3"/>
    <w:uiPriority w:val="60"/>
    <w:qFormat/>
    <w:rPr>
      <w:rFonts w:ascii="Cambria" w:eastAsia="黑体" w:hAnsi="Cambria"/>
      <w:color w:val="000000"/>
    </w:rPr>
    <w:tblPr>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l2br w:val="nil"/>
          <w:tr2bl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C0C0C0"/>
      </w:tcPr>
    </w:tblStylePr>
    <w:tblStylePr w:type="band1Horz">
      <w:rPr>
        <w:rFonts w:cs="Times New Roman"/>
      </w:rPr>
      <w:tblPr/>
      <w:tcPr>
        <w:tcBorders>
          <w:top w:val="nil"/>
          <w:left w:val="nil"/>
          <w:bottom w:val="nil"/>
          <w:right w:val="nil"/>
          <w:insideH w:val="nil"/>
          <w:insideV w:val="nil"/>
          <w:tl2br w:val="nil"/>
          <w:tr2bl w:val="nil"/>
        </w:tcBorders>
        <w:shd w:val="clear" w:color="auto" w:fill="C0C0C0"/>
      </w:tcPr>
    </w:tblStylePr>
  </w:style>
  <w:style w:type="table" w:styleId="aff4">
    <w:name w:val="Light List"/>
    <w:basedOn w:val="a3"/>
    <w:uiPriority w:val="61"/>
    <w:qFormat/>
    <w:rPr>
      <w:rFonts w:ascii="Cambria" w:eastAsia="黑体" w:hAnsi="Cambria"/>
    </w:rPr>
    <w:tblPr>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insideH w:val="nil"/>
          <w:insideV w:val="nil"/>
          <w:tl2br w:val="nil"/>
          <w:tr2bl w:val="nil"/>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H w:val="nil"/>
          <w:insideV w:val="nil"/>
          <w:tl2br w:val="nil"/>
          <w:tr2bl w:val="nil"/>
        </w:tcBorders>
      </w:tcPr>
    </w:tblStylePr>
  </w:style>
  <w:style w:type="table" w:styleId="aff5">
    <w:name w:val="Light Grid"/>
    <w:basedOn w:val="a3"/>
    <w:uiPriority w:val="62"/>
    <w:qFormat/>
    <w:rPr>
      <w:rFonts w:ascii="Cambria" w:eastAsia="黑体" w:hAnsi="Cambria"/>
    </w:rPr>
    <w:tblP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pPr>
      <w:rPr>
        <w:rFonts w:ascii="Calibri" w:eastAsia="宋体" w:hAnsi="Calibri" w:cs="Arial"/>
        <w:b/>
        <w:bCs/>
      </w:rPr>
      <w:tblPr/>
      <w:tcPr>
        <w:tcBorders>
          <w:top w:val="single" w:sz="8" w:space="0" w:color="000000"/>
          <w:left w:val="single" w:sz="8" w:space="0" w:color="000000"/>
          <w:bottom w:val="single" w:sz="18" w:space="0" w:color="000000"/>
          <w:right w:val="single" w:sz="8" w:space="0" w:color="000000"/>
          <w:insideH w:val="nil"/>
          <w:insideV w:val="nil"/>
          <w:tl2br w:val="nil"/>
          <w:tr2bl w:val="nil"/>
        </w:tcBorders>
      </w:tcPr>
    </w:tblStylePr>
    <w:tblStylePr w:type="lastRow">
      <w:pPr>
        <w:spacing w:before="0" w:after="0"/>
      </w:pPr>
      <w:rPr>
        <w:rFonts w:ascii="Calibri" w:eastAsia="宋体" w:hAnsi="Calibri" w:cs="Arial"/>
        <w:b/>
        <w:bCs/>
      </w:rPr>
      <w:tblPr/>
      <w:tcPr>
        <w:tcBorders>
          <w:top w:val="double" w:sz="6" w:space="0" w:color="000000"/>
          <w:left w:val="single" w:sz="8" w:space="0" w:color="000000"/>
          <w:bottom w:val="single" w:sz="8" w:space="0" w:color="000000"/>
          <w:right w:val="single" w:sz="8" w:space="0" w:color="000000"/>
          <w:insideH w:val="nil"/>
          <w:insideV w:val="nil"/>
          <w:tl2br w:val="nil"/>
          <w:tr2bl w:val="nil"/>
        </w:tcBorders>
      </w:tcPr>
    </w:tblStylePr>
    <w:tblStylePr w:type="firstCol">
      <w:rPr>
        <w:rFonts w:ascii="Calibri" w:eastAsia="宋体" w:hAnsi="Calibri" w:cs="Arial"/>
        <w:b/>
        <w:bCs/>
      </w:rPr>
    </w:tblStylePr>
    <w:tblStylePr w:type="lastCol">
      <w:rPr>
        <w:rFonts w:ascii="Calibri" w:eastAsia="宋体" w:hAnsi="Calibri" w:cs="Arial"/>
        <w:b/>
        <w:bCs/>
      </w:rPr>
      <w:tblPr/>
      <w:tcPr>
        <w:tcBorders>
          <w:top w:val="single" w:sz="8" w:space="0" w:color="000000"/>
          <w:left w:val="single" w:sz="8" w:space="0" w:color="000000"/>
          <w:bottom w:val="single" w:sz="8" w:space="0" w:color="000000"/>
          <w:right w:val="single" w:sz="8" w:space="0" w:color="000000"/>
          <w:insideH w:val="nil"/>
          <w:insideV w:val="nil"/>
          <w:tl2br w:val="nil"/>
          <w:tr2bl w:val="nil"/>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insideH w:val="nil"/>
          <w:insideV w:val="nil"/>
          <w:tl2br w:val="nil"/>
          <w:tr2bl w:val="nil"/>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H w:val="nil"/>
          <w:insideV w:val="nil"/>
          <w:tl2br w:val="nil"/>
          <w:tr2bl w:val="nil"/>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H w:val="nil"/>
          <w:insideV w:val="nil"/>
          <w:tl2br w:val="nil"/>
          <w:tr2bl w:val="nil"/>
        </w:tcBorders>
      </w:tcPr>
    </w:tblStylePr>
  </w:style>
  <w:style w:type="table" w:styleId="1b">
    <w:name w:val="Medium Shading 1"/>
    <w:basedOn w:val="a3"/>
    <w:uiPriority w:val="63"/>
    <w:qFormat/>
    <w:rPr>
      <w:rFonts w:ascii="Cambria" w:eastAsia="黑体" w:hAnsi="Cambria"/>
    </w:rPr>
    <w:tblPr>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404040"/>
          <w:left w:val="single" w:sz="8" w:space="0" w:color="404040"/>
          <w:bottom w:val="single" w:sz="8" w:space="0" w:color="404040"/>
          <w:right w:val="single" w:sz="8" w:space="0" w:color="404040"/>
          <w:insideH w:val="nil"/>
          <w:insideV w:val="nil"/>
          <w:tl2br w:val="nil"/>
          <w:tr2bl w:val="nil"/>
        </w:tcBorders>
        <w:shd w:val="clear" w:color="auto" w:fill="000000"/>
      </w:tcPr>
    </w:tblStylePr>
    <w:tblStylePr w:type="lastRow">
      <w:pPr>
        <w:spacing w:before="0" w:after="0"/>
      </w:pPr>
      <w:rPr>
        <w:rFonts w:cs="Times New Roman"/>
        <w:b/>
        <w:bCs/>
      </w:rPr>
      <w:tblPr/>
      <w:tcPr>
        <w:tcBorders>
          <w:top w:val="double" w:sz="6" w:space="0" w:color="404040"/>
          <w:left w:val="single" w:sz="8" w:space="0" w:color="404040"/>
          <w:bottom w:val="single" w:sz="8" w:space="0" w:color="404040"/>
          <w:right w:val="single" w:sz="8" w:space="0" w:color="404040"/>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tblStylePr w:type="band2Horz">
      <w:rPr>
        <w:rFonts w:cs="Times New Roman"/>
      </w:rPr>
    </w:tblStylePr>
  </w:style>
  <w:style w:type="table" w:styleId="2f">
    <w:name w:val="Medium Shading 2"/>
    <w:basedOn w:val="a3"/>
    <w:uiPriority w:val="64"/>
    <w:qFormat/>
    <w:rPr>
      <w:rFonts w:ascii="Cambria" w:eastAsia="黑体" w:hAnsi="Cambria"/>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l2br w:val="nil"/>
          <w:tr2bl w:val="nil"/>
        </w:tcBorders>
        <w:shd w:val="clear" w:color="auto" w:fill="000000"/>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l2br w:val="nil"/>
          <w:tr2bl w:val="nil"/>
        </w:tcBorders>
        <w:shd w:val="clear" w:color="auto" w:fill="000000"/>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000000"/>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l2br w:val="nil"/>
          <w:tr2bl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l2br w:val="nil"/>
          <w:tr2bl w:val="nil"/>
        </w:tcBorders>
      </w:tcPr>
    </w:tblStylePr>
  </w:style>
  <w:style w:type="table" w:styleId="1c">
    <w:name w:val="Medium List 1"/>
    <w:basedOn w:val="a3"/>
    <w:uiPriority w:val="65"/>
    <w:qFormat/>
    <w:rPr>
      <w:rFonts w:ascii="Cambria" w:eastAsia="黑体" w:hAnsi="Cambria"/>
      <w:color w:val="000000"/>
    </w:rPr>
    <w:tblPr>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libri" w:eastAsia="宋体" w:hAnsi="Calibri" w:cs="Arial"/>
      </w:rPr>
      <w:tblPr/>
      <w:tcPr>
        <w:tcBorders>
          <w:top w:val="nil"/>
          <w:left w:val="nil"/>
          <w:bottom w:val="single" w:sz="8" w:space="0" w:color="000000"/>
          <w:right w:val="nil"/>
          <w:insideH w:val="nil"/>
          <w:insideV w:val="nil"/>
          <w:tl2br w:val="nil"/>
          <w:tr2bl w:val="nil"/>
        </w:tcBorders>
      </w:tcPr>
    </w:tblStylePr>
    <w:tblStylePr w:type="lastRow">
      <w:rPr>
        <w:rFonts w:cs="Times New Roman"/>
        <w:b/>
        <w:bCs/>
        <w:color w:val="1F2123"/>
      </w:rPr>
      <w:tblPr/>
      <w:tcPr>
        <w:tcBorders>
          <w:top w:val="single" w:sz="8" w:space="0" w:color="000000"/>
          <w:left w:val="nil"/>
          <w:bottom w:val="single" w:sz="8" w:space="0" w:color="000000"/>
          <w:right w:val="nil"/>
          <w:insideH w:val="nil"/>
          <w:insideV w:val="nil"/>
          <w:tl2br w:val="nil"/>
          <w:tr2bl w:val="nil"/>
        </w:tcBorders>
      </w:tcPr>
    </w:tblStylePr>
    <w:tblStylePr w:type="firstCol">
      <w:rPr>
        <w:rFonts w:cs="Times New Roman"/>
        <w:b/>
        <w:bCs/>
      </w:rPr>
    </w:tblStylePr>
    <w:tblStylePr w:type="lastCol">
      <w:rPr>
        <w:rFonts w:cs="Times New Roman"/>
        <w:b/>
        <w:bCs/>
      </w:rPr>
      <w:tblPr/>
      <w:tcPr>
        <w:tcBorders>
          <w:top w:val="single" w:sz="8" w:space="0" w:color="000000"/>
          <w:left w:val="nil"/>
          <w:bottom w:val="single" w:sz="8" w:space="0" w:color="000000"/>
          <w:right w:val="nil"/>
          <w:insideH w:val="nil"/>
          <w:insideV w:val="nil"/>
          <w:tl2br w:val="nil"/>
          <w:tr2bl w:val="nil"/>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styleId="2f0">
    <w:name w:val="Medium List 2"/>
    <w:basedOn w:val="a3"/>
    <w:uiPriority w:val="66"/>
    <w:qFormat/>
    <w:rPr>
      <w:rFonts w:ascii="Calibri" w:hAnsi="Calibri" w:cs="Arial"/>
      <w:color w:val="000000"/>
    </w:rPr>
    <w:tblPr>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Arial"/>
        <w:sz w:val="24"/>
        <w:szCs w:val="24"/>
      </w:rPr>
      <w:tblPr/>
      <w:tcPr>
        <w:tcBorders>
          <w:top w:val="nil"/>
          <w:left w:val="nil"/>
          <w:bottom w:val="single" w:sz="24" w:space="0" w:color="000000"/>
          <w:right w:val="nil"/>
          <w:insideH w:val="nil"/>
          <w:insideV w:val="nil"/>
          <w:tl2br w:val="nil"/>
          <w:tr2bl w:val="nil"/>
        </w:tcBorders>
        <w:shd w:val="clear" w:color="auto" w:fill="FFFFFF"/>
      </w:tcPr>
    </w:tblStylePr>
    <w:tblStylePr w:type="lastRow">
      <w:rPr>
        <w:rFonts w:cs="Arial"/>
      </w:rPr>
      <w:tblPr/>
      <w:tcPr>
        <w:tcBorders>
          <w:top w:val="single" w:sz="8" w:space="0" w:color="000000"/>
          <w:left w:val="nil"/>
          <w:bottom w:val="nil"/>
          <w:right w:val="nil"/>
          <w:insideH w:val="nil"/>
          <w:insideV w:val="nil"/>
          <w:tl2br w:val="nil"/>
          <w:tr2bl w:val="nil"/>
        </w:tcBorders>
        <w:shd w:val="clear" w:color="auto" w:fill="FFFFFF"/>
      </w:tcPr>
    </w:tblStylePr>
    <w:tblStylePr w:type="firstCol">
      <w:rPr>
        <w:rFonts w:cs="Arial"/>
      </w:rPr>
      <w:tblPr/>
      <w:tcPr>
        <w:tcBorders>
          <w:top w:val="nil"/>
          <w:left w:val="nil"/>
          <w:bottom w:val="nil"/>
          <w:right w:val="single" w:sz="8" w:space="0" w:color="000000"/>
          <w:insideH w:val="nil"/>
          <w:insideV w:val="nil"/>
          <w:tl2br w:val="nil"/>
          <w:tr2bl w:val="nil"/>
        </w:tcBorders>
        <w:shd w:val="clear" w:color="auto" w:fill="FFFFFF"/>
      </w:tcPr>
    </w:tblStylePr>
    <w:tblStylePr w:type="lastCol">
      <w:rPr>
        <w:rFonts w:cs="Arial"/>
      </w:rPr>
      <w:tblPr/>
      <w:tcPr>
        <w:tcBorders>
          <w:top w:val="nil"/>
          <w:left w:val="single" w:sz="8" w:space="0" w:color="000000"/>
          <w:bottom w:val="nil"/>
          <w:right w:val="nil"/>
          <w:insideH w:val="nil"/>
          <w:insideV w:val="nil"/>
          <w:tl2br w:val="nil"/>
          <w:tr2bl w:val="nil"/>
        </w:tcBorders>
        <w:shd w:val="clear" w:color="auto" w:fill="FFFFFF"/>
      </w:tcPr>
    </w:tblStylePr>
    <w:tblStylePr w:type="band1Vert">
      <w:rPr>
        <w:rFonts w:cs="Arial"/>
      </w:rPr>
      <w:tblPr/>
      <w:tcPr>
        <w:tcBorders>
          <w:top w:val="nil"/>
          <w:left w:val="nil"/>
          <w:bottom w:val="nil"/>
          <w:right w:val="nil"/>
          <w:insideH w:val="nil"/>
          <w:insideV w:val="nil"/>
          <w:tl2br w:val="nil"/>
          <w:tr2bl w:val="nil"/>
        </w:tcBorders>
        <w:shd w:val="clear" w:color="auto" w:fill="C0C0C0"/>
      </w:tcPr>
    </w:tblStylePr>
    <w:tblStylePr w:type="band1Horz">
      <w:rPr>
        <w:rFonts w:cs="Arial"/>
      </w:rPr>
      <w:tblPr/>
      <w:tcPr>
        <w:tcBorders>
          <w:top w:val="nil"/>
          <w:left w:val="nil"/>
          <w:bottom w:val="nil"/>
          <w:right w:val="nil"/>
          <w:insideH w:val="nil"/>
          <w:insideV w:val="nil"/>
          <w:tl2br w:val="nil"/>
          <w:tr2bl w:val="nil"/>
        </w:tcBorders>
        <w:shd w:val="clear" w:color="auto" w:fill="C0C0C0"/>
      </w:tcPr>
    </w:tblStylePr>
    <w:tblStylePr w:type="nwCell">
      <w:rPr>
        <w:rFonts w:cs="Arial"/>
      </w:rPr>
      <w:tblPr/>
      <w:tcPr>
        <w:shd w:val="clear" w:color="auto" w:fill="FFFFFF"/>
      </w:tcPr>
    </w:tblStylePr>
    <w:tblStylePr w:type="swCell">
      <w:rPr>
        <w:rFonts w:cs="Arial"/>
      </w:rPr>
      <w:tblPr/>
      <w:tcPr>
        <w:tcBorders>
          <w:top w:val="nil"/>
          <w:left w:val="nil"/>
          <w:bottom w:val="nil"/>
          <w:right w:val="nil"/>
          <w:insideH w:val="nil"/>
          <w:insideV w:val="nil"/>
          <w:tl2br w:val="nil"/>
          <w:tr2bl w:val="nil"/>
        </w:tcBorders>
      </w:tcPr>
    </w:tblStylePr>
  </w:style>
  <w:style w:type="table" w:styleId="1d">
    <w:name w:val="Medium Grid 1"/>
    <w:basedOn w:val="a3"/>
    <w:uiPriority w:val="67"/>
    <w:qFormat/>
    <w:rPr>
      <w:rFonts w:ascii="Cambria" w:eastAsia="黑体" w:hAnsi="Cambria"/>
    </w:rPr>
    <w:tblPr>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left w:val="nil"/>
          <w:bottom w:val="nil"/>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2f1">
    <w:name w:val="Medium Grid 2"/>
    <w:basedOn w:val="a3"/>
    <w:uiPriority w:val="68"/>
    <w:qFormat/>
    <w:rPr>
      <w:rFonts w:ascii="Calibri" w:hAnsi="Calibri" w:cs="Arial"/>
      <w:color w:val="000000"/>
    </w:rPr>
    <w:tblP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Arial"/>
        <w:b/>
        <w:bCs/>
        <w:color w:val="000000"/>
      </w:rPr>
      <w:tblPr/>
      <w:tcPr>
        <w:shd w:val="clear" w:color="auto" w:fill="E6E6E6"/>
      </w:tcPr>
    </w:tblStylePr>
    <w:tblStylePr w:type="lastRow">
      <w:rPr>
        <w:rFonts w:cs="Arial"/>
        <w:b/>
        <w:bCs/>
        <w:color w:val="000000"/>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rFonts w:cs="Arial"/>
        <w:b/>
        <w:bCs/>
        <w:color w:val="000000"/>
      </w:rPr>
      <w:tblPr/>
      <w:tcPr>
        <w:tcBorders>
          <w:top w:val="nil"/>
          <w:left w:val="nil"/>
          <w:bottom w:val="nil"/>
          <w:right w:val="nil"/>
          <w:insideH w:val="nil"/>
          <w:insideV w:val="nil"/>
          <w:tl2br w:val="nil"/>
          <w:tr2bl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l2br w:val="nil"/>
          <w:tr2bl w:val="nil"/>
        </w:tcBorders>
        <w:shd w:val="clear" w:color="auto" w:fill="CCCCCC"/>
      </w:tcPr>
    </w:tblStylePr>
    <w:tblStylePr w:type="band1Vert">
      <w:rPr>
        <w:rFonts w:cs="Arial"/>
      </w:rPr>
      <w:tblPr/>
      <w:tcPr>
        <w:shd w:val="clear" w:color="auto" w:fill="808080"/>
      </w:tcPr>
    </w:tblStylePr>
    <w:tblStylePr w:type="band1Horz">
      <w:rPr>
        <w:rFonts w:cs="Arial"/>
      </w:rPr>
      <w:tblPr/>
      <w:tcPr>
        <w:shd w:val="clear" w:color="auto" w:fill="808080"/>
      </w:tcPr>
    </w:tblStylePr>
    <w:tblStylePr w:type="nwCell">
      <w:rPr>
        <w:rFonts w:cs="Arial"/>
      </w:rPr>
      <w:tblPr/>
      <w:tcPr>
        <w:shd w:val="clear" w:color="auto" w:fill="FFFFFF"/>
      </w:tcPr>
    </w:tblStylePr>
  </w:style>
  <w:style w:type="table" w:styleId="3e">
    <w:name w:val="Medium Grid 3"/>
    <w:basedOn w:val="a3"/>
    <w:uiPriority w:val="69"/>
    <w:qFormat/>
    <w:rPr>
      <w:rFonts w:ascii="Cambria" w:eastAsia="黑体" w:hAnsi="Cambria"/>
    </w:rPr>
    <w:tblPr>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nil"/>
          <w:tl2br w:val="nil"/>
          <w:tr2bl w:val="nil"/>
        </w:tcBorders>
        <w:shd w:val="clear" w:color="auto" w:fill="000000"/>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nil"/>
          <w:tl2br w:val="nil"/>
          <w:tr2bl w:val="nil"/>
        </w:tcBorders>
        <w:shd w:val="clear" w:color="auto" w:fill="000000"/>
      </w:tcPr>
    </w:tblStylePr>
    <w:tblStylePr w:type="firstCol">
      <w:rPr>
        <w:rFonts w:cs="Times New Roman"/>
        <w:b/>
        <w:bCs/>
        <w:i w:val="0"/>
        <w:iCs w:val="0"/>
        <w:color w:val="FFFFFF"/>
      </w:rPr>
      <w:tblPr/>
      <w:tcPr>
        <w:tcBorders>
          <w:top w:val="nil"/>
          <w:left w:val="single" w:sz="8" w:space="0" w:color="FFFFFF"/>
          <w:bottom w:val="nil"/>
          <w:right w:val="single" w:sz="24" w:space="0" w:color="FFFFFF"/>
          <w:insideH w:val="nil"/>
          <w:insideV w:val="nil"/>
          <w:tl2br w:val="nil"/>
          <w:tr2bl w:val="nil"/>
        </w:tcBorders>
        <w:shd w:val="clear" w:color="auto" w:fill="000000"/>
      </w:tcPr>
    </w:tblStylePr>
    <w:tblStylePr w:type="lastCol">
      <w:rPr>
        <w:rFonts w:cs="Times New Roman"/>
        <w:b/>
        <w:bCs/>
        <w:i w:val="0"/>
        <w:iCs w:val="0"/>
        <w:color w:val="FFFFFF"/>
      </w:rPr>
      <w:tblPr/>
      <w:tcPr>
        <w:tcBorders>
          <w:top w:val="nil"/>
          <w:left w:val="single" w:sz="24" w:space="0" w:color="FFFFFF"/>
          <w:bottom w:val="nil"/>
          <w:right w:val="nil"/>
          <w:insideH w:val="nil"/>
          <w:insideV w:val="nil"/>
          <w:tl2br w:val="nil"/>
          <w:tr2bl w:val="nil"/>
        </w:tcBorders>
        <w:shd w:val="clear" w:color="auto" w:fill="000000"/>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80808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808080"/>
      </w:tcPr>
    </w:tblStylePr>
  </w:style>
  <w:style w:type="table" w:styleId="aff6">
    <w:name w:val="Dark List"/>
    <w:basedOn w:val="a3"/>
    <w:uiPriority w:val="70"/>
    <w:qFormat/>
    <w:rPr>
      <w:rFonts w:ascii="Cambria" w:eastAsia="黑体" w:hAnsi="Cambria"/>
      <w:color w:val="FFFFFF"/>
    </w:rPr>
    <w:tblPr>
      <w:tblInd w:w="0" w:type="dxa"/>
      <w:tblCellMar>
        <w:top w:w="0" w:type="dxa"/>
        <w:left w:w="108" w:type="dxa"/>
        <w:bottom w:w="0" w:type="dxa"/>
        <w:right w:w="108" w:type="dxa"/>
      </w:tblCellMar>
    </w:tblPr>
    <w:tcPr>
      <w:shd w:val="clear" w:color="auto" w:fill="000000"/>
    </w:tcPr>
    <w:tblStylePr w:type="firstRow">
      <w:rPr>
        <w:rFonts w:cs="Times New Roman"/>
        <w:b/>
        <w:bCs/>
      </w:rPr>
      <w:tblPr/>
      <w:tcPr>
        <w:tcBorders>
          <w:top w:val="nil"/>
          <w:left w:val="nil"/>
          <w:bottom w:val="single" w:sz="18" w:space="0" w:color="FFFFFF"/>
          <w:right w:val="nil"/>
          <w:insideH w:val="nil"/>
          <w:insideV w:val="nil"/>
          <w:tl2br w:val="nil"/>
          <w:tr2bl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l2br w:val="nil"/>
          <w:tr2bl w:val="nil"/>
        </w:tcBorders>
        <w:shd w:val="clear" w:color="auto" w:fill="000000"/>
      </w:tcPr>
    </w:tblStylePr>
    <w:tblStylePr w:type="firstCol">
      <w:rPr>
        <w:rFonts w:cs="Times New Roman"/>
      </w:rPr>
      <w:tblPr/>
      <w:tcPr>
        <w:tcBorders>
          <w:top w:val="nil"/>
          <w:left w:val="nil"/>
          <w:bottom w:val="nil"/>
          <w:right w:val="single" w:sz="18" w:space="0" w:color="FFFFFF"/>
          <w:insideH w:val="nil"/>
          <w:insideV w:val="nil"/>
          <w:tl2br w:val="nil"/>
          <w:tr2bl w:val="nil"/>
        </w:tcBorders>
        <w:shd w:val="clear" w:color="auto" w:fill="000000"/>
      </w:tcPr>
    </w:tblStylePr>
    <w:tblStylePr w:type="lastCol">
      <w:rPr>
        <w:rFonts w:cs="Times New Roman"/>
      </w:rPr>
      <w:tblPr/>
      <w:tcPr>
        <w:tcBorders>
          <w:top w:val="nil"/>
          <w:left w:val="single" w:sz="18" w:space="0" w:color="FFFFFF"/>
          <w:bottom w:val="nil"/>
          <w:right w:val="nil"/>
          <w:insideH w:val="nil"/>
          <w:insideV w:val="nil"/>
          <w:tl2br w:val="nil"/>
          <w:tr2bl w:val="nil"/>
        </w:tcBorders>
        <w:shd w:val="clear" w:color="auto" w:fill="000000"/>
      </w:tcPr>
    </w:tblStylePr>
    <w:tblStylePr w:type="band1Vert">
      <w:rPr>
        <w:rFonts w:cs="Times New Roman"/>
      </w:rPr>
      <w:tblPr/>
      <w:tcPr>
        <w:tcBorders>
          <w:top w:val="nil"/>
          <w:left w:val="nil"/>
          <w:bottom w:val="nil"/>
          <w:right w:val="nil"/>
          <w:insideH w:val="nil"/>
          <w:insideV w:val="nil"/>
          <w:tl2br w:val="nil"/>
          <w:tr2bl w:val="nil"/>
        </w:tcBorders>
        <w:shd w:val="clear" w:color="auto" w:fill="000000"/>
      </w:tcPr>
    </w:tblStylePr>
    <w:tblStylePr w:type="band1Horz">
      <w:rPr>
        <w:rFonts w:cs="Times New Roman"/>
      </w:rPr>
      <w:tblPr/>
      <w:tcPr>
        <w:tcBorders>
          <w:top w:val="nil"/>
          <w:left w:val="nil"/>
          <w:bottom w:val="nil"/>
          <w:right w:val="nil"/>
          <w:insideH w:val="nil"/>
          <w:insideV w:val="nil"/>
          <w:tl2br w:val="nil"/>
          <w:tr2bl w:val="nil"/>
        </w:tcBorders>
        <w:shd w:val="clear" w:color="auto" w:fill="000000"/>
      </w:tcPr>
    </w:tblStylePr>
  </w:style>
  <w:style w:type="table" w:styleId="aff7">
    <w:name w:val="Colorful Shading"/>
    <w:basedOn w:val="a3"/>
    <w:uiPriority w:val="71"/>
    <w:qFormat/>
    <w:rPr>
      <w:rFonts w:ascii="Cambria" w:eastAsia="黑体" w:hAnsi="Cambria"/>
      <w:color w:val="000000"/>
    </w:rPr>
    <w:tblPr>
      <w:tblInd w:w="0" w:type="dxa"/>
      <w:tblBorders>
        <w:top w:val="single" w:sz="24" w:space="0" w:color="CC8E60"/>
        <w:left w:val="single" w:sz="4" w:space="0" w:color="000000"/>
        <w:bottom w:val="single" w:sz="4" w:space="0" w:color="000000"/>
        <w:right w:val="single" w:sz="4" w:space="0" w:color="000000"/>
        <w:insideH w:val="single" w:sz="4" w:space="0" w:color="FFFFFF"/>
        <w:insideV w:val="single" w:sz="4" w:space="0" w:color="FFFFFF"/>
      </w:tblBorders>
      <w:tblCellMar>
        <w:top w:w="0" w:type="dxa"/>
        <w:left w:w="108" w:type="dxa"/>
        <w:bottom w:w="0" w:type="dxa"/>
        <w:right w:w="108" w:type="dxa"/>
      </w:tblCellMar>
    </w:tblPr>
    <w:tcPr>
      <w:shd w:val="clear" w:color="auto" w:fill="E6E6E6"/>
    </w:tcPr>
    <w:tblStylePr w:type="firstRow">
      <w:rPr>
        <w:rFonts w:cs="Times New Roman"/>
        <w:b/>
        <w:bCs/>
      </w:rPr>
      <w:tblPr/>
      <w:tcPr>
        <w:tcBorders>
          <w:top w:val="nil"/>
          <w:left w:val="nil"/>
          <w:bottom w:val="single" w:sz="24" w:space="0" w:color="CC8E60"/>
          <w:right w:val="nil"/>
          <w:insideH w:val="nil"/>
          <w:insideV w:val="nil"/>
          <w:tl2br w:val="nil"/>
          <w:tr2bl w:val="nil"/>
        </w:tcBorders>
        <w:shd w:val="clear" w:color="auto" w:fill="FFFFFF"/>
      </w:tcPr>
    </w:tblStylePr>
    <w:tblStylePr w:type="lastRow">
      <w:rPr>
        <w:rFonts w:cs="Times New Roman"/>
        <w:b/>
        <w:bCs/>
        <w:color w:val="FFFFFF"/>
      </w:rPr>
      <w:tblPr/>
      <w:tcPr>
        <w:tcBorders>
          <w:top w:val="single" w:sz="6" w:space="0" w:color="FFFFFF"/>
          <w:left w:val="nil"/>
          <w:bottom w:val="nil"/>
          <w:right w:val="nil"/>
          <w:insideH w:val="nil"/>
          <w:insideV w:val="nil"/>
          <w:tl2br w:val="nil"/>
          <w:tr2bl w:val="nil"/>
        </w:tcBorders>
        <w:shd w:val="clear" w:color="auto" w:fill="000000"/>
      </w:tcPr>
    </w:tblStylePr>
    <w:tblStylePr w:type="firstCol">
      <w:rPr>
        <w:rFonts w:cs="Times New Roman"/>
        <w:color w:val="FFFFFF"/>
      </w:rPr>
      <w:tblPr/>
      <w:tcPr>
        <w:tcBorders>
          <w:top w:val="nil"/>
          <w:left w:val="nil"/>
          <w:bottom w:val="nil"/>
          <w:right w:val="nil"/>
          <w:insideH w:val="nil"/>
          <w:insideV w:val="nil"/>
          <w:tl2br w:val="nil"/>
          <w:tr2bl w:val="nil"/>
        </w:tcBorders>
        <w:shd w:val="clear" w:color="auto" w:fill="000000"/>
      </w:tcPr>
    </w:tblStylePr>
    <w:tblStylePr w:type="lastCol">
      <w:rPr>
        <w:rFonts w:cs="Times New Roman"/>
        <w:color w:val="FFFFFF"/>
      </w:rPr>
      <w:tblPr/>
      <w:tcPr>
        <w:tcBorders>
          <w:top w:val="nil"/>
          <w:left w:val="nil"/>
          <w:bottom w:val="nil"/>
          <w:right w:val="nil"/>
          <w:insideH w:val="nil"/>
          <w:insideV w:val="nil"/>
          <w:tl2br w:val="nil"/>
          <w:tr2bl w:val="nil"/>
        </w:tcBorders>
        <w:shd w:val="clear" w:color="auto" w:fill="000000"/>
      </w:tcPr>
    </w:tblStylePr>
    <w:tblStylePr w:type="band1Vert">
      <w:rPr>
        <w:rFonts w:cs="Times New Roman"/>
      </w:rPr>
      <w:tblPr/>
      <w:tcPr>
        <w:shd w:val="clear" w:color="auto" w:fill="999999"/>
      </w:tcPr>
    </w:tblStylePr>
    <w:tblStylePr w:type="band1Horz">
      <w:rPr>
        <w:rFonts w:cs="Times New Roman"/>
      </w:rPr>
      <w:tblPr/>
      <w:tcPr>
        <w:shd w:val="clear" w:color="auto" w:fill="808080"/>
      </w:tcPr>
    </w:tblStylePr>
    <w:tblStylePr w:type="neCell">
      <w:rPr>
        <w:rFonts w:cs="Times New Roman"/>
        <w:color w:val="000000"/>
      </w:rPr>
    </w:tblStylePr>
    <w:tblStylePr w:type="nwCell">
      <w:rPr>
        <w:rFonts w:cs="Times New Roman"/>
        <w:color w:val="000000"/>
      </w:rPr>
    </w:tblStylePr>
  </w:style>
  <w:style w:type="table" w:styleId="aff8">
    <w:name w:val="Colorful List"/>
    <w:basedOn w:val="a3"/>
    <w:uiPriority w:val="72"/>
    <w:qFormat/>
    <w:rPr>
      <w:rFonts w:ascii="Cambria" w:eastAsia="黑体" w:hAnsi="Cambria"/>
      <w:color w:val="000000"/>
    </w:rPr>
    <w:tblPr>
      <w:tblInd w:w="0" w:type="dxa"/>
      <w:tblCellMar>
        <w:top w:w="0" w:type="dxa"/>
        <w:left w:w="108" w:type="dxa"/>
        <w:bottom w:w="0" w:type="dxa"/>
        <w:right w:w="108" w:type="dxa"/>
      </w:tblCellMar>
    </w:tblPr>
    <w:tcPr>
      <w:shd w:val="clear" w:color="auto" w:fill="E6E6E6"/>
    </w:tcPr>
    <w:tblStylePr w:type="firstRow">
      <w:rPr>
        <w:rFonts w:cs="Times New Roman"/>
        <w:b/>
        <w:bCs/>
        <w:color w:val="FFFFFF"/>
      </w:rPr>
      <w:tblPr/>
      <w:tcPr>
        <w:tcBorders>
          <w:top w:val="nil"/>
          <w:left w:val="nil"/>
          <w:bottom w:val="single" w:sz="12" w:space="0" w:color="FFFFFF"/>
          <w:right w:val="nil"/>
          <w:insideH w:val="nil"/>
          <w:insideV w:val="nil"/>
          <w:tl2br w:val="nil"/>
          <w:tr2bl w:val="nil"/>
        </w:tcBorders>
        <w:shd w:val="clear" w:color="auto" w:fill="B56E3A"/>
      </w:tcPr>
    </w:tblStylePr>
    <w:tblStylePr w:type="lastRow">
      <w:rPr>
        <w:rFonts w:cs="Times New Roman"/>
        <w:b/>
        <w:bCs/>
        <w:color w:val="B56E3A"/>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C0C0C0"/>
      </w:tcPr>
    </w:tblStylePr>
    <w:tblStylePr w:type="band1Horz">
      <w:rPr>
        <w:rFonts w:cs="Times New Roman"/>
      </w:rPr>
      <w:tblPr/>
      <w:tcPr>
        <w:shd w:val="clear" w:color="auto" w:fill="CCCCCC"/>
      </w:tcPr>
    </w:tblStylePr>
  </w:style>
  <w:style w:type="table" w:styleId="aff9">
    <w:name w:val="Colorful Grid"/>
    <w:basedOn w:val="a3"/>
    <w:uiPriority w:val="73"/>
    <w:qFormat/>
    <w:rPr>
      <w:rFonts w:ascii="Cambria" w:eastAsia="黑体" w:hAnsi="Cambria"/>
      <w:color w:val="000000"/>
    </w:rPr>
    <w:tblPr>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rFonts w:cs="Times New Roman"/>
        <w:b/>
        <w:bCs/>
      </w:rPr>
      <w:tblPr/>
      <w:tcPr>
        <w:shd w:val="clear" w:color="auto" w:fill="999999"/>
      </w:tcPr>
    </w:tblStylePr>
    <w:tblStylePr w:type="lastRow">
      <w:rPr>
        <w:rFonts w:cs="Times New Roman"/>
        <w:b/>
        <w:bCs/>
        <w:color w:val="000000"/>
      </w:rPr>
      <w:tblPr/>
      <w:tcPr>
        <w:shd w:val="clear" w:color="auto" w:fill="999999"/>
      </w:tcPr>
    </w:tblStylePr>
    <w:tblStylePr w:type="firstCol">
      <w:rPr>
        <w:rFonts w:cs="Times New Roman"/>
        <w:color w:val="FFFFFF"/>
      </w:rPr>
      <w:tblPr/>
      <w:tcPr>
        <w:shd w:val="clear" w:color="auto" w:fill="000000"/>
      </w:tcPr>
    </w:tblStylePr>
    <w:tblStylePr w:type="lastCol">
      <w:rPr>
        <w:rFonts w:cs="Times New Roman"/>
        <w:color w:val="FFFFFF"/>
      </w:rPr>
      <w:tblPr/>
      <w:tcPr>
        <w:shd w:val="clear" w:color="auto" w:fill="000000"/>
      </w:tc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character" w:styleId="affa">
    <w:name w:val="Strong"/>
    <w:basedOn w:val="a2"/>
    <w:uiPriority w:val="22"/>
    <w:qFormat/>
    <w:rPr>
      <w:b/>
      <w:bCs/>
    </w:rPr>
  </w:style>
  <w:style w:type="character" w:styleId="affb">
    <w:name w:val="page number"/>
    <w:basedOn w:val="a2"/>
    <w:unhideWhenUsed/>
    <w:qFormat/>
    <w:rPr>
      <w:rFonts w:cs="Times New Roman"/>
    </w:rPr>
  </w:style>
  <w:style w:type="character" w:styleId="affc">
    <w:name w:val="FollowedHyperlink"/>
    <w:basedOn w:val="a2"/>
    <w:unhideWhenUsed/>
    <w:qFormat/>
    <w:rPr>
      <w:rFonts w:cs="Times New Roman"/>
      <w:color w:val="800080"/>
      <w:u w:val="single"/>
    </w:rPr>
  </w:style>
  <w:style w:type="character" w:styleId="affd">
    <w:name w:val="Emphasis"/>
    <w:basedOn w:val="a2"/>
    <w:uiPriority w:val="20"/>
    <w:unhideWhenUsed/>
    <w:qFormat/>
  </w:style>
  <w:style w:type="character" w:styleId="affe">
    <w:name w:val="line number"/>
    <w:basedOn w:val="a2"/>
    <w:uiPriority w:val="99"/>
    <w:unhideWhenUsed/>
    <w:qFormat/>
    <w:rPr>
      <w:rFonts w:cs="Times New Roman"/>
    </w:rPr>
  </w:style>
  <w:style w:type="character" w:styleId="HTML1">
    <w:name w:val="HTML Definition"/>
    <w:basedOn w:val="a2"/>
    <w:uiPriority w:val="99"/>
    <w:unhideWhenUsed/>
    <w:qFormat/>
  </w:style>
  <w:style w:type="character" w:styleId="HTML2">
    <w:name w:val="HTML Typewriter"/>
    <w:basedOn w:val="a2"/>
    <w:uiPriority w:val="99"/>
    <w:unhideWhenUsed/>
    <w:qFormat/>
    <w:rPr>
      <w:rFonts w:ascii="Consolas" w:eastAsia="Times New Roman" w:hAnsi="Consolas"/>
      <w:sz w:val="20"/>
    </w:rPr>
  </w:style>
  <w:style w:type="character" w:styleId="HTML3">
    <w:name w:val="HTML Variable"/>
    <w:basedOn w:val="a2"/>
    <w:uiPriority w:val="99"/>
    <w:unhideWhenUsed/>
    <w:qFormat/>
  </w:style>
  <w:style w:type="character" w:styleId="afff">
    <w:name w:val="Hyperlink"/>
    <w:basedOn w:val="a2"/>
    <w:unhideWhenUsed/>
    <w:qFormat/>
    <w:rPr>
      <w:color w:val="646464"/>
      <w:u w:val="single"/>
    </w:rPr>
  </w:style>
  <w:style w:type="character" w:styleId="HTML4">
    <w:name w:val="HTML Code"/>
    <w:basedOn w:val="a2"/>
    <w:uiPriority w:val="99"/>
    <w:unhideWhenUsed/>
    <w:qFormat/>
    <w:rPr>
      <w:rFonts w:ascii="Consolas" w:eastAsia="Times New Roman" w:hAnsi="Consolas"/>
      <w:sz w:val="20"/>
    </w:rPr>
  </w:style>
  <w:style w:type="character" w:styleId="afff0">
    <w:name w:val="annotation reference"/>
    <w:basedOn w:val="a2"/>
    <w:unhideWhenUsed/>
    <w:qFormat/>
    <w:rPr>
      <w:sz w:val="21"/>
    </w:rPr>
  </w:style>
  <w:style w:type="character" w:styleId="HTML5">
    <w:name w:val="HTML Cite"/>
    <w:basedOn w:val="a2"/>
    <w:uiPriority w:val="99"/>
    <w:unhideWhenUsed/>
    <w:qFormat/>
  </w:style>
  <w:style w:type="character" w:styleId="HTML6">
    <w:name w:val="HTML Keyboard"/>
    <w:basedOn w:val="a2"/>
    <w:uiPriority w:val="99"/>
    <w:unhideWhenUsed/>
    <w:qFormat/>
    <w:rPr>
      <w:rFonts w:ascii="Consolas" w:eastAsia="Times New Roman" w:hAnsi="Consolas"/>
      <w:sz w:val="20"/>
    </w:rPr>
  </w:style>
  <w:style w:type="paragraph" w:customStyle="1" w:styleId="afff1">
    <w:name w:val="无间距"/>
    <w:link w:val="afff2"/>
    <w:uiPriority w:val="1"/>
    <w:qFormat/>
    <w:pPr>
      <w:spacing w:before="40"/>
    </w:pPr>
    <w:rPr>
      <w:rFonts w:ascii="Cambria" w:eastAsia="黑体" w:hAnsi="Cambria"/>
      <w:color w:val="595959"/>
      <w:lang w:val="zh-CN"/>
    </w:rPr>
  </w:style>
  <w:style w:type="paragraph" w:customStyle="1" w:styleId="afff3">
    <w:name w:val="引言"/>
    <w:basedOn w:val="a1"/>
    <w:next w:val="a1"/>
    <w:link w:val="afff4"/>
    <w:uiPriority w:val="9"/>
    <w:unhideWhenUsed/>
    <w:qFormat/>
    <w:pPr>
      <w:spacing w:before="240" w:after="240"/>
      <w:ind w:left="720" w:right="720"/>
    </w:pPr>
    <w:rPr>
      <w:i/>
      <w:iCs/>
      <w:color w:val="7E97AD"/>
      <w:sz w:val="28"/>
    </w:rPr>
  </w:style>
  <w:style w:type="paragraph" w:customStyle="1" w:styleId="1e">
    <w:name w:val="书目1"/>
    <w:basedOn w:val="a1"/>
    <w:next w:val="a1"/>
    <w:uiPriority w:val="37"/>
    <w:unhideWhenUsed/>
    <w:qFormat/>
    <w:rPr>
      <w:color w:val="595959"/>
    </w:rPr>
  </w:style>
  <w:style w:type="paragraph" w:customStyle="1" w:styleId="afff5">
    <w:name w:val="块文本"/>
    <w:basedOn w:val="a1"/>
    <w:uiPriority w:val="99"/>
    <w:unhideWhenUsed/>
    <w:qFormat/>
    <w:pPr>
      <w:pBdr>
        <w:top w:val="single" w:sz="2" w:space="10" w:color="7E97AD"/>
        <w:left w:val="single" w:sz="2" w:space="10" w:color="7E97AD"/>
        <w:bottom w:val="single" w:sz="2" w:space="10" w:color="7E97AD"/>
        <w:right w:val="single" w:sz="2" w:space="10" w:color="7E97AD"/>
      </w:pBdr>
      <w:ind w:left="1152" w:right="1152"/>
    </w:pPr>
    <w:rPr>
      <w:i/>
      <w:iCs/>
      <w:color w:val="7E97AD"/>
    </w:rPr>
  </w:style>
  <w:style w:type="paragraph" w:customStyle="1" w:styleId="afff6">
    <w:name w:val="正文文本第一缩进"/>
    <w:basedOn w:val="ad"/>
    <w:link w:val="afff7"/>
    <w:uiPriority w:val="99"/>
    <w:unhideWhenUsed/>
    <w:qFormat/>
    <w:pPr>
      <w:spacing w:after="200"/>
      <w:ind w:firstLine="360"/>
    </w:pPr>
  </w:style>
  <w:style w:type="paragraph" w:customStyle="1" w:styleId="2f2">
    <w:name w:val="正文文本第一缩进 2"/>
    <w:basedOn w:val="ae"/>
    <w:link w:val="2f3"/>
    <w:uiPriority w:val="99"/>
    <w:unhideWhenUsed/>
    <w:qFormat/>
    <w:pPr>
      <w:spacing w:after="200"/>
      <w:ind w:firstLine="360"/>
    </w:pPr>
  </w:style>
  <w:style w:type="paragraph" w:customStyle="1" w:styleId="afff8">
    <w:name w:val="描述"/>
    <w:basedOn w:val="a1"/>
    <w:next w:val="a1"/>
    <w:uiPriority w:val="35"/>
    <w:unhideWhenUsed/>
    <w:qFormat/>
    <w:rPr>
      <w:b/>
      <w:bCs/>
      <w:color w:val="7E97AD"/>
      <w:sz w:val="18"/>
    </w:rPr>
  </w:style>
  <w:style w:type="paragraph" w:customStyle="1" w:styleId="afff9">
    <w:name w:val="注释文本"/>
    <w:basedOn w:val="a1"/>
    <w:link w:val="afffa"/>
    <w:uiPriority w:val="99"/>
    <w:unhideWhenUsed/>
    <w:qFormat/>
    <w:rPr>
      <w:color w:val="595959"/>
    </w:rPr>
  </w:style>
  <w:style w:type="paragraph" w:customStyle="1" w:styleId="afffb">
    <w:name w:val="注释主题"/>
    <w:basedOn w:val="afff9"/>
    <w:next w:val="afff9"/>
    <w:link w:val="afffc"/>
    <w:uiPriority w:val="99"/>
    <w:unhideWhenUsed/>
    <w:qFormat/>
    <w:rPr>
      <w:b/>
      <w:bCs/>
    </w:rPr>
  </w:style>
  <w:style w:type="paragraph" w:customStyle="1" w:styleId="afffd">
    <w:name w:val="信封地址"/>
    <w:basedOn w:val="a1"/>
    <w:uiPriority w:val="99"/>
    <w:unhideWhenUsed/>
    <w:qFormat/>
    <w:pPr>
      <w:framePr w:w="7920" w:h="1980" w:hRule="exact" w:hSpace="180" w:wrap="around" w:hAnchor="page" w:xAlign="center" w:yAlign="bottom"/>
      <w:ind w:left="2880"/>
    </w:pPr>
    <w:rPr>
      <w:rFonts w:ascii="Calibri" w:eastAsia="宋体" w:hAnsi="Calibri" w:cs="Arial"/>
      <w:color w:val="595959"/>
      <w:sz w:val="24"/>
    </w:rPr>
  </w:style>
  <w:style w:type="paragraph" w:customStyle="1" w:styleId="afffe">
    <w:name w:val="信封寄信人地址"/>
    <w:basedOn w:val="a1"/>
    <w:uiPriority w:val="99"/>
    <w:unhideWhenUsed/>
    <w:qFormat/>
    <w:rPr>
      <w:rFonts w:ascii="Calibri" w:eastAsia="宋体" w:hAnsi="Calibri" w:cs="Arial"/>
      <w:color w:val="595959"/>
    </w:rPr>
  </w:style>
  <w:style w:type="paragraph" w:customStyle="1" w:styleId="affff">
    <w:name w:val="页脚文本"/>
    <w:basedOn w:val="a1"/>
    <w:link w:val="affff0"/>
    <w:uiPriority w:val="99"/>
    <w:unhideWhenUsed/>
    <w:qFormat/>
    <w:rPr>
      <w:color w:val="595959"/>
    </w:rPr>
  </w:style>
  <w:style w:type="paragraph" w:customStyle="1" w:styleId="affff1">
    <w:name w:val="重要引言"/>
    <w:basedOn w:val="a1"/>
    <w:next w:val="a1"/>
    <w:link w:val="affff2"/>
    <w:uiPriority w:val="30"/>
    <w:unhideWhenUsed/>
    <w:qFormat/>
    <w:pPr>
      <w:pBdr>
        <w:bottom w:val="single" w:sz="4" w:space="4" w:color="7E97AD"/>
      </w:pBdr>
      <w:spacing w:before="200" w:after="280"/>
      <w:ind w:left="936" w:right="936"/>
    </w:pPr>
    <w:rPr>
      <w:b/>
      <w:bCs/>
      <w:i/>
      <w:iCs/>
      <w:color w:val="7E97AD"/>
    </w:rPr>
  </w:style>
  <w:style w:type="paragraph" w:customStyle="1" w:styleId="1f">
    <w:name w:val="列表段落1"/>
    <w:basedOn w:val="a1"/>
    <w:uiPriority w:val="34"/>
    <w:unhideWhenUsed/>
    <w:qFormat/>
    <w:pPr>
      <w:ind w:left="720"/>
      <w:contextualSpacing/>
    </w:pPr>
    <w:rPr>
      <w:color w:val="595959"/>
    </w:rPr>
  </w:style>
  <w:style w:type="paragraph" w:customStyle="1" w:styleId="affff3">
    <w:name w:val="宏"/>
    <w:link w:val="affff4"/>
    <w:uiPriority w:val="99"/>
    <w:unhideWhenUsed/>
    <w:qFormat/>
    <w:pPr>
      <w:tabs>
        <w:tab w:val="left" w:pos="480"/>
        <w:tab w:val="left" w:pos="960"/>
        <w:tab w:val="left" w:pos="1440"/>
        <w:tab w:val="left" w:pos="1920"/>
        <w:tab w:val="left" w:pos="2400"/>
        <w:tab w:val="left" w:pos="2880"/>
        <w:tab w:val="left" w:pos="3360"/>
        <w:tab w:val="left" w:pos="3840"/>
        <w:tab w:val="left" w:pos="4320"/>
      </w:tabs>
      <w:spacing w:before="40" w:line="300" w:lineRule="auto"/>
    </w:pPr>
    <w:rPr>
      <w:rFonts w:ascii="Consolas" w:eastAsia="Times New Roman" w:hAnsi="Consolas" w:cs="Consolas"/>
      <w:color w:val="595959"/>
      <w:lang w:val="zh-CN"/>
    </w:rPr>
  </w:style>
  <w:style w:type="paragraph" w:customStyle="1" w:styleId="affff5">
    <w:name w:val="消息头"/>
    <w:basedOn w:val="a1"/>
    <w:link w:val="affff6"/>
    <w:uiPriority w:val="99"/>
    <w:unhideWhenUsed/>
    <w:qFormat/>
    <w:pPr>
      <w:pBdr>
        <w:top w:val="single" w:sz="6" w:space="1" w:color="auto"/>
        <w:left w:val="single" w:sz="6" w:space="1" w:color="auto"/>
        <w:bottom w:val="single" w:sz="6" w:space="1" w:color="auto"/>
        <w:right w:val="single" w:sz="6" w:space="1" w:color="auto"/>
      </w:pBdr>
      <w:shd w:val="pct20" w:color="auto" w:fill="auto"/>
      <w:ind w:left="1080" w:hanging="1080"/>
    </w:pPr>
    <w:rPr>
      <w:rFonts w:ascii="Calibri" w:eastAsia="宋体" w:hAnsi="Calibri" w:cs="Arial"/>
      <w:color w:val="595959"/>
      <w:sz w:val="24"/>
    </w:rPr>
  </w:style>
  <w:style w:type="paragraph" w:customStyle="1" w:styleId="Web">
    <w:name w:val="正常 (Web)"/>
    <w:basedOn w:val="a1"/>
    <w:uiPriority w:val="99"/>
    <w:unhideWhenUsed/>
    <w:qFormat/>
    <w:rPr>
      <w:rFonts w:ascii="Times New Roman" w:eastAsia="黑体" w:hAnsi="Times New Roman"/>
      <w:color w:val="595959"/>
      <w:sz w:val="24"/>
    </w:rPr>
  </w:style>
  <w:style w:type="paragraph" w:customStyle="1" w:styleId="affff7">
    <w:name w:val="正常缩进"/>
    <w:basedOn w:val="a1"/>
    <w:uiPriority w:val="99"/>
    <w:unhideWhenUsed/>
    <w:qFormat/>
    <w:pPr>
      <w:ind w:left="720"/>
    </w:pPr>
    <w:rPr>
      <w:color w:val="595959"/>
    </w:rPr>
  </w:style>
  <w:style w:type="paragraph" w:customStyle="1" w:styleId="affff8">
    <w:name w:val="目录标题"/>
    <w:basedOn w:val="10"/>
    <w:next w:val="a1"/>
    <w:uiPriority w:val="39"/>
    <w:unhideWhenUsed/>
    <w:qFormat/>
    <w:pPr>
      <w:outlineLvl w:val="9"/>
    </w:pPr>
  </w:style>
  <w:style w:type="paragraph" w:customStyle="1" w:styleId="affff9">
    <w:name w:val="表格标题"/>
    <w:basedOn w:val="a1"/>
    <w:uiPriority w:val="10"/>
    <w:qFormat/>
    <w:pPr>
      <w:keepNext/>
      <w:pBdr>
        <w:top w:val="single" w:sz="4" w:space="1" w:color="7E97AD"/>
        <w:left w:val="single" w:sz="4" w:space="6" w:color="7E97AD"/>
        <w:bottom w:val="single" w:sz="4" w:space="2" w:color="7E97AD"/>
        <w:right w:val="single" w:sz="4" w:space="6" w:color="7E97AD"/>
      </w:pBdr>
      <w:shd w:val="clear" w:color="auto" w:fill="7E97AD"/>
      <w:spacing w:before="160"/>
      <w:ind w:left="144" w:right="144"/>
    </w:pPr>
    <w:rPr>
      <w:rFonts w:ascii="Calibri" w:eastAsia="宋体" w:hAnsi="Calibri" w:cs="Arial"/>
      <w:caps/>
      <w:color w:val="FFFFFF"/>
      <w:sz w:val="24"/>
    </w:rPr>
  </w:style>
  <w:style w:type="paragraph" w:customStyle="1" w:styleId="affffa">
    <w:name w:val="公司信息"/>
    <w:basedOn w:val="a1"/>
    <w:uiPriority w:val="2"/>
    <w:qFormat/>
    <w:pPr>
      <w:spacing w:after="40"/>
    </w:pPr>
    <w:rPr>
      <w:color w:val="595959"/>
    </w:rPr>
  </w:style>
  <w:style w:type="paragraph" w:customStyle="1" w:styleId="affffb">
    <w:name w:val="摘要"/>
    <w:basedOn w:val="a1"/>
    <w:uiPriority w:val="20"/>
    <w:qFormat/>
    <w:pPr>
      <w:spacing w:before="360"/>
      <w:ind w:left="432" w:right="1080"/>
    </w:pPr>
    <w:rPr>
      <w:i/>
      <w:iCs/>
      <w:color w:val="7F7F7F"/>
      <w:sz w:val="28"/>
    </w:rPr>
  </w:style>
  <w:style w:type="paragraph" w:customStyle="1" w:styleId="affffc">
    <w:name w:val="表格文字"/>
    <w:basedOn w:val="a1"/>
    <w:uiPriority w:val="10"/>
    <w:qFormat/>
    <w:pPr>
      <w:spacing w:before="60" w:after="60"/>
      <w:ind w:left="144" w:right="144"/>
    </w:pPr>
    <w:rPr>
      <w:color w:val="595959"/>
    </w:rPr>
  </w:style>
  <w:style w:type="paragraph" w:customStyle="1" w:styleId="affffd">
    <w:name w:val="表格反转标题"/>
    <w:basedOn w:val="a1"/>
    <w:uiPriority w:val="10"/>
    <w:qFormat/>
    <w:pPr>
      <w:spacing w:after="40"/>
      <w:ind w:left="144" w:right="144"/>
    </w:pPr>
    <w:rPr>
      <w:rFonts w:ascii="Calibri" w:eastAsia="宋体" w:hAnsi="Calibri" w:cs="Arial"/>
      <w:caps/>
      <w:color w:val="FFFFFF"/>
      <w:sz w:val="24"/>
    </w:rPr>
  </w:style>
  <w:style w:type="paragraph" w:customStyle="1" w:styleId="affffe">
    <w:name w:val="页眉阴影"/>
    <w:basedOn w:val="a1"/>
    <w:uiPriority w:val="99"/>
    <w:qFormat/>
    <w:pPr>
      <w:pBdr>
        <w:top w:val="single" w:sz="2" w:space="6" w:color="7E97AD"/>
        <w:left w:val="single" w:sz="2" w:space="20" w:color="7E97AD"/>
        <w:bottom w:val="single" w:sz="2" w:space="6" w:color="7E97AD"/>
        <w:right w:val="single" w:sz="2" w:space="20" w:color="7E97AD"/>
      </w:pBdr>
      <w:shd w:val="clear" w:color="auto" w:fill="7E97AD"/>
    </w:pPr>
    <w:rPr>
      <w:rFonts w:ascii="Calibri" w:eastAsia="宋体" w:hAnsi="Calibri" w:cs="Arial"/>
      <w:caps/>
      <w:color w:val="FFFFFF"/>
      <w:sz w:val="40"/>
    </w:rPr>
  </w:style>
  <w:style w:type="paragraph" w:customStyle="1" w:styleId="p0">
    <w:name w:val="p0"/>
    <w:basedOn w:val="a1"/>
    <w:qFormat/>
    <w:pPr>
      <w:jc w:val="both"/>
    </w:pPr>
    <w:rPr>
      <w:rFonts w:ascii="Times New Roman" w:eastAsia="宋体" w:hAnsi="Times New Roman"/>
      <w:kern w:val="0"/>
      <w:szCs w:val="21"/>
      <w:lang w:val="en-US"/>
    </w:rPr>
  </w:style>
  <w:style w:type="paragraph" w:customStyle="1" w:styleId="p17">
    <w:name w:val="p17"/>
    <w:basedOn w:val="a1"/>
    <w:qFormat/>
    <w:pPr>
      <w:jc w:val="both"/>
    </w:pPr>
    <w:rPr>
      <w:rFonts w:ascii="宋体" w:eastAsia="宋体" w:hAnsi="宋体" w:cs="宋体"/>
      <w:kern w:val="0"/>
      <w:szCs w:val="21"/>
      <w:lang w:val="en-US"/>
    </w:rPr>
  </w:style>
  <w:style w:type="paragraph" w:customStyle="1" w:styleId="p18">
    <w:name w:val="p18"/>
    <w:basedOn w:val="a1"/>
    <w:qFormat/>
    <w:pPr>
      <w:ind w:left="709" w:hanging="709"/>
      <w:jc w:val="both"/>
    </w:pPr>
    <w:rPr>
      <w:rFonts w:ascii="宋体" w:eastAsia="宋体" w:hAnsi="宋体" w:cs="宋体"/>
      <w:kern w:val="0"/>
      <w:szCs w:val="21"/>
      <w:lang w:val="en-US"/>
    </w:rPr>
  </w:style>
  <w:style w:type="paragraph" w:customStyle="1" w:styleId="2f4">
    <w:name w:val="列出段落2"/>
    <w:basedOn w:val="a1"/>
    <w:uiPriority w:val="99"/>
    <w:qFormat/>
    <w:pPr>
      <w:ind w:firstLineChars="200" w:firstLine="420"/>
    </w:pPr>
    <w:rPr>
      <w:color w:val="595959"/>
    </w:rPr>
  </w:style>
  <w:style w:type="paragraph" w:customStyle="1" w:styleId="2f5">
    <w:name w:val="样式 标题 2 + 宋体 五号 非加粗 黑色"/>
    <w:basedOn w:val="21"/>
    <w:qFormat/>
    <w:pPr>
      <w:spacing w:line="416" w:lineRule="atLeast"/>
      <w:ind w:left="240"/>
    </w:pPr>
    <w:rPr>
      <w:rFonts w:ascii="宋体" w:eastAsia="宋体" w:hAnsi="宋体"/>
      <w:caps/>
      <w:kern w:val="2"/>
      <w:szCs w:val="32"/>
      <w:lang w:val="en-US"/>
    </w:rPr>
  </w:style>
  <w:style w:type="paragraph" w:customStyle="1" w:styleId="1">
    <w:name w:val="样式1"/>
    <w:basedOn w:val="a1"/>
    <w:qFormat/>
    <w:pPr>
      <w:widowControl w:val="0"/>
      <w:numPr>
        <w:numId w:val="7"/>
      </w:numPr>
      <w:jc w:val="both"/>
    </w:pPr>
    <w:rPr>
      <w:rFonts w:ascii="宋体" w:eastAsia="宋体" w:hAnsi="宋体"/>
      <w:kern w:val="2"/>
      <w:szCs w:val="21"/>
      <w:lang w:val="en-US"/>
    </w:rPr>
  </w:style>
  <w:style w:type="paragraph" w:customStyle="1" w:styleId="3f">
    <w:name w:val="列出段落3"/>
    <w:basedOn w:val="a1"/>
    <w:uiPriority w:val="99"/>
    <w:unhideWhenUsed/>
    <w:qFormat/>
    <w:pPr>
      <w:ind w:firstLineChars="200" w:firstLine="420"/>
    </w:pPr>
  </w:style>
  <w:style w:type="paragraph" w:customStyle="1" w:styleId="49">
    <w:name w:val="列出段落4"/>
    <w:basedOn w:val="a1"/>
    <w:uiPriority w:val="34"/>
    <w:qFormat/>
    <w:pPr>
      <w:ind w:firstLineChars="200" w:firstLine="420"/>
    </w:pPr>
  </w:style>
  <w:style w:type="paragraph" w:customStyle="1" w:styleId="58">
    <w:name w:val="列出段落5"/>
    <w:basedOn w:val="a1"/>
    <w:uiPriority w:val="99"/>
    <w:semiHidden/>
    <w:qFormat/>
    <w:pPr>
      <w:ind w:firstLineChars="200" w:firstLine="420"/>
    </w:pPr>
  </w:style>
  <w:style w:type="paragraph" w:customStyle="1" w:styleId="Default">
    <w:name w:val="Default"/>
    <w:qFormat/>
    <w:pPr>
      <w:widowControl w:val="0"/>
      <w:autoSpaceDE w:val="0"/>
      <w:autoSpaceDN w:val="0"/>
      <w:adjustRightInd w:val="0"/>
    </w:pPr>
    <w:rPr>
      <w:rFonts w:ascii="微软雅黑" w:hAnsi="微软雅黑" w:cs="微软雅黑"/>
      <w:color w:val="000000"/>
      <w:sz w:val="24"/>
      <w:szCs w:val="24"/>
    </w:rPr>
  </w:style>
  <w:style w:type="character" w:customStyle="1" w:styleId="1Char">
    <w:name w:val="标题 1 Char"/>
    <w:basedOn w:val="a2"/>
    <w:link w:val="10"/>
    <w:uiPriority w:val="9"/>
    <w:qFormat/>
    <w:rPr>
      <w:rFonts w:ascii="Cambria" w:eastAsia="微软雅黑" w:hAnsi="Cambria" w:cs="Times New Roman"/>
      <w:color w:val="595959"/>
      <w:kern w:val="20"/>
      <w:sz w:val="36"/>
      <w:szCs w:val="20"/>
      <w:lang w:val="zh-CN"/>
    </w:rPr>
  </w:style>
  <w:style w:type="character" w:customStyle="1" w:styleId="2Char">
    <w:name w:val="标题 2 Char"/>
    <w:basedOn w:val="a2"/>
    <w:link w:val="21"/>
    <w:qFormat/>
    <w:rsid w:val="009D4780"/>
    <w:rPr>
      <w:rFonts w:ascii="微软雅黑" w:eastAsia="微软雅黑" w:hAnsi="微软雅黑"/>
      <w:b/>
      <w:kern w:val="20"/>
      <w:sz w:val="28"/>
      <w:lang w:val="zh-CN"/>
    </w:rPr>
  </w:style>
  <w:style w:type="character" w:customStyle="1" w:styleId="3Char">
    <w:name w:val="标题 3 Char"/>
    <w:basedOn w:val="a2"/>
    <w:link w:val="31"/>
    <w:uiPriority w:val="1"/>
    <w:qFormat/>
    <w:rPr>
      <w:rFonts w:ascii="Calibri" w:eastAsia="宋体" w:hAnsi="Calibri" w:cs="Arial"/>
      <w:b/>
      <w:bCs/>
      <w:color w:val="7E97AD"/>
      <w:kern w:val="20"/>
      <w:szCs w:val="20"/>
      <w:lang w:val="zh-CN"/>
    </w:rPr>
  </w:style>
  <w:style w:type="character" w:customStyle="1" w:styleId="4Char">
    <w:name w:val="标题 4 Char"/>
    <w:basedOn w:val="a2"/>
    <w:link w:val="40"/>
    <w:uiPriority w:val="18"/>
    <w:qFormat/>
    <w:rPr>
      <w:rFonts w:ascii="Calibri" w:eastAsia="宋体" w:hAnsi="Calibri" w:cs="Arial"/>
      <w:b/>
      <w:bCs/>
      <w:i/>
      <w:iCs/>
      <w:color w:val="7E97AD"/>
      <w:kern w:val="20"/>
      <w:szCs w:val="20"/>
      <w:lang w:val="zh-CN"/>
    </w:rPr>
  </w:style>
  <w:style w:type="character" w:customStyle="1" w:styleId="5Char">
    <w:name w:val="标题 5 Char"/>
    <w:basedOn w:val="a2"/>
    <w:link w:val="51"/>
    <w:uiPriority w:val="18"/>
    <w:qFormat/>
    <w:rPr>
      <w:rFonts w:ascii="Calibri" w:eastAsia="宋体" w:hAnsi="Calibri" w:cs="Arial"/>
      <w:color w:val="7E97AD"/>
      <w:kern w:val="20"/>
      <w:szCs w:val="20"/>
      <w:lang w:val="zh-CN"/>
    </w:rPr>
  </w:style>
  <w:style w:type="character" w:customStyle="1" w:styleId="6Char">
    <w:name w:val="标题 6 Char"/>
    <w:basedOn w:val="a2"/>
    <w:link w:val="6"/>
    <w:uiPriority w:val="18"/>
    <w:qFormat/>
    <w:rPr>
      <w:rFonts w:ascii="Calibri" w:eastAsia="宋体" w:hAnsi="Calibri" w:cs="Arial"/>
      <w:i/>
      <w:iCs/>
      <w:color w:val="7E97AD"/>
      <w:kern w:val="20"/>
      <w:szCs w:val="20"/>
      <w:lang w:val="zh-CN"/>
    </w:rPr>
  </w:style>
  <w:style w:type="character" w:customStyle="1" w:styleId="7Char">
    <w:name w:val="标题 7 Char"/>
    <w:basedOn w:val="a2"/>
    <w:link w:val="7"/>
    <w:uiPriority w:val="18"/>
    <w:qFormat/>
    <w:rPr>
      <w:rFonts w:ascii="Calibri" w:eastAsia="宋体" w:hAnsi="Calibri" w:cs="Arial"/>
      <w:i/>
      <w:iCs/>
      <w:color w:val="404040"/>
      <w:kern w:val="20"/>
      <w:szCs w:val="20"/>
      <w:lang w:val="zh-CN"/>
    </w:rPr>
  </w:style>
  <w:style w:type="character" w:customStyle="1" w:styleId="8Char">
    <w:name w:val="标题 8 Char"/>
    <w:basedOn w:val="a2"/>
    <w:link w:val="8"/>
    <w:uiPriority w:val="18"/>
    <w:qFormat/>
    <w:rPr>
      <w:rFonts w:ascii="Calibri" w:eastAsia="宋体" w:hAnsi="Calibri" w:cs="Arial"/>
      <w:color w:val="404040"/>
      <w:kern w:val="20"/>
      <w:szCs w:val="20"/>
      <w:lang w:val="zh-CN"/>
    </w:rPr>
  </w:style>
  <w:style w:type="character" w:customStyle="1" w:styleId="9Char">
    <w:name w:val="标题 9 Char"/>
    <w:basedOn w:val="a2"/>
    <w:link w:val="9"/>
    <w:uiPriority w:val="18"/>
    <w:qFormat/>
    <w:rPr>
      <w:rFonts w:ascii="Calibri" w:eastAsia="宋体" w:hAnsi="Calibri" w:cs="Arial"/>
      <w:i/>
      <w:iCs/>
      <w:color w:val="404040"/>
      <w:kern w:val="20"/>
      <w:szCs w:val="20"/>
      <w:lang w:val="zh-CN"/>
    </w:rPr>
  </w:style>
  <w:style w:type="character" w:customStyle="1" w:styleId="Char2">
    <w:name w:val="批注文字 Char"/>
    <w:basedOn w:val="a2"/>
    <w:link w:val="aa"/>
    <w:qFormat/>
    <w:rPr>
      <w:rFonts w:ascii="Cambria" w:eastAsia="微软雅黑" w:hAnsi="Cambria" w:cs="Times New Roman"/>
      <w:color w:val="000000"/>
      <w:kern w:val="20"/>
      <w:szCs w:val="20"/>
      <w:lang w:val="zh-CN"/>
    </w:rPr>
  </w:style>
  <w:style w:type="character" w:customStyle="1" w:styleId="Charf0">
    <w:name w:val="批注主题 Char"/>
    <w:basedOn w:val="Char2"/>
    <w:link w:val="afd"/>
    <w:qFormat/>
    <w:rPr>
      <w:rFonts w:ascii="Cambria" w:eastAsia="微软雅黑" w:hAnsi="Cambria" w:cs="Times New Roman"/>
      <w:b/>
      <w:bCs/>
      <w:color w:val="000000"/>
      <w:kern w:val="20"/>
      <w:szCs w:val="20"/>
      <w:lang w:val="zh-CN"/>
    </w:rPr>
  </w:style>
  <w:style w:type="character" w:customStyle="1" w:styleId="Char">
    <w:name w:val="注释标题 Char"/>
    <w:basedOn w:val="a2"/>
    <w:link w:val="a6"/>
    <w:uiPriority w:val="99"/>
    <w:qFormat/>
    <w:rPr>
      <w:rFonts w:ascii="Cambria" w:eastAsia="微软雅黑" w:hAnsi="Cambria" w:cs="Times New Roman"/>
      <w:color w:val="595959"/>
      <w:kern w:val="20"/>
      <w:szCs w:val="20"/>
      <w:lang w:val="zh-CN"/>
    </w:rPr>
  </w:style>
  <w:style w:type="character" w:customStyle="1" w:styleId="Char0">
    <w:name w:val="电子邮件签名 Char"/>
    <w:basedOn w:val="a2"/>
    <w:link w:val="a7"/>
    <w:uiPriority w:val="99"/>
    <w:qFormat/>
    <w:rPr>
      <w:rFonts w:ascii="Cambria" w:eastAsia="微软雅黑" w:hAnsi="Cambria" w:cs="Times New Roman"/>
      <w:color w:val="595959"/>
      <w:kern w:val="20"/>
      <w:szCs w:val="20"/>
      <w:lang w:val="zh-CN"/>
    </w:rPr>
  </w:style>
  <w:style w:type="character" w:customStyle="1" w:styleId="Char1">
    <w:name w:val="文档结构图 Char"/>
    <w:basedOn w:val="a2"/>
    <w:link w:val="a8"/>
    <w:uiPriority w:val="99"/>
    <w:qFormat/>
    <w:rPr>
      <w:rFonts w:ascii="Tahoma" w:eastAsia="Times New Roman" w:hAnsi="Tahoma" w:cs="Tahoma"/>
      <w:color w:val="595959"/>
      <w:kern w:val="20"/>
      <w:sz w:val="16"/>
      <w:szCs w:val="20"/>
      <w:lang w:val="zh-CN"/>
    </w:rPr>
  </w:style>
  <w:style w:type="character" w:customStyle="1" w:styleId="Char3">
    <w:name w:val="称呼 Char"/>
    <w:basedOn w:val="a2"/>
    <w:link w:val="ab"/>
    <w:uiPriority w:val="99"/>
    <w:qFormat/>
    <w:rPr>
      <w:rFonts w:ascii="Cambria" w:eastAsia="微软雅黑" w:hAnsi="Cambria" w:cs="Times New Roman"/>
      <w:color w:val="595959"/>
      <w:kern w:val="20"/>
      <w:szCs w:val="20"/>
      <w:lang w:val="zh-CN"/>
    </w:rPr>
  </w:style>
  <w:style w:type="character" w:customStyle="1" w:styleId="3Char0">
    <w:name w:val="正文文本 3 Char"/>
    <w:basedOn w:val="a2"/>
    <w:link w:val="33"/>
    <w:uiPriority w:val="99"/>
    <w:qFormat/>
    <w:rPr>
      <w:rFonts w:ascii="Cambria" w:eastAsia="微软雅黑" w:hAnsi="Cambria" w:cs="Times New Roman"/>
      <w:color w:val="595959"/>
      <w:kern w:val="20"/>
      <w:sz w:val="16"/>
      <w:szCs w:val="20"/>
      <w:lang w:val="zh-CN"/>
    </w:rPr>
  </w:style>
  <w:style w:type="character" w:customStyle="1" w:styleId="Char4">
    <w:name w:val="结束语 Char"/>
    <w:basedOn w:val="a2"/>
    <w:link w:val="ac"/>
    <w:uiPriority w:val="99"/>
    <w:qFormat/>
    <w:rPr>
      <w:rFonts w:ascii="Cambria" w:eastAsia="微软雅黑" w:hAnsi="Cambria" w:cs="Times New Roman"/>
      <w:color w:val="595959"/>
      <w:kern w:val="20"/>
      <w:szCs w:val="20"/>
      <w:lang w:val="zh-CN"/>
    </w:rPr>
  </w:style>
  <w:style w:type="character" w:customStyle="1" w:styleId="Char5">
    <w:name w:val="正文文本 Char"/>
    <w:basedOn w:val="a2"/>
    <w:link w:val="ad"/>
    <w:uiPriority w:val="99"/>
    <w:qFormat/>
    <w:rPr>
      <w:rFonts w:ascii="Cambria" w:eastAsia="微软雅黑" w:hAnsi="Cambria" w:cs="Times New Roman"/>
      <w:color w:val="595959"/>
      <w:kern w:val="20"/>
      <w:szCs w:val="20"/>
      <w:lang w:val="zh-CN"/>
    </w:rPr>
  </w:style>
  <w:style w:type="character" w:customStyle="1" w:styleId="Char6">
    <w:name w:val="正文文本缩进 Char"/>
    <w:basedOn w:val="a2"/>
    <w:link w:val="ae"/>
    <w:uiPriority w:val="99"/>
    <w:qFormat/>
    <w:rPr>
      <w:rFonts w:ascii="Cambria" w:eastAsia="微软雅黑" w:hAnsi="Cambria" w:cs="Times New Roman"/>
      <w:color w:val="595959"/>
      <w:kern w:val="20"/>
      <w:szCs w:val="20"/>
      <w:lang w:val="zh-CN"/>
    </w:rPr>
  </w:style>
  <w:style w:type="character" w:customStyle="1" w:styleId="HTMLChar">
    <w:name w:val="HTML 地址 Char"/>
    <w:basedOn w:val="a2"/>
    <w:link w:val="HTML"/>
    <w:uiPriority w:val="99"/>
    <w:qFormat/>
    <w:rPr>
      <w:rFonts w:ascii="Cambria" w:eastAsia="微软雅黑" w:hAnsi="Cambria" w:cs="Times New Roman"/>
      <w:i/>
      <w:iCs/>
      <w:color w:val="595959"/>
      <w:kern w:val="20"/>
      <w:szCs w:val="20"/>
      <w:lang w:val="zh-CN"/>
    </w:rPr>
  </w:style>
  <w:style w:type="character" w:customStyle="1" w:styleId="Char7">
    <w:name w:val="纯文本 Char"/>
    <w:basedOn w:val="a2"/>
    <w:link w:val="af0"/>
    <w:qFormat/>
    <w:rPr>
      <w:rFonts w:ascii="Consolas" w:eastAsia="Times New Roman" w:hAnsi="Consolas" w:cs="Consolas"/>
      <w:color w:val="595959"/>
      <w:kern w:val="20"/>
      <w:szCs w:val="20"/>
      <w:lang w:val="zh-CN"/>
    </w:rPr>
  </w:style>
  <w:style w:type="character" w:customStyle="1" w:styleId="Char8">
    <w:name w:val="日期 Char"/>
    <w:basedOn w:val="a2"/>
    <w:link w:val="af1"/>
    <w:uiPriority w:val="99"/>
    <w:qFormat/>
    <w:rPr>
      <w:rFonts w:ascii="Cambria" w:eastAsia="微软雅黑" w:hAnsi="Cambria" w:cs="Times New Roman"/>
      <w:color w:val="595959"/>
      <w:kern w:val="20"/>
      <w:szCs w:val="20"/>
      <w:lang w:val="zh-CN"/>
    </w:rPr>
  </w:style>
  <w:style w:type="character" w:customStyle="1" w:styleId="2Char0">
    <w:name w:val="正文文本缩进 2 Char"/>
    <w:basedOn w:val="a2"/>
    <w:link w:val="23"/>
    <w:uiPriority w:val="99"/>
    <w:qFormat/>
    <w:rPr>
      <w:rFonts w:ascii="Cambria" w:eastAsia="微软雅黑" w:hAnsi="Cambria" w:cs="Times New Roman"/>
      <w:color w:val="595959"/>
      <w:kern w:val="20"/>
      <w:szCs w:val="20"/>
      <w:lang w:val="zh-CN"/>
    </w:rPr>
  </w:style>
  <w:style w:type="character" w:customStyle="1" w:styleId="Char9">
    <w:name w:val="尾注文本 Char"/>
    <w:basedOn w:val="a2"/>
    <w:link w:val="af2"/>
    <w:uiPriority w:val="99"/>
    <w:qFormat/>
    <w:rPr>
      <w:rFonts w:ascii="Cambria" w:eastAsia="微软雅黑" w:hAnsi="Cambria" w:cs="Times New Roman"/>
      <w:color w:val="595959"/>
      <w:kern w:val="20"/>
      <w:szCs w:val="20"/>
      <w:lang w:val="zh-CN"/>
    </w:rPr>
  </w:style>
  <w:style w:type="character" w:customStyle="1" w:styleId="Chara">
    <w:name w:val="批注框文本 Char"/>
    <w:basedOn w:val="a2"/>
    <w:link w:val="af3"/>
    <w:qFormat/>
    <w:rPr>
      <w:rFonts w:ascii="Tahoma" w:eastAsia="Times New Roman" w:hAnsi="Tahoma" w:cs="Tahoma"/>
      <w:color w:val="595959"/>
      <w:kern w:val="20"/>
      <w:sz w:val="16"/>
      <w:szCs w:val="20"/>
      <w:lang w:val="zh-CN"/>
    </w:rPr>
  </w:style>
  <w:style w:type="character" w:customStyle="1" w:styleId="Charb">
    <w:name w:val="页脚 Char"/>
    <w:basedOn w:val="a2"/>
    <w:link w:val="af4"/>
    <w:qFormat/>
    <w:rPr>
      <w:rFonts w:ascii="Cambria" w:eastAsia="微软雅黑" w:hAnsi="Cambria" w:cs="Times New Roman"/>
      <w:color w:val="595959"/>
      <w:kern w:val="20"/>
      <w:szCs w:val="20"/>
      <w:lang w:val="zh-CN"/>
    </w:rPr>
  </w:style>
  <w:style w:type="character" w:customStyle="1" w:styleId="Charc">
    <w:name w:val="页眉 Char"/>
    <w:basedOn w:val="a2"/>
    <w:link w:val="af5"/>
    <w:qFormat/>
    <w:rPr>
      <w:rFonts w:ascii="Cambria" w:eastAsia="微软雅黑" w:hAnsi="Cambria" w:cs="Times New Roman"/>
      <w:color w:val="595959"/>
      <w:kern w:val="20"/>
      <w:szCs w:val="20"/>
      <w:lang w:val="zh-CN"/>
    </w:rPr>
  </w:style>
  <w:style w:type="character" w:customStyle="1" w:styleId="Chard">
    <w:name w:val="签名 Char"/>
    <w:basedOn w:val="a2"/>
    <w:link w:val="af6"/>
    <w:uiPriority w:val="20"/>
    <w:qFormat/>
    <w:rPr>
      <w:rFonts w:ascii="Cambria" w:eastAsia="微软雅黑" w:hAnsi="Cambria" w:cs="Times New Roman"/>
      <w:color w:val="595959"/>
      <w:kern w:val="20"/>
      <w:szCs w:val="20"/>
      <w:lang w:val="zh-CN"/>
    </w:rPr>
  </w:style>
  <w:style w:type="character" w:customStyle="1" w:styleId="Chare">
    <w:name w:val="副标题 Char"/>
    <w:basedOn w:val="a2"/>
    <w:link w:val="af8"/>
    <w:uiPriority w:val="19"/>
    <w:qFormat/>
    <w:rPr>
      <w:rFonts w:ascii="Calibri" w:eastAsia="宋体" w:hAnsi="Calibri" w:cs="Arial"/>
      <w:caps/>
      <w:color w:val="7E97AD"/>
      <w:kern w:val="20"/>
      <w:sz w:val="56"/>
      <w:szCs w:val="20"/>
      <w:lang w:val="zh-CN"/>
    </w:rPr>
  </w:style>
  <w:style w:type="character" w:customStyle="1" w:styleId="3Char1">
    <w:name w:val="正文文本缩进 3 Char"/>
    <w:basedOn w:val="a2"/>
    <w:link w:val="36"/>
    <w:uiPriority w:val="99"/>
    <w:qFormat/>
    <w:rPr>
      <w:rFonts w:ascii="Cambria" w:eastAsia="微软雅黑" w:hAnsi="Cambria" w:cs="Times New Roman"/>
      <w:color w:val="595959"/>
      <w:kern w:val="20"/>
      <w:sz w:val="16"/>
      <w:szCs w:val="20"/>
      <w:lang w:val="zh-CN"/>
    </w:rPr>
  </w:style>
  <w:style w:type="character" w:customStyle="1" w:styleId="2Char1">
    <w:name w:val="正文文本 2 Char"/>
    <w:basedOn w:val="a2"/>
    <w:link w:val="25"/>
    <w:uiPriority w:val="99"/>
    <w:qFormat/>
    <w:rPr>
      <w:rFonts w:ascii="Cambria" w:eastAsia="微软雅黑" w:hAnsi="Cambria" w:cs="Times New Roman"/>
      <w:color w:val="595959"/>
      <w:kern w:val="20"/>
      <w:szCs w:val="20"/>
      <w:lang w:val="zh-CN"/>
    </w:rPr>
  </w:style>
  <w:style w:type="character" w:customStyle="1" w:styleId="HTMLChar0">
    <w:name w:val="HTML 预设格式 Char"/>
    <w:basedOn w:val="a2"/>
    <w:link w:val="HTML0"/>
    <w:uiPriority w:val="99"/>
    <w:qFormat/>
    <w:rPr>
      <w:rFonts w:ascii="Consolas" w:eastAsia="Times New Roman" w:hAnsi="Consolas" w:cs="Consolas"/>
      <w:color w:val="595959"/>
      <w:kern w:val="20"/>
      <w:szCs w:val="20"/>
      <w:lang w:val="zh-CN"/>
    </w:rPr>
  </w:style>
  <w:style w:type="character" w:customStyle="1" w:styleId="Charf">
    <w:name w:val="标题 Char"/>
    <w:basedOn w:val="a2"/>
    <w:link w:val="afc"/>
    <w:uiPriority w:val="19"/>
    <w:qFormat/>
    <w:rPr>
      <w:rFonts w:ascii="Calibri" w:eastAsia="宋体" w:hAnsi="Calibri" w:cs="Arial"/>
      <w:caps/>
      <w:color w:val="FFFFFF"/>
      <w:kern w:val="28"/>
      <w:sz w:val="72"/>
      <w:szCs w:val="20"/>
      <w:shd w:val="clear" w:color="auto" w:fill="7E97AD"/>
      <w:lang w:val="zh-CN"/>
    </w:rPr>
  </w:style>
  <w:style w:type="character" w:customStyle="1" w:styleId="1f0">
    <w:name w:val="占位符文本1"/>
    <w:uiPriority w:val="99"/>
    <w:semiHidden/>
    <w:qFormat/>
    <w:rPr>
      <w:color w:val="808080"/>
    </w:rPr>
  </w:style>
  <w:style w:type="character" w:customStyle="1" w:styleId="afff4">
    <w:name w:val="引言字符"/>
    <w:link w:val="afff3"/>
    <w:uiPriority w:val="9"/>
    <w:qFormat/>
    <w:locked/>
    <w:rPr>
      <w:rFonts w:ascii="Cambria" w:eastAsia="微软雅黑" w:hAnsi="Cambria" w:cs="Times New Roman"/>
      <w:i/>
      <w:iCs/>
      <w:color w:val="7E97AD"/>
      <w:kern w:val="20"/>
      <w:sz w:val="28"/>
      <w:szCs w:val="20"/>
      <w:lang w:val="zh-CN"/>
    </w:rPr>
  </w:style>
  <w:style w:type="character" w:customStyle="1" w:styleId="afff7">
    <w:name w:val="正文文本第一缩进字符"/>
    <w:basedOn w:val="Char5"/>
    <w:link w:val="afff6"/>
    <w:uiPriority w:val="99"/>
    <w:qFormat/>
    <w:locked/>
    <w:rPr>
      <w:rFonts w:ascii="Cambria" w:eastAsia="微软雅黑" w:hAnsi="Cambria" w:cs="Times New Roman"/>
      <w:color w:val="595959"/>
      <w:kern w:val="20"/>
      <w:szCs w:val="20"/>
      <w:lang w:val="zh-CN"/>
    </w:rPr>
  </w:style>
  <w:style w:type="character" w:customStyle="1" w:styleId="2f3">
    <w:name w:val="正文文本第一缩进 2 字符"/>
    <w:basedOn w:val="Char6"/>
    <w:link w:val="2f2"/>
    <w:uiPriority w:val="99"/>
    <w:qFormat/>
    <w:locked/>
    <w:rPr>
      <w:rFonts w:ascii="Cambria" w:eastAsia="微软雅黑" w:hAnsi="Cambria" w:cs="Times New Roman"/>
      <w:color w:val="595959"/>
      <w:kern w:val="20"/>
      <w:szCs w:val="20"/>
      <w:lang w:val="zh-CN"/>
    </w:rPr>
  </w:style>
  <w:style w:type="character" w:customStyle="1" w:styleId="afffff">
    <w:name w:val="书名"/>
    <w:uiPriority w:val="33"/>
    <w:unhideWhenUsed/>
    <w:qFormat/>
    <w:rPr>
      <w:b/>
      <w:smallCaps/>
      <w:spacing w:val="5"/>
    </w:rPr>
  </w:style>
  <w:style w:type="character" w:customStyle="1" w:styleId="afffff0">
    <w:name w:val="注释引用"/>
    <w:uiPriority w:val="99"/>
    <w:unhideWhenUsed/>
    <w:qFormat/>
    <w:rPr>
      <w:sz w:val="16"/>
    </w:rPr>
  </w:style>
  <w:style w:type="character" w:customStyle="1" w:styleId="afffa">
    <w:name w:val="备注文本字符"/>
    <w:link w:val="afff9"/>
    <w:uiPriority w:val="99"/>
    <w:qFormat/>
    <w:locked/>
    <w:rPr>
      <w:rFonts w:ascii="Cambria" w:eastAsia="微软雅黑" w:hAnsi="Cambria" w:cs="Times New Roman"/>
      <w:color w:val="595959"/>
      <w:kern w:val="20"/>
      <w:szCs w:val="20"/>
      <w:lang w:val="zh-CN"/>
    </w:rPr>
  </w:style>
  <w:style w:type="character" w:customStyle="1" w:styleId="afffc">
    <w:name w:val="备注主题字符"/>
    <w:link w:val="afffb"/>
    <w:uiPriority w:val="99"/>
    <w:qFormat/>
    <w:locked/>
    <w:rPr>
      <w:rFonts w:ascii="Cambria" w:eastAsia="微软雅黑" w:hAnsi="Cambria" w:cs="Times New Roman"/>
      <w:b/>
      <w:bCs/>
      <w:color w:val="595959"/>
      <w:kern w:val="20"/>
      <w:szCs w:val="20"/>
      <w:lang w:val="zh-CN"/>
    </w:rPr>
  </w:style>
  <w:style w:type="character" w:customStyle="1" w:styleId="afffff1">
    <w:name w:val="尾注参考线"/>
    <w:uiPriority w:val="99"/>
    <w:unhideWhenUsed/>
    <w:qFormat/>
    <w:rPr>
      <w:vertAlign w:val="superscript"/>
    </w:rPr>
  </w:style>
  <w:style w:type="character" w:customStyle="1" w:styleId="1f1">
    <w:name w:val="已访问的超链接1"/>
    <w:uiPriority w:val="99"/>
    <w:unhideWhenUsed/>
    <w:qFormat/>
    <w:rPr>
      <w:color w:val="969696"/>
      <w:u w:val="single"/>
    </w:rPr>
  </w:style>
  <w:style w:type="character" w:customStyle="1" w:styleId="afffff2">
    <w:name w:val="页脚参考线"/>
    <w:uiPriority w:val="99"/>
    <w:unhideWhenUsed/>
    <w:qFormat/>
    <w:rPr>
      <w:vertAlign w:val="superscript"/>
    </w:rPr>
  </w:style>
  <w:style w:type="character" w:customStyle="1" w:styleId="affff0">
    <w:name w:val="页脚文本字符"/>
    <w:link w:val="affff"/>
    <w:uiPriority w:val="99"/>
    <w:qFormat/>
    <w:locked/>
    <w:rPr>
      <w:rFonts w:ascii="Cambria" w:eastAsia="微软雅黑" w:hAnsi="Cambria" w:cs="Times New Roman"/>
      <w:color w:val="595959"/>
      <w:kern w:val="20"/>
      <w:szCs w:val="20"/>
      <w:lang w:val="zh-CN"/>
    </w:rPr>
  </w:style>
  <w:style w:type="character" w:customStyle="1" w:styleId="HTML7">
    <w:name w:val="HTML 缩写词"/>
    <w:basedOn w:val="a2"/>
    <w:uiPriority w:val="99"/>
    <w:unhideWhenUsed/>
    <w:qFormat/>
    <w:rPr>
      <w:rFonts w:cs="Times New Roman"/>
    </w:rPr>
  </w:style>
  <w:style w:type="character" w:customStyle="1" w:styleId="HTML8">
    <w:name w:val="HTML 示例"/>
    <w:uiPriority w:val="99"/>
    <w:unhideWhenUsed/>
    <w:qFormat/>
    <w:rPr>
      <w:rFonts w:ascii="Consolas" w:eastAsia="Times New Roman" w:hAnsi="Consolas"/>
      <w:sz w:val="24"/>
    </w:rPr>
  </w:style>
  <w:style w:type="character" w:customStyle="1" w:styleId="afffff3">
    <w:name w:val="重要强调"/>
    <w:uiPriority w:val="21"/>
    <w:unhideWhenUsed/>
    <w:qFormat/>
    <w:rPr>
      <w:b/>
      <w:i/>
      <w:color w:val="7E97AD"/>
    </w:rPr>
  </w:style>
  <w:style w:type="character" w:customStyle="1" w:styleId="affff2">
    <w:name w:val="重要引言字符"/>
    <w:link w:val="affff1"/>
    <w:uiPriority w:val="30"/>
    <w:qFormat/>
    <w:locked/>
    <w:rPr>
      <w:rFonts w:ascii="Cambria" w:eastAsia="微软雅黑" w:hAnsi="Cambria" w:cs="Times New Roman"/>
      <w:b/>
      <w:bCs/>
      <w:i/>
      <w:iCs/>
      <w:color w:val="7E97AD"/>
      <w:kern w:val="20"/>
      <w:szCs w:val="20"/>
      <w:lang w:val="zh-CN"/>
    </w:rPr>
  </w:style>
  <w:style w:type="character" w:customStyle="1" w:styleId="afffff4">
    <w:name w:val="重要参考资料"/>
    <w:uiPriority w:val="32"/>
    <w:unhideWhenUsed/>
    <w:qFormat/>
    <w:rPr>
      <w:b/>
      <w:smallCaps/>
      <w:color w:val="CC8E60"/>
      <w:spacing w:val="5"/>
      <w:u w:val="single"/>
    </w:rPr>
  </w:style>
  <w:style w:type="character" w:customStyle="1" w:styleId="affff4">
    <w:name w:val="宏文本字符"/>
    <w:link w:val="affff3"/>
    <w:uiPriority w:val="99"/>
    <w:qFormat/>
    <w:locked/>
    <w:rPr>
      <w:rFonts w:ascii="Consolas" w:eastAsia="Times New Roman" w:hAnsi="Consolas" w:cs="Consolas"/>
      <w:color w:val="595959"/>
      <w:kern w:val="0"/>
      <w:sz w:val="20"/>
      <w:szCs w:val="20"/>
      <w:lang w:val="zh-CN"/>
    </w:rPr>
  </w:style>
  <w:style w:type="character" w:customStyle="1" w:styleId="affff6">
    <w:name w:val="消息头字符"/>
    <w:link w:val="affff5"/>
    <w:uiPriority w:val="99"/>
    <w:qFormat/>
    <w:locked/>
    <w:rPr>
      <w:rFonts w:ascii="Calibri" w:eastAsia="宋体" w:hAnsi="Calibri" w:cs="Arial"/>
      <w:color w:val="595959"/>
      <w:kern w:val="20"/>
      <w:sz w:val="24"/>
      <w:szCs w:val="20"/>
      <w:shd w:val="pct20" w:color="auto" w:fill="auto"/>
      <w:lang w:val="zh-CN"/>
    </w:rPr>
  </w:style>
  <w:style w:type="character" w:customStyle="1" w:styleId="afffff5">
    <w:name w:val="增强"/>
    <w:uiPriority w:val="1"/>
    <w:unhideWhenUsed/>
    <w:qFormat/>
    <w:rPr>
      <w:b/>
    </w:rPr>
  </w:style>
  <w:style w:type="character" w:customStyle="1" w:styleId="afffff6">
    <w:name w:val="次要强调"/>
    <w:uiPriority w:val="19"/>
    <w:unhideWhenUsed/>
    <w:qFormat/>
    <w:rPr>
      <w:i/>
      <w:color w:val="7F7F7F"/>
    </w:rPr>
  </w:style>
  <w:style w:type="character" w:customStyle="1" w:styleId="afffff7">
    <w:name w:val="次要参考资料"/>
    <w:uiPriority w:val="31"/>
    <w:unhideWhenUsed/>
    <w:qFormat/>
    <w:rPr>
      <w:smallCaps/>
      <w:color w:val="CC8E60"/>
      <w:u w:val="single"/>
    </w:rPr>
  </w:style>
  <w:style w:type="character" w:customStyle="1" w:styleId="afff2">
    <w:name w:val="无间距字符"/>
    <w:basedOn w:val="a2"/>
    <w:link w:val="afff1"/>
    <w:uiPriority w:val="1"/>
    <w:qFormat/>
    <w:locked/>
    <w:rPr>
      <w:rFonts w:ascii="Cambria" w:eastAsia="黑体" w:hAnsi="Cambria" w:cs="Times New Roman"/>
      <w:color w:val="595959"/>
      <w:kern w:val="0"/>
      <w:sz w:val="20"/>
      <w:szCs w:val="20"/>
      <w:lang w:val="zh-CN"/>
    </w:rPr>
  </w:style>
  <w:style w:type="character" w:customStyle="1" w:styleId="1f2">
    <w:name w:val="批注文字 字符1"/>
    <w:uiPriority w:val="99"/>
    <w:semiHidden/>
    <w:qFormat/>
    <w:rPr>
      <w:rFonts w:eastAsia="微软雅黑"/>
      <w:color w:val="595959"/>
      <w:kern w:val="20"/>
      <w:sz w:val="21"/>
      <w:lang w:val="zh-CN"/>
    </w:rPr>
  </w:style>
  <w:style w:type="table" w:customStyle="1" w:styleId="1f3">
    <w:name w:val="彩色网格强调文字颜色 1"/>
    <w:basedOn w:val="a3"/>
    <w:uiPriority w:val="73"/>
    <w:qFormat/>
    <w:rPr>
      <w:rFonts w:ascii="Cambria" w:eastAsia="黑体" w:hAnsi="Cambria"/>
      <w:color w:val="000000"/>
    </w:rPr>
    <w:tblPr>
      <w:tblInd w:w="0" w:type="dxa"/>
      <w:tblBorders>
        <w:insideH w:val="single" w:sz="4" w:space="0" w:color="FFFFFF"/>
      </w:tblBorders>
      <w:tblCellMar>
        <w:top w:w="0" w:type="dxa"/>
        <w:left w:w="108" w:type="dxa"/>
        <w:bottom w:w="0" w:type="dxa"/>
        <w:right w:w="108" w:type="dxa"/>
      </w:tblCellMar>
    </w:tblPr>
    <w:tcPr>
      <w:shd w:val="clear" w:color="auto" w:fill="E5EAEE"/>
    </w:tcPr>
    <w:tblStylePr w:type="firstRow">
      <w:rPr>
        <w:rFonts w:cs="Times New Roman"/>
        <w:b/>
        <w:bCs/>
      </w:rPr>
      <w:tblPr/>
      <w:tcPr>
        <w:shd w:val="clear" w:color="auto" w:fill="CBD5DE"/>
      </w:tcPr>
    </w:tblStylePr>
    <w:tblStylePr w:type="lastRow">
      <w:rPr>
        <w:rFonts w:cs="Times New Roman"/>
        <w:b/>
        <w:bCs/>
        <w:color w:val="000000"/>
      </w:rPr>
      <w:tblPr/>
      <w:tcPr>
        <w:shd w:val="clear" w:color="auto" w:fill="CBD5DE"/>
      </w:tcPr>
    </w:tblStylePr>
    <w:tblStylePr w:type="firstCol">
      <w:rPr>
        <w:rFonts w:cs="Times New Roman"/>
        <w:color w:val="FFFFFF"/>
      </w:rPr>
      <w:tblPr/>
      <w:tcPr>
        <w:shd w:val="clear" w:color="auto" w:fill="577188"/>
      </w:tcPr>
    </w:tblStylePr>
    <w:tblStylePr w:type="lastCol">
      <w:rPr>
        <w:rFonts w:cs="Times New Roman"/>
        <w:color w:val="FFFFFF"/>
      </w:rPr>
      <w:tblPr/>
      <w:tcPr>
        <w:shd w:val="clear" w:color="auto" w:fill="577188"/>
      </w:tcPr>
    </w:tblStylePr>
    <w:tblStylePr w:type="band1Vert">
      <w:rPr>
        <w:rFonts w:cs="Times New Roman"/>
      </w:rPr>
      <w:tblPr/>
      <w:tcPr>
        <w:shd w:val="clear" w:color="auto" w:fill="BECBD6"/>
      </w:tcPr>
    </w:tblStylePr>
    <w:tblStylePr w:type="band1Horz">
      <w:rPr>
        <w:rFonts w:cs="Times New Roman"/>
      </w:rPr>
      <w:tblPr/>
      <w:tcPr>
        <w:shd w:val="clear" w:color="auto" w:fill="BECBD6"/>
      </w:tcPr>
    </w:tblStylePr>
  </w:style>
  <w:style w:type="table" w:customStyle="1" w:styleId="2f6">
    <w:name w:val="彩色网格强调文字颜色 2"/>
    <w:basedOn w:val="a3"/>
    <w:uiPriority w:val="73"/>
    <w:qFormat/>
    <w:rPr>
      <w:rFonts w:ascii="Cambria" w:eastAsia="黑体" w:hAnsi="Cambria"/>
      <w:color w:val="000000"/>
    </w:rPr>
    <w:tblPr>
      <w:tblInd w:w="0" w:type="dxa"/>
      <w:tblBorders>
        <w:insideH w:val="single" w:sz="4" w:space="0" w:color="FFFFFF"/>
      </w:tblBorders>
      <w:tblCellMar>
        <w:top w:w="0" w:type="dxa"/>
        <w:left w:w="108" w:type="dxa"/>
        <w:bottom w:w="0" w:type="dxa"/>
        <w:right w:w="108" w:type="dxa"/>
      </w:tblCellMar>
    </w:tblPr>
    <w:tcPr>
      <w:shd w:val="clear" w:color="auto" w:fill="F4E8DF"/>
    </w:tcPr>
    <w:tblStylePr w:type="firstRow">
      <w:rPr>
        <w:rFonts w:cs="Times New Roman"/>
        <w:b/>
        <w:bCs/>
      </w:rPr>
      <w:tblPr/>
      <w:tcPr>
        <w:shd w:val="clear" w:color="auto" w:fill="EAD1BF"/>
      </w:tcPr>
    </w:tblStylePr>
    <w:tblStylePr w:type="lastRow">
      <w:rPr>
        <w:rFonts w:cs="Times New Roman"/>
        <w:b/>
        <w:bCs/>
        <w:color w:val="000000"/>
      </w:rPr>
      <w:tblPr/>
      <w:tcPr>
        <w:shd w:val="clear" w:color="auto" w:fill="EAD1BF"/>
      </w:tcPr>
    </w:tblStylePr>
    <w:tblStylePr w:type="firstCol">
      <w:rPr>
        <w:rFonts w:cs="Times New Roman"/>
        <w:color w:val="FFFFFF"/>
      </w:rPr>
      <w:tblPr/>
      <w:tcPr>
        <w:shd w:val="clear" w:color="auto" w:fill="AA6736"/>
      </w:tcPr>
    </w:tblStylePr>
    <w:tblStylePr w:type="lastCol">
      <w:rPr>
        <w:rFonts w:cs="Times New Roman"/>
        <w:color w:val="FFFFFF"/>
      </w:rPr>
      <w:tblPr/>
      <w:tcPr>
        <w:shd w:val="clear" w:color="auto" w:fill="AA6736"/>
      </w:tcPr>
    </w:tblStylePr>
    <w:tblStylePr w:type="band1Vert">
      <w:rPr>
        <w:rFonts w:cs="Times New Roman"/>
      </w:rPr>
      <w:tblPr/>
      <w:tcPr>
        <w:shd w:val="clear" w:color="auto" w:fill="E5C6AF"/>
      </w:tcPr>
    </w:tblStylePr>
    <w:tblStylePr w:type="band1Horz">
      <w:rPr>
        <w:rFonts w:cs="Times New Roman"/>
      </w:rPr>
      <w:tblPr/>
      <w:tcPr>
        <w:shd w:val="clear" w:color="auto" w:fill="E5C6AF"/>
      </w:tcPr>
    </w:tblStylePr>
  </w:style>
  <w:style w:type="table" w:customStyle="1" w:styleId="3f0">
    <w:name w:val="彩色网格强调文字颜色 3"/>
    <w:basedOn w:val="a3"/>
    <w:uiPriority w:val="73"/>
    <w:qFormat/>
    <w:rPr>
      <w:rFonts w:ascii="Cambria" w:eastAsia="黑体" w:hAnsi="Cambria"/>
      <w:color w:val="000000"/>
    </w:rPr>
    <w:tblPr>
      <w:tblInd w:w="0" w:type="dxa"/>
      <w:tblBorders>
        <w:insideH w:val="single" w:sz="4" w:space="0" w:color="FFFFFF"/>
      </w:tblBorders>
      <w:tblCellMar>
        <w:top w:w="0" w:type="dxa"/>
        <w:left w:w="108" w:type="dxa"/>
        <w:bottom w:w="0" w:type="dxa"/>
        <w:right w:w="108" w:type="dxa"/>
      </w:tblCellMar>
    </w:tblPr>
    <w:tcPr>
      <w:shd w:val="clear" w:color="auto" w:fill="E5E0DE"/>
    </w:tcPr>
    <w:tblStylePr w:type="firstRow">
      <w:rPr>
        <w:rFonts w:cs="Times New Roman"/>
        <w:b/>
        <w:bCs/>
      </w:rPr>
      <w:tblPr/>
      <w:tcPr>
        <w:shd w:val="clear" w:color="auto" w:fill="CBC2BD"/>
      </w:tcPr>
    </w:tblStylePr>
    <w:tblStylePr w:type="lastRow">
      <w:rPr>
        <w:rFonts w:cs="Times New Roman"/>
        <w:b/>
        <w:bCs/>
        <w:color w:val="000000"/>
      </w:rPr>
      <w:tblPr/>
      <w:tcPr>
        <w:shd w:val="clear" w:color="auto" w:fill="CBC2BD"/>
      </w:tcPr>
    </w:tblStylePr>
    <w:tblStylePr w:type="firstCol">
      <w:rPr>
        <w:rFonts w:cs="Times New Roman"/>
        <w:color w:val="FFFFFF"/>
      </w:rPr>
      <w:tblPr/>
      <w:tcPr>
        <w:shd w:val="clear" w:color="auto" w:fill="5B4F47"/>
      </w:tcPr>
    </w:tblStylePr>
    <w:tblStylePr w:type="lastCol">
      <w:rPr>
        <w:rFonts w:cs="Times New Roman"/>
        <w:color w:val="FFFFFF"/>
      </w:rPr>
      <w:tblPr/>
      <w:tcPr>
        <w:shd w:val="clear" w:color="auto" w:fill="5B4F47"/>
      </w:tcPr>
    </w:tblStylePr>
    <w:tblStylePr w:type="band1Vert">
      <w:rPr>
        <w:rFonts w:cs="Times New Roman"/>
      </w:rPr>
      <w:tblPr/>
      <w:tcPr>
        <w:shd w:val="clear" w:color="auto" w:fill="BEB4AD"/>
      </w:tcPr>
    </w:tblStylePr>
    <w:tblStylePr w:type="band1Horz">
      <w:rPr>
        <w:rFonts w:cs="Times New Roman"/>
      </w:rPr>
      <w:tblPr/>
      <w:tcPr>
        <w:shd w:val="clear" w:color="auto" w:fill="BEB4AD"/>
      </w:tcPr>
    </w:tblStylePr>
  </w:style>
  <w:style w:type="table" w:customStyle="1" w:styleId="4a">
    <w:name w:val="彩色网格强调文字颜色 4"/>
    <w:basedOn w:val="a3"/>
    <w:uiPriority w:val="73"/>
    <w:qFormat/>
    <w:rPr>
      <w:rFonts w:ascii="Cambria" w:eastAsia="黑体" w:hAnsi="Cambria"/>
      <w:color w:val="000000"/>
    </w:rPr>
    <w:tblPr>
      <w:tblInd w:w="0" w:type="dxa"/>
      <w:tblBorders>
        <w:insideH w:val="single" w:sz="4" w:space="0" w:color="FFFFFF"/>
      </w:tblBorders>
      <w:tblCellMar>
        <w:top w:w="0" w:type="dxa"/>
        <w:left w:w="108" w:type="dxa"/>
        <w:bottom w:w="0" w:type="dxa"/>
        <w:right w:w="108" w:type="dxa"/>
      </w:tblCellMar>
    </w:tblPr>
    <w:tcPr>
      <w:shd w:val="clear" w:color="auto" w:fill="F0E9E1"/>
    </w:tcPr>
    <w:tblStylePr w:type="firstRow">
      <w:rPr>
        <w:rFonts w:cs="Times New Roman"/>
        <w:b/>
        <w:bCs/>
      </w:rPr>
      <w:tblPr/>
      <w:tcPr>
        <w:shd w:val="clear" w:color="auto" w:fill="E1D3C4"/>
      </w:tcPr>
    </w:tblStylePr>
    <w:tblStylePr w:type="lastRow">
      <w:rPr>
        <w:rFonts w:cs="Times New Roman"/>
        <w:b/>
        <w:bCs/>
        <w:color w:val="000000"/>
      </w:rPr>
      <w:tblPr/>
      <w:tcPr>
        <w:shd w:val="clear" w:color="auto" w:fill="E1D3C4"/>
      </w:tcPr>
    </w:tblStylePr>
    <w:tblStylePr w:type="firstCol">
      <w:rPr>
        <w:rFonts w:cs="Times New Roman"/>
        <w:color w:val="FFFFFF"/>
      </w:rPr>
      <w:tblPr/>
      <w:tcPr>
        <w:shd w:val="clear" w:color="auto" w:fill="8E6E49"/>
      </w:tcPr>
    </w:tblStylePr>
    <w:tblStylePr w:type="lastCol">
      <w:rPr>
        <w:rFonts w:cs="Times New Roman"/>
        <w:color w:val="FFFFFF"/>
      </w:rPr>
      <w:tblPr/>
      <w:tcPr>
        <w:shd w:val="clear" w:color="auto" w:fill="8E6E49"/>
      </w:tcPr>
    </w:tblStylePr>
    <w:tblStylePr w:type="band1Vert">
      <w:rPr>
        <w:rFonts w:cs="Times New Roman"/>
      </w:rPr>
      <w:tblPr/>
      <w:tcPr>
        <w:shd w:val="clear" w:color="auto" w:fill="D9C9B6"/>
      </w:tcPr>
    </w:tblStylePr>
    <w:tblStylePr w:type="band1Horz">
      <w:rPr>
        <w:rFonts w:cs="Times New Roman"/>
      </w:rPr>
      <w:tblPr/>
      <w:tcPr>
        <w:shd w:val="clear" w:color="auto" w:fill="D9C9B6"/>
      </w:tcPr>
    </w:tblStylePr>
  </w:style>
  <w:style w:type="table" w:customStyle="1" w:styleId="59">
    <w:name w:val="彩色网格强调文字颜色 5"/>
    <w:basedOn w:val="a3"/>
    <w:uiPriority w:val="73"/>
    <w:qFormat/>
    <w:rPr>
      <w:rFonts w:ascii="Cambria" w:eastAsia="黑体" w:hAnsi="Cambria"/>
      <w:color w:val="000000"/>
    </w:rPr>
    <w:tblPr>
      <w:tblInd w:w="0" w:type="dxa"/>
      <w:tblBorders>
        <w:insideH w:val="single" w:sz="4" w:space="0" w:color="FFFFFF"/>
      </w:tblBorders>
      <w:tblCellMar>
        <w:top w:w="0" w:type="dxa"/>
        <w:left w:w="108" w:type="dxa"/>
        <w:bottom w:w="0" w:type="dxa"/>
        <w:right w:w="108" w:type="dxa"/>
      </w:tblCellMar>
    </w:tblPr>
    <w:tcPr>
      <w:shd w:val="clear" w:color="auto" w:fill="DFE4E5"/>
    </w:tcPr>
    <w:tblStylePr w:type="firstRow">
      <w:rPr>
        <w:rFonts w:cs="Times New Roman"/>
        <w:b/>
        <w:bCs/>
      </w:rPr>
      <w:tblPr/>
      <w:tcPr>
        <w:shd w:val="clear" w:color="auto" w:fill="C1C9CB"/>
      </w:tcPr>
    </w:tblStylePr>
    <w:tblStylePr w:type="lastRow">
      <w:rPr>
        <w:rFonts w:cs="Times New Roman"/>
        <w:b/>
        <w:bCs/>
        <w:color w:val="000000"/>
      </w:rPr>
      <w:tblPr/>
      <w:tcPr>
        <w:shd w:val="clear" w:color="auto" w:fill="C1C9CB"/>
      </w:tcPr>
    </w:tblStylePr>
    <w:tblStylePr w:type="firstCol">
      <w:rPr>
        <w:rFonts w:cs="Times New Roman"/>
        <w:color w:val="FFFFFF"/>
      </w:rPr>
      <w:tblPr/>
      <w:tcPr>
        <w:shd w:val="clear" w:color="auto" w:fill="4D595B"/>
      </w:tcPr>
    </w:tblStylePr>
    <w:tblStylePr w:type="lastCol">
      <w:rPr>
        <w:rFonts w:cs="Times New Roman"/>
        <w:color w:val="FFFFFF"/>
      </w:rPr>
      <w:tblPr/>
      <w:tcPr>
        <w:shd w:val="clear" w:color="auto" w:fill="4D595B"/>
      </w:tcPr>
    </w:tblStylePr>
    <w:tblStylePr w:type="band1Vert">
      <w:rPr>
        <w:rFonts w:cs="Times New Roman"/>
      </w:rPr>
      <w:tblPr/>
      <w:tcPr>
        <w:shd w:val="clear" w:color="auto" w:fill="B1BCBE"/>
      </w:tcPr>
    </w:tblStylePr>
    <w:tblStylePr w:type="band1Horz">
      <w:rPr>
        <w:rFonts w:cs="Times New Roman"/>
      </w:rPr>
      <w:tblPr/>
      <w:tcPr>
        <w:shd w:val="clear" w:color="auto" w:fill="B1BCBE"/>
      </w:tcPr>
    </w:tblStylePr>
  </w:style>
  <w:style w:type="table" w:customStyle="1" w:styleId="64">
    <w:name w:val="彩色网格强调文字颜色 6"/>
    <w:basedOn w:val="a3"/>
    <w:uiPriority w:val="73"/>
    <w:qFormat/>
    <w:rPr>
      <w:rFonts w:ascii="Cambria" w:eastAsia="黑体" w:hAnsi="Cambria"/>
      <w:color w:val="000000"/>
    </w:rPr>
    <w:tblPr>
      <w:tblInd w:w="0" w:type="dxa"/>
      <w:tblBorders>
        <w:insideH w:val="single" w:sz="4" w:space="0" w:color="FFFFFF"/>
      </w:tblBorders>
      <w:tblCellMar>
        <w:top w:w="0" w:type="dxa"/>
        <w:left w:w="108" w:type="dxa"/>
        <w:bottom w:w="0" w:type="dxa"/>
        <w:right w:w="108" w:type="dxa"/>
      </w:tblCellMar>
    </w:tblPr>
    <w:tcPr>
      <w:shd w:val="clear" w:color="auto" w:fill="EBE9E2"/>
    </w:tcPr>
    <w:tblStylePr w:type="firstRow">
      <w:rPr>
        <w:rFonts w:cs="Times New Roman"/>
        <w:b/>
        <w:bCs/>
      </w:rPr>
      <w:tblPr/>
      <w:tcPr>
        <w:shd w:val="clear" w:color="auto" w:fill="D7D3C5"/>
      </w:tcPr>
    </w:tblStylePr>
    <w:tblStylePr w:type="lastRow">
      <w:rPr>
        <w:rFonts w:cs="Times New Roman"/>
        <w:b/>
        <w:bCs/>
        <w:color w:val="000000"/>
      </w:rPr>
      <w:tblPr/>
      <w:tcPr>
        <w:shd w:val="clear" w:color="auto" w:fill="D7D3C5"/>
      </w:tcPr>
    </w:tblStylePr>
    <w:tblStylePr w:type="firstCol">
      <w:rPr>
        <w:rFonts w:cs="Times New Roman"/>
        <w:color w:val="FFFFFF"/>
      </w:rPr>
      <w:tblPr/>
      <w:tcPr>
        <w:shd w:val="clear" w:color="auto" w:fill="776E51"/>
      </w:tcPr>
    </w:tblStylePr>
    <w:tblStylePr w:type="lastCol">
      <w:rPr>
        <w:rFonts w:cs="Times New Roman"/>
        <w:color w:val="FFFFFF"/>
      </w:rPr>
      <w:tblPr/>
      <w:tcPr>
        <w:shd w:val="clear" w:color="auto" w:fill="776E51"/>
      </w:tcPr>
    </w:tblStylePr>
    <w:tblStylePr w:type="band1Vert">
      <w:rPr>
        <w:rFonts w:cs="Times New Roman"/>
      </w:rPr>
      <w:tblPr/>
      <w:tcPr>
        <w:shd w:val="clear" w:color="auto" w:fill="CEC9B7"/>
      </w:tcPr>
    </w:tblStylePr>
    <w:tblStylePr w:type="band1Horz">
      <w:rPr>
        <w:rFonts w:cs="Times New Roman"/>
      </w:rPr>
      <w:tblPr/>
      <w:tcPr>
        <w:shd w:val="clear" w:color="auto" w:fill="CEC9B7"/>
      </w:tcPr>
    </w:tblStylePr>
  </w:style>
  <w:style w:type="table" w:customStyle="1" w:styleId="1f4">
    <w:name w:val="彩色列表强调文字颜色 1"/>
    <w:basedOn w:val="a3"/>
    <w:uiPriority w:val="72"/>
    <w:qFormat/>
    <w:rPr>
      <w:rFonts w:ascii="Cambria" w:eastAsia="黑体" w:hAnsi="Cambria"/>
      <w:color w:val="000000"/>
    </w:rPr>
    <w:tblPr>
      <w:tblInd w:w="0" w:type="dxa"/>
      <w:tblCellMar>
        <w:top w:w="0" w:type="dxa"/>
        <w:left w:w="108" w:type="dxa"/>
        <w:bottom w:w="0" w:type="dxa"/>
        <w:right w:w="108" w:type="dxa"/>
      </w:tblCellMar>
    </w:tblPr>
    <w:tcPr>
      <w:shd w:val="clear" w:color="auto" w:fill="F2F4F6"/>
    </w:tcPr>
    <w:tblStylePr w:type="firstRow">
      <w:rPr>
        <w:rFonts w:cs="Times New Roman"/>
        <w:b/>
        <w:bCs/>
        <w:color w:val="FFFFFF"/>
      </w:rPr>
      <w:tblPr/>
      <w:tcPr>
        <w:tcBorders>
          <w:top w:val="nil"/>
          <w:left w:val="nil"/>
          <w:bottom w:val="single" w:sz="12" w:space="0" w:color="FFFFFF"/>
          <w:right w:val="nil"/>
          <w:insideH w:val="nil"/>
          <w:insideV w:val="nil"/>
          <w:tl2br w:val="nil"/>
          <w:tr2bl w:val="nil"/>
        </w:tcBorders>
        <w:shd w:val="clear" w:color="auto" w:fill="B56E3A"/>
      </w:tcPr>
    </w:tblStylePr>
    <w:tblStylePr w:type="lastRow">
      <w:rPr>
        <w:rFonts w:cs="Times New Roman"/>
        <w:b/>
        <w:bCs/>
        <w:color w:val="B56E3A"/>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DFE5EA"/>
      </w:tcPr>
    </w:tblStylePr>
    <w:tblStylePr w:type="band1Horz">
      <w:rPr>
        <w:rFonts w:cs="Times New Roman"/>
      </w:rPr>
      <w:tblPr/>
      <w:tcPr>
        <w:shd w:val="clear" w:color="auto" w:fill="E5EAEE"/>
      </w:tcPr>
    </w:tblStylePr>
  </w:style>
  <w:style w:type="table" w:customStyle="1" w:styleId="2f7">
    <w:name w:val="彩色列表强调文字颜色 2"/>
    <w:basedOn w:val="a3"/>
    <w:uiPriority w:val="72"/>
    <w:qFormat/>
    <w:rPr>
      <w:rFonts w:ascii="Cambria" w:eastAsia="黑体" w:hAnsi="Cambria"/>
      <w:color w:val="000000"/>
    </w:rPr>
    <w:tblPr>
      <w:tblInd w:w="0" w:type="dxa"/>
      <w:tblCellMar>
        <w:top w:w="0" w:type="dxa"/>
        <w:left w:w="108" w:type="dxa"/>
        <w:bottom w:w="0" w:type="dxa"/>
        <w:right w:w="108" w:type="dxa"/>
      </w:tblCellMar>
    </w:tblPr>
    <w:tcPr>
      <w:shd w:val="clear" w:color="auto" w:fill="FAF3EF"/>
    </w:tcPr>
    <w:tblStylePr w:type="firstRow">
      <w:rPr>
        <w:rFonts w:cs="Times New Roman"/>
        <w:b/>
        <w:bCs/>
        <w:color w:val="FFFFFF"/>
      </w:rPr>
      <w:tblPr/>
      <w:tcPr>
        <w:tcBorders>
          <w:top w:val="nil"/>
          <w:left w:val="nil"/>
          <w:bottom w:val="single" w:sz="12" w:space="0" w:color="FFFFFF"/>
          <w:right w:val="nil"/>
          <w:insideH w:val="nil"/>
          <w:insideV w:val="nil"/>
          <w:tl2br w:val="nil"/>
          <w:tr2bl w:val="nil"/>
        </w:tcBorders>
        <w:shd w:val="clear" w:color="auto" w:fill="B56E3A"/>
      </w:tcPr>
    </w:tblStylePr>
    <w:tblStylePr w:type="lastRow">
      <w:rPr>
        <w:rFonts w:cs="Times New Roman"/>
        <w:b/>
        <w:bCs/>
        <w:color w:val="B56E3A"/>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F2E2D7"/>
      </w:tcPr>
    </w:tblStylePr>
    <w:tblStylePr w:type="band1Horz">
      <w:rPr>
        <w:rFonts w:cs="Times New Roman"/>
      </w:rPr>
      <w:tblPr/>
      <w:tcPr>
        <w:shd w:val="clear" w:color="auto" w:fill="F4E8DF"/>
      </w:tcPr>
    </w:tblStylePr>
  </w:style>
  <w:style w:type="table" w:customStyle="1" w:styleId="3f1">
    <w:name w:val="彩色列表强调文字颜色 3"/>
    <w:basedOn w:val="a3"/>
    <w:uiPriority w:val="72"/>
    <w:qFormat/>
    <w:rPr>
      <w:rFonts w:ascii="Cambria" w:eastAsia="黑体" w:hAnsi="Cambria"/>
      <w:color w:val="000000"/>
    </w:rPr>
    <w:tblPr>
      <w:tblInd w:w="0" w:type="dxa"/>
      <w:tblCellMar>
        <w:top w:w="0" w:type="dxa"/>
        <w:left w:w="108" w:type="dxa"/>
        <w:bottom w:w="0" w:type="dxa"/>
        <w:right w:w="108" w:type="dxa"/>
      </w:tblCellMar>
    </w:tblPr>
    <w:tcPr>
      <w:shd w:val="clear" w:color="auto" w:fill="F2F0EE"/>
    </w:tcPr>
    <w:tblStylePr w:type="firstRow">
      <w:rPr>
        <w:rFonts w:cs="Times New Roman"/>
        <w:b/>
        <w:bCs/>
        <w:color w:val="FFFFFF"/>
      </w:rPr>
      <w:tblPr/>
      <w:tcPr>
        <w:tcBorders>
          <w:top w:val="nil"/>
          <w:left w:val="nil"/>
          <w:bottom w:val="single" w:sz="12" w:space="0" w:color="FFFFFF"/>
          <w:right w:val="nil"/>
          <w:insideH w:val="nil"/>
          <w:insideV w:val="nil"/>
          <w:tl2br w:val="nil"/>
          <w:tr2bl w:val="nil"/>
        </w:tcBorders>
        <w:shd w:val="clear" w:color="auto" w:fill="98754E"/>
      </w:tcPr>
    </w:tblStylePr>
    <w:tblStylePr w:type="lastRow">
      <w:rPr>
        <w:rFonts w:cs="Times New Roman"/>
        <w:b/>
        <w:bCs/>
        <w:color w:val="98754E"/>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DFD9D6"/>
      </w:tcPr>
    </w:tblStylePr>
    <w:tblStylePr w:type="band1Horz">
      <w:rPr>
        <w:rFonts w:cs="Times New Roman"/>
      </w:rPr>
      <w:tblPr/>
      <w:tcPr>
        <w:shd w:val="clear" w:color="auto" w:fill="E5E0DE"/>
      </w:tcPr>
    </w:tblStylePr>
  </w:style>
  <w:style w:type="table" w:customStyle="1" w:styleId="4b">
    <w:name w:val="彩色列表强调文字颜色 4"/>
    <w:basedOn w:val="a3"/>
    <w:uiPriority w:val="72"/>
    <w:qFormat/>
    <w:rPr>
      <w:rFonts w:ascii="Cambria" w:eastAsia="黑体" w:hAnsi="Cambria"/>
      <w:color w:val="000000"/>
    </w:rPr>
    <w:tblPr>
      <w:tblInd w:w="0" w:type="dxa"/>
      <w:tblCellMar>
        <w:top w:w="0" w:type="dxa"/>
        <w:left w:w="108" w:type="dxa"/>
        <w:bottom w:w="0" w:type="dxa"/>
        <w:right w:w="108" w:type="dxa"/>
      </w:tblCellMar>
    </w:tblPr>
    <w:tcPr>
      <w:shd w:val="clear" w:color="auto" w:fill="F7F4F0"/>
    </w:tcPr>
    <w:tblStylePr w:type="firstRow">
      <w:rPr>
        <w:rFonts w:cs="Times New Roman"/>
        <w:b/>
        <w:bCs/>
        <w:color w:val="FFFFFF"/>
      </w:rPr>
      <w:tblPr/>
      <w:tcPr>
        <w:tcBorders>
          <w:top w:val="nil"/>
          <w:left w:val="nil"/>
          <w:bottom w:val="single" w:sz="12" w:space="0" w:color="FFFFFF"/>
          <w:right w:val="nil"/>
          <w:insideH w:val="nil"/>
          <w:insideV w:val="nil"/>
          <w:tl2br w:val="nil"/>
          <w:tr2bl w:val="nil"/>
        </w:tcBorders>
        <w:shd w:val="clear" w:color="auto" w:fill="61544C"/>
      </w:tcPr>
    </w:tblStylePr>
    <w:tblStylePr w:type="lastRow">
      <w:rPr>
        <w:rFonts w:cs="Times New Roman"/>
        <w:b/>
        <w:bCs/>
        <w:color w:val="61544C"/>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ECE4DA"/>
      </w:tcPr>
    </w:tblStylePr>
    <w:tblStylePr w:type="band1Horz">
      <w:rPr>
        <w:rFonts w:cs="Times New Roman"/>
      </w:rPr>
      <w:tblPr/>
      <w:tcPr>
        <w:shd w:val="clear" w:color="auto" w:fill="F0E9E1"/>
      </w:tcPr>
    </w:tblStylePr>
  </w:style>
  <w:style w:type="table" w:customStyle="1" w:styleId="5a">
    <w:name w:val="彩色列表强调文字颜色 5"/>
    <w:basedOn w:val="a3"/>
    <w:uiPriority w:val="72"/>
    <w:qFormat/>
    <w:rPr>
      <w:rFonts w:ascii="Cambria" w:eastAsia="黑体" w:hAnsi="Cambria"/>
      <w:color w:val="000000"/>
    </w:rPr>
    <w:tblPr>
      <w:tblInd w:w="0" w:type="dxa"/>
      <w:tblCellMar>
        <w:top w:w="0" w:type="dxa"/>
        <w:left w:w="108" w:type="dxa"/>
        <w:bottom w:w="0" w:type="dxa"/>
        <w:right w:w="108" w:type="dxa"/>
      </w:tblCellMar>
    </w:tblPr>
    <w:tcPr>
      <w:shd w:val="clear" w:color="auto" w:fill="EFF1F2"/>
    </w:tcPr>
    <w:tblStylePr w:type="firstRow">
      <w:rPr>
        <w:rFonts w:cs="Times New Roman"/>
        <w:b/>
        <w:bCs/>
        <w:color w:val="FFFFFF"/>
      </w:rPr>
      <w:tblPr/>
      <w:tcPr>
        <w:tcBorders>
          <w:top w:val="nil"/>
          <w:left w:val="nil"/>
          <w:bottom w:val="single" w:sz="12" w:space="0" w:color="FFFFFF"/>
          <w:right w:val="nil"/>
          <w:insideH w:val="nil"/>
          <w:insideV w:val="nil"/>
          <w:tl2br w:val="nil"/>
          <w:tr2bl w:val="nil"/>
        </w:tcBorders>
        <w:shd w:val="clear" w:color="auto" w:fill="7F7657"/>
      </w:tcPr>
    </w:tblStylePr>
    <w:tblStylePr w:type="lastRow">
      <w:rPr>
        <w:rFonts w:cs="Times New Roman"/>
        <w:b/>
        <w:bCs/>
        <w:color w:val="7F7657"/>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D8DEDF"/>
      </w:tcPr>
    </w:tblStylePr>
    <w:tblStylePr w:type="band1Horz">
      <w:rPr>
        <w:rFonts w:cs="Times New Roman"/>
      </w:rPr>
      <w:tblPr/>
      <w:tcPr>
        <w:shd w:val="clear" w:color="auto" w:fill="DFE4E5"/>
      </w:tcPr>
    </w:tblStylePr>
  </w:style>
  <w:style w:type="table" w:customStyle="1" w:styleId="65">
    <w:name w:val="彩色列表强调文字颜色 6"/>
    <w:basedOn w:val="a3"/>
    <w:uiPriority w:val="72"/>
    <w:qFormat/>
    <w:rPr>
      <w:rFonts w:ascii="Cambria" w:eastAsia="黑体" w:hAnsi="Cambria"/>
      <w:color w:val="000000"/>
    </w:rPr>
    <w:tblPr>
      <w:tblInd w:w="0" w:type="dxa"/>
      <w:tblCellMar>
        <w:top w:w="0" w:type="dxa"/>
        <w:left w:w="108" w:type="dxa"/>
        <w:bottom w:w="0" w:type="dxa"/>
        <w:right w:w="108" w:type="dxa"/>
      </w:tblCellMar>
    </w:tblPr>
    <w:tcPr>
      <w:shd w:val="clear" w:color="auto" w:fill="F5F4F0"/>
    </w:tcPr>
    <w:tblStylePr w:type="firstRow">
      <w:rPr>
        <w:rFonts w:cs="Times New Roman"/>
        <w:b/>
        <w:bCs/>
        <w:color w:val="FFFFFF"/>
      </w:rPr>
      <w:tblPr/>
      <w:tcPr>
        <w:tcBorders>
          <w:top w:val="nil"/>
          <w:left w:val="nil"/>
          <w:bottom w:val="single" w:sz="12" w:space="0" w:color="FFFFFF"/>
          <w:right w:val="nil"/>
          <w:insideH w:val="nil"/>
          <w:insideV w:val="nil"/>
          <w:tl2br w:val="nil"/>
          <w:tr2bl w:val="nil"/>
        </w:tcBorders>
        <w:shd w:val="clear" w:color="auto" w:fill="525F62"/>
      </w:tcPr>
    </w:tblStylePr>
    <w:tblStylePr w:type="lastRow">
      <w:rPr>
        <w:rFonts w:cs="Times New Roman"/>
        <w:b/>
        <w:bCs/>
        <w:color w:val="525F62"/>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E6E4DB"/>
      </w:tcPr>
    </w:tblStylePr>
    <w:tblStylePr w:type="band1Horz">
      <w:rPr>
        <w:rFonts w:cs="Times New Roman"/>
      </w:rPr>
      <w:tblPr/>
      <w:tcPr>
        <w:shd w:val="clear" w:color="auto" w:fill="EBE9E2"/>
      </w:tcPr>
    </w:tblStylePr>
  </w:style>
  <w:style w:type="table" w:customStyle="1" w:styleId="1f5">
    <w:name w:val="彩色底纹强调文字颜色 1"/>
    <w:basedOn w:val="a3"/>
    <w:uiPriority w:val="71"/>
    <w:qFormat/>
    <w:rPr>
      <w:rFonts w:ascii="Cambria" w:eastAsia="黑体" w:hAnsi="Cambria"/>
      <w:color w:val="000000"/>
    </w:rPr>
    <w:tblPr>
      <w:tblInd w:w="0" w:type="dxa"/>
      <w:tblBorders>
        <w:top w:val="single" w:sz="24" w:space="0" w:color="CC8E60"/>
        <w:left w:val="single" w:sz="4" w:space="0" w:color="7E97AD"/>
        <w:bottom w:val="single" w:sz="4" w:space="0" w:color="7E97AD"/>
        <w:right w:val="single" w:sz="4" w:space="0" w:color="7E97AD"/>
        <w:insideH w:val="single" w:sz="4" w:space="0" w:color="FFFFFF"/>
        <w:insideV w:val="single" w:sz="4" w:space="0" w:color="FFFFFF"/>
      </w:tblBorders>
      <w:tblCellMar>
        <w:top w:w="0" w:type="dxa"/>
        <w:left w:w="108" w:type="dxa"/>
        <w:bottom w:w="0" w:type="dxa"/>
        <w:right w:w="108" w:type="dxa"/>
      </w:tblCellMar>
    </w:tblPr>
    <w:tcPr>
      <w:shd w:val="clear" w:color="auto" w:fill="F2F4F6"/>
    </w:tcPr>
    <w:tblStylePr w:type="firstRow">
      <w:rPr>
        <w:rFonts w:cs="Times New Roman"/>
        <w:b/>
        <w:bCs/>
      </w:rPr>
      <w:tblPr/>
      <w:tcPr>
        <w:tcBorders>
          <w:top w:val="nil"/>
          <w:left w:val="nil"/>
          <w:bottom w:val="single" w:sz="24" w:space="0" w:color="CC8E60"/>
          <w:right w:val="nil"/>
          <w:insideH w:val="nil"/>
          <w:insideV w:val="nil"/>
          <w:tl2br w:val="nil"/>
          <w:tr2bl w:val="nil"/>
        </w:tcBorders>
        <w:shd w:val="clear" w:color="auto" w:fill="FFFFFF"/>
      </w:tcPr>
    </w:tblStylePr>
    <w:tblStylePr w:type="lastRow">
      <w:rPr>
        <w:rFonts w:cs="Times New Roman"/>
        <w:b/>
        <w:bCs/>
        <w:color w:val="FFFFFF"/>
      </w:rPr>
      <w:tblPr/>
      <w:tcPr>
        <w:tcBorders>
          <w:top w:val="single" w:sz="6" w:space="0" w:color="FFFFFF"/>
          <w:left w:val="nil"/>
          <w:bottom w:val="nil"/>
          <w:right w:val="nil"/>
          <w:insideH w:val="nil"/>
          <w:insideV w:val="nil"/>
          <w:tl2br w:val="nil"/>
          <w:tr2bl w:val="nil"/>
        </w:tcBorders>
        <w:shd w:val="clear" w:color="auto" w:fill="455A6D"/>
      </w:tcPr>
    </w:tblStylePr>
    <w:tblStylePr w:type="firstCol">
      <w:rPr>
        <w:rFonts w:cs="Times New Roman"/>
        <w:color w:val="FFFFFF"/>
      </w:rPr>
      <w:tblPr/>
      <w:tcPr>
        <w:tcBorders>
          <w:top w:val="nil"/>
          <w:left w:val="nil"/>
          <w:bottom w:val="nil"/>
          <w:right w:val="nil"/>
          <w:insideH w:val="nil"/>
          <w:insideV w:val="nil"/>
          <w:tl2br w:val="nil"/>
          <w:tr2bl w:val="nil"/>
        </w:tcBorders>
        <w:shd w:val="clear" w:color="auto" w:fill="455A6D"/>
      </w:tcPr>
    </w:tblStylePr>
    <w:tblStylePr w:type="lastCol">
      <w:rPr>
        <w:rFonts w:cs="Times New Roman"/>
        <w:color w:val="FFFFFF"/>
      </w:rPr>
      <w:tblPr/>
      <w:tcPr>
        <w:tcBorders>
          <w:top w:val="nil"/>
          <w:left w:val="nil"/>
          <w:bottom w:val="nil"/>
          <w:right w:val="nil"/>
          <w:insideH w:val="nil"/>
          <w:insideV w:val="nil"/>
          <w:tl2br w:val="nil"/>
          <w:tr2bl w:val="nil"/>
        </w:tcBorders>
        <w:shd w:val="clear" w:color="auto" w:fill="455A6D"/>
      </w:tcPr>
    </w:tblStylePr>
    <w:tblStylePr w:type="band1Vert">
      <w:rPr>
        <w:rFonts w:cs="Times New Roman"/>
      </w:rPr>
      <w:tblPr/>
      <w:tcPr>
        <w:shd w:val="clear" w:color="auto" w:fill="CBD5DE"/>
      </w:tcPr>
    </w:tblStylePr>
    <w:tblStylePr w:type="band1Horz">
      <w:rPr>
        <w:rFonts w:cs="Times New Roman"/>
      </w:rPr>
      <w:tblPr/>
      <w:tcPr>
        <w:shd w:val="clear" w:color="auto" w:fill="BECBD6"/>
      </w:tcPr>
    </w:tblStylePr>
    <w:tblStylePr w:type="neCell">
      <w:rPr>
        <w:rFonts w:cs="Times New Roman"/>
        <w:color w:val="000000"/>
      </w:rPr>
    </w:tblStylePr>
    <w:tblStylePr w:type="nwCell">
      <w:rPr>
        <w:rFonts w:cs="Times New Roman"/>
        <w:color w:val="000000"/>
      </w:rPr>
    </w:tblStylePr>
  </w:style>
  <w:style w:type="table" w:customStyle="1" w:styleId="2f8">
    <w:name w:val="彩色底纹强调文字颜色 2"/>
    <w:basedOn w:val="a3"/>
    <w:uiPriority w:val="71"/>
    <w:qFormat/>
    <w:rPr>
      <w:rFonts w:ascii="Cambria" w:eastAsia="黑体" w:hAnsi="Cambria"/>
      <w:color w:val="000000"/>
    </w:rPr>
    <w:tblPr>
      <w:tblInd w:w="0" w:type="dxa"/>
      <w:tblBorders>
        <w:top w:val="single" w:sz="24" w:space="0" w:color="CC8E60"/>
        <w:left w:val="single" w:sz="4" w:space="0" w:color="CC8E60"/>
        <w:bottom w:val="single" w:sz="4" w:space="0" w:color="CC8E60"/>
        <w:right w:val="single" w:sz="4" w:space="0" w:color="CC8E60"/>
        <w:insideH w:val="single" w:sz="4" w:space="0" w:color="FFFFFF"/>
        <w:insideV w:val="single" w:sz="4" w:space="0" w:color="FFFFFF"/>
      </w:tblBorders>
      <w:tblCellMar>
        <w:top w:w="0" w:type="dxa"/>
        <w:left w:w="108" w:type="dxa"/>
        <w:bottom w:w="0" w:type="dxa"/>
        <w:right w:w="108" w:type="dxa"/>
      </w:tblCellMar>
    </w:tblPr>
    <w:tcPr>
      <w:shd w:val="clear" w:color="auto" w:fill="FAF3EF"/>
    </w:tcPr>
    <w:tblStylePr w:type="firstRow">
      <w:rPr>
        <w:rFonts w:cs="Times New Roman"/>
        <w:b/>
        <w:bCs/>
      </w:rPr>
      <w:tblPr/>
      <w:tcPr>
        <w:tcBorders>
          <w:top w:val="nil"/>
          <w:left w:val="nil"/>
          <w:bottom w:val="single" w:sz="24" w:space="0" w:color="CC8E60"/>
          <w:right w:val="nil"/>
          <w:insideH w:val="nil"/>
          <w:insideV w:val="nil"/>
          <w:tl2br w:val="nil"/>
          <w:tr2bl w:val="nil"/>
        </w:tcBorders>
        <w:shd w:val="clear" w:color="auto" w:fill="FFFFFF"/>
      </w:tcPr>
    </w:tblStylePr>
    <w:tblStylePr w:type="lastRow">
      <w:rPr>
        <w:rFonts w:cs="Times New Roman"/>
        <w:b/>
        <w:bCs/>
        <w:color w:val="FFFFFF"/>
      </w:rPr>
      <w:tblPr/>
      <w:tcPr>
        <w:tcBorders>
          <w:top w:val="single" w:sz="6" w:space="0" w:color="FFFFFF"/>
          <w:left w:val="nil"/>
          <w:bottom w:val="nil"/>
          <w:right w:val="nil"/>
          <w:insideH w:val="nil"/>
          <w:insideV w:val="nil"/>
          <w:tl2br w:val="nil"/>
          <w:tr2bl w:val="nil"/>
        </w:tcBorders>
        <w:shd w:val="clear" w:color="auto" w:fill="88522B"/>
      </w:tcPr>
    </w:tblStylePr>
    <w:tblStylePr w:type="firstCol">
      <w:rPr>
        <w:rFonts w:cs="Times New Roman"/>
        <w:color w:val="FFFFFF"/>
      </w:rPr>
      <w:tblPr/>
      <w:tcPr>
        <w:tcBorders>
          <w:top w:val="nil"/>
          <w:left w:val="nil"/>
          <w:bottom w:val="nil"/>
          <w:right w:val="nil"/>
          <w:insideH w:val="nil"/>
          <w:insideV w:val="nil"/>
          <w:tl2br w:val="nil"/>
          <w:tr2bl w:val="nil"/>
        </w:tcBorders>
        <w:shd w:val="clear" w:color="auto" w:fill="88522B"/>
      </w:tcPr>
    </w:tblStylePr>
    <w:tblStylePr w:type="lastCol">
      <w:rPr>
        <w:rFonts w:cs="Times New Roman"/>
        <w:color w:val="FFFFFF"/>
      </w:rPr>
      <w:tblPr/>
      <w:tcPr>
        <w:tcBorders>
          <w:top w:val="nil"/>
          <w:left w:val="nil"/>
          <w:bottom w:val="nil"/>
          <w:right w:val="nil"/>
          <w:insideH w:val="nil"/>
          <w:insideV w:val="nil"/>
          <w:tl2br w:val="nil"/>
          <w:tr2bl w:val="nil"/>
        </w:tcBorders>
        <w:shd w:val="clear" w:color="auto" w:fill="88522B"/>
      </w:tcPr>
    </w:tblStylePr>
    <w:tblStylePr w:type="band1Vert">
      <w:rPr>
        <w:rFonts w:cs="Times New Roman"/>
      </w:rPr>
      <w:tblPr/>
      <w:tcPr>
        <w:shd w:val="clear" w:color="auto" w:fill="EAD1BF"/>
      </w:tcPr>
    </w:tblStylePr>
    <w:tblStylePr w:type="band1Horz">
      <w:rPr>
        <w:rFonts w:cs="Times New Roman"/>
      </w:rPr>
      <w:tblPr/>
      <w:tcPr>
        <w:shd w:val="clear" w:color="auto" w:fill="E5C6AF"/>
      </w:tcPr>
    </w:tblStylePr>
    <w:tblStylePr w:type="neCell">
      <w:rPr>
        <w:rFonts w:cs="Times New Roman"/>
        <w:color w:val="000000"/>
      </w:rPr>
    </w:tblStylePr>
    <w:tblStylePr w:type="nwCell">
      <w:rPr>
        <w:rFonts w:cs="Times New Roman"/>
        <w:color w:val="000000"/>
      </w:rPr>
    </w:tblStylePr>
  </w:style>
  <w:style w:type="table" w:customStyle="1" w:styleId="3f2">
    <w:name w:val="彩色底纹强调文字颜色 3"/>
    <w:basedOn w:val="a3"/>
    <w:uiPriority w:val="71"/>
    <w:qFormat/>
    <w:rPr>
      <w:rFonts w:ascii="Cambria" w:eastAsia="黑体" w:hAnsi="Cambria"/>
      <w:color w:val="000000"/>
    </w:rPr>
    <w:tblPr>
      <w:tblInd w:w="0" w:type="dxa"/>
      <w:tblBorders>
        <w:top w:val="single" w:sz="24" w:space="0" w:color="B4936D"/>
        <w:left w:val="single" w:sz="4" w:space="0" w:color="7A6A60"/>
        <w:bottom w:val="single" w:sz="4" w:space="0" w:color="7A6A60"/>
        <w:right w:val="single" w:sz="4" w:space="0" w:color="7A6A60"/>
        <w:insideH w:val="single" w:sz="4" w:space="0" w:color="FFFFFF"/>
        <w:insideV w:val="single" w:sz="4" w:space="0" w:color="FFFFFF"/>
      </w:tblBorders>
      <w:tblCellMar>
        <w:top w:w="0" w:type="dxa"/>
        <w:left w:w="108" w:type="dxa"/>
        <w:bottom w:w="0" w:type="dxa"/>
        <w:right w:w="108" w:type="dxa"/>
      </w:tblCellMar>
    </w:tblPr>
    <w:tcPr>
      <w:shd w:val="clear" w:color="auto" w:fill="F2F0EE"/>
    </w:tcPr>
    <w:tblStylePr w:type="firstRow">
      <w:rPr>
        <w:rFonts w:cs="Times New Roman"/>
        <w:b/>
        <w:bCs/>
      </w:rPr>
      <w:tblPr/>
      <w:tcPr>
        <w:tcBorders>
          <w:top w:val="nil"/>
          <w:left w:val="nil"/>
          <w:bottom w:val="single" w:sz="24" w:space="0" w:color="B4936D"/>
          <w:right w:val="nil"/>
          <w:insideH w:val="nil"/>
          <w:insideV w:val="nil"/>
          <w:tl2br w:val="nil"/>
          <w:tr2bl w:val="nil"/>
        </w:tcBorders>
        <w:shd w:val="clear" w:color="auto" w:fill="FFFFFF"/>
      </w:tcPr>
    </w:tblStylePr>
    <w:tblStylePr w:type="lastRow">
      <w:rPr>
        <w:rFonts w:cs="Times New Roman"/>
        <w:b/>
        <w:bCs/>
        <w:color w:val="FFFFFF"/>
      </w:rPr>
      <w:tblPr/>
      <w:tcPr>
        <w:tcBorders>
          <w:top w:val="single" w:sz="6" w:space="0" w:color="FFFFFF"/>
          <w:left w:val="nil"/>
          <w:bottom w:val="nil"/>
          <w:right w:val="nil"/>
          <w:insideH w:val="nil"/>
          <w:insideV w:val="nil"/>
          <w:tl2br w:val="nil"/>
          <w:tr2bl w:val="nil"/>
        </w:tcBorders>
        <w:shd w:val="clear" w:color="auto" w:fill="493F39"/>
      </w:tcPr>
    </w:tblStylePr>
    <w:tblStylePr w:type="firstCol">
      <w:rPr>
        <w:rFonts w:cs="Times New Roman"/>
        <w:color w:val="FFFFFF"/>
      </w:rPr>
      <w:tblPr/>
      <w:tcPr>
        <w:tcBorders>
          <w:top w:val="nil"/>
          <w:left w:val="nil"/>
          <w:bottom w:val="nil"/>
          <w:right w:val="nil"/>
          <w:insideH w:val="nil"/>
          <w:insideV w:val="nil"/>
          <w:tl2br w:val="nil"/>
          <w:tr2bl w:val="nil"/>
        </w:tcBorders>
        <w:shd w:val="clear" w:color="auto" w:fill="493F39"/>
      </w:tcPr>
    </w:tblStylePr>
    <w:tblStylePr w:type="lastCol">
      <w:rPr>
        <w:rFonts w:cs="Times New Roman"/>
        <w:color w:val="FFFFFF"/>
      </w:rPr>
      <w:tblPr/>
      <w:tcPr>
        <w:tcBorders>
          <w:top w:val="nil"/>
          <w:left w:val="nil"/>
          <w:bottom w:val="nil"/>
          <w:right w:val="nil"/>
          <w:insideH w:val="nil"/>
          <w:insideV w:val="nil"/>
          <w:tl2br w:val="nil"/>
          <w:tr2bl w:val="nil"/>
        </w:tcBorders>
        <w:shd w:val="clear" w:color="auto" w:fill="493F39"/>
      </w:tcPr>
    </w:tblStylePr>
    <w:tblStylePr w:type="band1Vert">
      <w:rPr>
        <w:rFonts w:cs="Times New Roman"/>
      </w:rPr>
      <w:tblPr/>
      <w:tcPr>
        <w:shd w:val="clear" w:color="auto" w:fill="CBC2BD"/>
      </w:tcPr>
    </w:tblStylePr>
    <w:tblStylePr w:type="band1Horz">
      <w:rPr>
        <w:rFonts w:cs="Times New Roman"/>
      </w:rPr>
      <w:tblPr/>
      <w:tcPr>
        <w:shd w:val="clear" w:color="auto" w:fill="BEB4AD"/>
      </w:tcPr>
    </w:tblStylePr>
  </w:style>
  <w:style w:type="table" w:customStyle="1" w:styleId="4c">
    <w:name w:val="彩色底纹强调文字颜色 4"/>
    <w:basedOn w:val="a3"/>
    <w:uiPriority w:val="71"/>
    <w:qFormat/>
    <w:rPr>
      <w:rFonts w:ascii="Cambria" w:eastAsia="黑体" w:hAnsi="Cambria"/>
      <w:color w:val="000000"/>
    </w:rPr>
    <w:tblPr>
      <w:tblInd w:w="0" w:type="dxa"/>
      <w:tblBorders>
        <w:top w:val="single" w:sz="24" w:space="0" w:color="7A6A60"/>
        <w:left w:val="single" w:sz="4" w:space="0" w:color="B4936D"/>
        <w:bottom w:val="single" w:sz="4" w:space="0" w:color="B4936D"/>
        <w:right w:val="single" w:sz="4" w:space="0" w:color="B4936D"/>
        <w:insideH w:val="single" w:sz="4" w:space="0" w:color="FFFFFF"/>
        <w:insideV w:val="single" w:sz="4" w:space="0" w:color="FFFFFF"/>
      </w:tblBorders>
      <w:tblCellMar>
        <w:top w:w="0" w:type="dxa"/>
        <w:left w:w="108" w:type="dxa"/>
        <w:bottom w:w="0" w:type="dxa"/>
        <w:right w:w="108" w:type="dxa"/>
      </w:tblCellMar>
    </w:tblPr>
    <w:tcPr>
      <w:shd w:val="clear" w:color="auto" w:fill="F7F4F0"/>
    </w:tcPr>
    <w:tblStylePr w:type="firstRow">
      <w:rPr>
        <w:rFonts w:cs="Times New Roman"/>
        <w:b/>
        <w:bCs/>
      </w:rPr>
      <w:tblPr/>
      <w:tcPr>
        <w:tcBorders>
          <w:top w:val="nil"/>
          <w:left w:val="nil"/>
          <w:bottom w:val="single" w:sz="24" w:space="0" w:color="7A6A60"/>
          <w:right w:val="nil"/>
          <w:insideH w:val="nil"/>
          <w:insideV w:val="nil"/>
          <w:tl2br w:val="nil"/>
          <w:tr2bl w:val="nil"/>
        </w:tcBorders>
        <w:shd w:val="clear" w:color="auto" w:fill="FFFFFF"/>
      </w:tcPr>
    </w:tblStylePr>
    <w:tblStylePr w:type="lastRow">
      <w:rPr>
        <w:rFonts w:cs="Times New Roman"/>
        <w:b/>
        <w:bCs/>
        <w:color w:val="FFFFFF"/>
      </w:rPr>
      <w:tblPr/>
      <w:tcPr>
        <w:tcBorders>
          <w:top w:val="single" w:sz="6" w:space="0" w:color="FFFFFF"/>
          <w:left w:val="nil"/>
          <w:bottom w:val="nil"/>
          <w:right w:val="nil"/>
          <w:insideH w:val="nil"/>
          <w:insideV w:val="nil"/>
          <w:tl2br w:val="nil"/>
          <w:tr2bl w:val="nil"/>
        </w:tcBorders>
        <w:shd w:val="clear" w:color="auto" w:fill="72583B"/>
      </w:tcPr>
    </w:tblStylePr>
    <w:tblStylePr w:type="firstCol">
      <w:rPr>
        <w:rFonts w:cs="Times New Roman"/>
        <w:color w:val="FFFFFF"/>
      </w:rPr>
      <w:tblPr/>
      <w:tcPr>
        <w:tcBorders>
          <w:top w:val="nil"/>
          <w:left w:val="nil"/>
          <w:bottom w:val="nil"/>
          <w:right w:val="nil"/>
          <w:insideH w:val="nil"/>
          <w:insideV w:val="nil"/>
          <w:tl2br w:val="nil"/>
          <w:tr2bl w:val="nil"/>
        </w:tcBorders>
        <w:shd w:val="clear" w:color="auto" w:fill="72583B"/>
      </w:tcPr>
    </w:tblStylePr>
    <w:tblStylePr w:type="lastCol">
      <w:rPr>
        <w:rFonts w:cs="Times New Roman"/>
        <w:color w:val="FFFFFF"/>
      </w:rPr>
      <w:tblPr/>
      <w:tcPr>
        <w:tcBorders>
          <w:top w:val="nil"/>
          <w:left w:val="nil"/>
          <w:bottom w:val="nil"/>
          <w:right w:val="nil"/>
          <w:insideH w:val="nil"/>
          <w:insideV w:val="nil"/>
          <w:tl2br w:val="nil"/>
          <w:tr2bl w:val="nil"/>
        </w:tcBorders>
        <w:shd w:val="clear" w:color="auto" w:fill="72583B"/>
      </w:tcPr>
    </w:tblStylePr>
    <w:tblStylePr w:type="band1Vert">
      <w:rPr>
        <w:rFonts w:cs="Times New Roman"/>
      </w:rPr>
      <w:tblPr/>
      <w:tcPr>
        <w:shd w:val="clear" w:color="auto" w:fill="E1D3C4"/>
      </w:tcPr>
    </w:tblStylePr>
    <w:tblStylePr w:type="band1Horz">
      <w:rPr>
        <w:rFonts w:cs="Times New Roman"/>
      </w:rPr>
      <w:tblPr/>
      <w:tcPr>
        <w:shd w:val="clear" w:color="auto" w:fill="D9C9B6"/>
      </w:tcPr>
    </w:tblStylePr>
    <w:tblStylePr w:type="neCell">
      <w:rPr>
        <w:rFonts w:cs="Times New Roman"/>
        <w:color w:val="000000"/>
      </w:rPr>
    </w:tblStylePr>
    <w:tblStylePr w:type="nwCell">
      <w:rPr>
        <w:rFonts w:cs="Times New Roman"/>
        <w:color w:val="000000"/>
      </w:rPr>
    </w:tblStylePr>
  </w:style>
  <w:style w:type="table" w:customStyle="1" w:styleId="5b">
    <w:name w:val="彩色底纹强调文字颜色 5"/>
    <w:basedOn w:val="a3"/>
    <w:uiPriority w:val="71"/>
    <w:qFormat/>
    <w:rPr>
      <w:rFonts w:ascii="Cambria" w:eastAsia="黑体" w:hAnsi="Cambria"/>
      <w:color w:val="000000"/>
    </w:rPr>
    <w:tblPr>
      <w:tblInd w:w="0" w:type="dxa"/>
      <w:tblBorders>
        <w:top w:val="single" w:sz="24" w:space="0" w:color="9D936F"/>
        <w:left w:val="single" w:sz="4" w:space="0" w:color="67787B"/>
        <w:bottom w:val="single" w:sz="4" w:space="0" w:color="67787B"/>
        <w:right w:val="single" w:sz="4" w:space="0" w:color="67787B"/>
        <w:insideH w:val="single" w:sz="4" w:space="0" w:color="FFFFFF"/>
        <w:insideV w:val="single" w:sz="4" w:space="0" w:color="FFFFFF"/>
      </w:tblBorders>
      <w:tblCellMar>
        <w:top w:w="0" w:type="dxa"/>
        <w:left w:w="108" w:type="dxa"/>
        <w:bottom w:w="0" w:type="dxa"/>
        <w:right w:w="108" w:type="dxa"/>
      </w:tblCellMar>
    </w:tblPr>
    <w:tcPr>
      <w:shd w:val="clear" w:color="auto" w:fill="EFF1F2"/>
    </w:tcPr>
    <w:tblStylePr w:type="firstRow">
      <w:rPr>
        <w:rFonts w:cs="Times New Roman"/>
        <w:b/>
        <w:bCs/>
      </w:rPr>
      <w:tblPr/>
      <w:tcPr>
        <w:tcBorders>
          <w:top w:val="nil"/>
          <w:left w:val="nil"/>
          <w:bottom w:val="single" w:sz="24" w:space="0" w:color="9D936F"/>
          <w:right w:val="nil"/>
          <w:insideH w:val="nil"/>
          <w:insideV w:val="nil"/>
          <w:tl2br w:val="nil"/>
          <w:tr2bl w:val="nil"/>
        </w:tcBorders>
        <w:shd w:val="clear" w:color="auto" w:fill="FFFFFF"/>
      </w:tcPr>
    </w:tblStylePr>
    <w:tblStylePr w:type="lastRow">
      <w:rPr>
        <w:rFonts w:cs="Times New Roman"/>
        <w:b/>
        <w:bCs/>
        <w:color w:val="FFFFFF"/>
      </w:rPr>
      <w:tblPr/>
      <w:tcPr>
        <w:tcBorders>
          <w:top w:val="single" w:sz="6" w:space="0" w:color="FFFFFF"/>
          <w:left w:val="nil"/>
          <w:bottom w:val="nil"/>
          <w:right w:val="nil"/>
          <w:insideH w:val="nil"/>
          <w:insideV w:val="nil"/>
          <w:tl2br w:val="nil"/>
          <w:tr2bl w:val="nil"/>
        </w:tcBorders>
        <w:shd w:val="clear" w:color="auto" w:fill="3D4749"/>
      </w:tcPr>
    </w:tblStylePr>
    <w:tblStylePr w:type="firstCol">
      <w:rPr>
        <w:rFonts w:cs="Times New Roman"/>
        <w:color w:val="FFFFFF"/>
      </w:rPr>
      <w:tblPr/>
      <w:tcPr>
        <w:tcBorders>
          <w:top w:val="nil"/>
          <w:left w:val="nil"/>
          <w:bottom w:val="nil"/>
          <w:right w:val="nil"/>
          <w:insideH w:val="nil"/>
          <w:insideV w:val="nil"/>
          <w:tl2br w:val="nil"/>
          <w:tr2bl w:val="nil"/>
        </w:tcBorders>
        <w:shd w:val="clear" w:color="auto" w:fill="3D4749"/>
      </w:tcPr>
    </w:tblStylePr>
    <w:tblStylePr w:type="lastCol">
      <w:rPr>
        <w:rFonts w:cs="Times New Roman"/>
        <w:color w:val="FFFFFF"/>
      </w:rPr>
      <w:tblPr/>
      <w:tcPr>
        <w:tcBorders>
          <w:top w:val="nil"/>
          <w:left w:val="nil"/>
          <w:bottom w:val="nil"/>
          <w:right w:val="nil"/>
          <w:insideH w:val="nil"/>
          <w:insideV w:val="nil"/>
          <w:tl2br w:val="nil"/>
          <w:tr2bl w:val="nil"/>
        </w:tcBorders>
        <w:shd w:val="clear" w:color="auto" w:fill="3D4749"/>
      </w:tcPr>
    </w:tblStylePr>
    <w:tblStylePr w:type="band1Vert">
      <w:rPr>
        <w:rFonts w:cs="Times New Roman"/>
      </w:rPr>
      <w:tblPr/>
      <w:tcPr>
        <w:shd w:val="clear" w:color="auto" w:fill="C1C9CB"/>
      </w:tcPr>
    </w:tblStylePr>
    <w:tblStylePr w:type="band1Horz">
      <w:rPr>
        <w:rFonts w:cs="Times New Roman"/>
      </w:rPr>
      <w:tblPr/>
      <w:tcPr>
        <w:shd w:val="clear" w:color="auto" w:fill="B1BCBE"/>
      </w:tcPr>
    </w:tblStylePr>
    <w:tblStylePr w:type="neCell">
      <w:rPr>
        <w:rFonts w:cs="Times New Roman"/>
        <w:color w:val="000000"/>
      </w:rPr>
    </w:tblStylePr>
    <w:tblStylePr w:type="nwCell">
      <w:rPr>
        <w:rFonts w:cs="Times New Roman"/>
        <w:color w:val="000000"/>
      </w:rPr>
    </w:tblStylePr>
  </w:style>
  <w:style w:type="table" w:customStyle="1" w:styleId="66">
    <w:name w:val="彩色底纹强调文字颜色 6"/>
    <w:basedOn w:val="a3"/>
    <w:uiPriority w:val="71"/>
    <w:qFormat/>
    <w:rPr>
      <w:rFonts w:ascii="Cambria" w:eastAsia="黑体" w:hAnsi="Cambria"/>
      <w:color w:val="000000"/>
    </w:rPr>
    <w:tblPr>
      <w:tblInd w:w="0" w:type="dxa"/>
      <w:tblBorders>
        <w:top w:val="single" w:sz="24" w:space="0" w:color="67787B"/>
        <w:left w:val="single" w:sz="4" w:space="0" w:color="9D936F"/>
        <w:bottom w:val="single" w:sz="4" w:space="0" w:color="9D936F"/>
        <w:right w:val="single" w:sz="4" w:space="0" w:color="9D936F"/>
        <w:insideH w:val="single" w:sz="4" w:space="0" w:color="FFFFFF"/>
        <w:insideV w:val="single" w:sz="4" w:space="0" w:color="FFFFFF"/>
      </w:tblBorders>
      <w:tblCellMar>
        <w:top w:w="0" w:type="dxa"/>
        <w:left w:w="108" w:type="dxa"/>
        <w:bottom w:w="0" w:type="dxa"/>
        <w:right w:w="108" w:type="dxa"/>
      </w:tblCellMar>
    </w:tblPr>
    <w:tcPr>
      <w:shd w:val="clear" w:color="auto" w:fill="F5F4F0"/>
    </w:tcPr>
    <w:tblStylePr w:type="firstRow">
      <w:rPr>
        <w:rFonts w:cs="Times New Roman"/>
        <w:b/>
        <w:bCs/>
      </w:rPr>
      <w:tblPr/>
      <w:tcPr>
        <w:tcBorders>
          <w:top w:val="nil"/>
          <w:left w:val="nil"/>
          <w:bottom w:val="single" w:sz="24" w:space="0" w:color="67787B"/>
          <w:right w:val="nil"/>
          <w:insideH w:val="nil"/>
          <w:insideV w:val="nil"/>
          <w:tl2br w:val="nil"/>
          <w:tr2bl w:val="nil"/>
        </w:tcBorders>
        <w:shd w:val="clear" w:color="auto" w:fill="FFFFFF"/>
      </w:tcPr>
    </w:tblStylePr>
    <w:tblStylePr w:type="lastRow">
      <w:rPr>
        <w:rFonts w:cs="Times New Roman"/>
        <w:b/>
        <w:bCs/>
        <w:color w:val="FFFFFF"/>
      </w:rPr>
      <w:tblPr/>
      <w:tcPr>
        <w:tcBorders>
          <w:top w:val="single" w:sz="6" w:space="0" w:color="FFFFFF"/>
          <w:left w:val="nil"/>
          <w:bottom w:val="nil"/>
          <w:right w:val="nil"/>
          <w:insideH w:val="nil"/>
          <w:insideV w:val="nil"/>
          <w:tl2br w:val="nil"/>
          <w:tr2bl w:val="nil"/>
        </w:tcBorders>
        <w:shd w:val="clear" w:color="auto" w:fill="5F5841"/>
      </w:tcPr>
    </w:tblStylePr>
    <w:tblStylePr w:type="firstCol">
      <w:rPr>
        <w:rFonts w:cs="Times New Roman"/>
        <w:color w:val="FFFFFF"/>
      </w:rPr>
      <w:tblPr/>
      <w:tcPr>
        <w:tcBorders>
          <w:top w:val="nil"/>
          <w:left w:val="nil"/>
          <w:bottom w:val="nil"/>
          <w:right w:val="nil"/>
          <w:insideH w:val="nil"/>
          <w:insideV w:val="nil"/>
          <w:tl2br w:val="nil"/>
          <w:tr2bl w:val="nil"/>
        </w:tcBorders>
        <w:shd w:val="clear" w:color="auto" w:fill="5F5841"/>
      </w:tcPr>
    </w:tblStylePr>
    <w:tblStylePr w:type="lastCol">
      <w:rPr>
        <w:rFonts w:cs="Times New Roman"/>
        <w:color w:val="FFFFFF"/>
      </w:rPr>
      <w:tblPr/>
      <w:tcPr>
        <w:tcBorders>
          <w:top w:val="nil"/>
          <w:left w:val="nil"/>
          <w:bottom w:val="nil"/>
          <w:right w:val="nil"/>
          <w:insideH w:val="nil"/>
          <w:insideV w:val="nil"/>
          <w:tl2br w:val="nil"/>
          <w:tr2bl w:val="nil"/>
        </w:tcBorders>
        <w:shd w:val="clear" w:color="auto" w:fill="5F5841"/>
      </w:tcPr>
    </w:tblStylePr>
    <w:tblStylePr w:type="band1Vert">
      <w:rPr>
        <w:rFonts w:cs="Times New Roman"/>
      </w:rPr>
      <w:tblPr/>
      <w:tcPr>
        <w:shd w:val="clear" w:color="auto" w:fill="D7D3C5"/>
      </w:tcPr>
    </w:tblStylePr>
    <w:tblStylePr w:type="band1Horz">
      <w:rPr>
        <w:rFonts w:cs="Times New Roman"/>
      </w:rPr>
      <w:tblPr/>
      <w:tcPr>
        <w:shd w:val="clear" w:color="auto" w:fill="CEC9B7"/>
      </w:tcPr>
    </w:tblStylePr>
    <w:tblStylePr w:type="neCell">
      <w:rPr>
        <w:rFonts w:cs="Times New Roman"/>
        <w:color w:val="000000"/>
      </w:rPr>
    </w:tblStylePr>
    <w:tblStylePr w:type="nwCell">
      <w:rPr>
        <w:rFonts w:cs="Times New Roman"/>
        <w:color w:val="000000"/>
      </w:rPr>
    </w:tblStylePr>
  </w:style>
  <w:style w:type="table" w:customStyle="1" w:styleId="1f6">
    <w:name w:val="深色列表强调文字颜色 1"/>
    <w:basedOn w:val="a3"/>
    <w:uiPriority w:val="70"/>
    <w:qFormat/>
    <w:rPr>
      <w:rFonts w:ascii="Cambria" w:eastAsia="黑体" w:hAnsi="Cambria"/>
      <w:color w:val="FFFFFF"/>
    </w:rPr>
    <w:tblPr>
      <w:tblInd w:w="0" w:type="dxa"/>
      <w:tblCellMar>
        <w:top w:w="0" w:type="dxa"/>
        <w:left w:w="108" w:type="dxa"/>
        <w:bottom w:w="0" w:type="dxa"/>
        <w:right w:w="108" w:type="dxa"/>
      </w:tblCellMar>
    </w:tblPr>
    <w:tcPr>
      <w:shd w:val="clear" w:color="auto" w:fill="7E97AD"/>
    </w:tcPr>
    <w:tblStylePr w:type="firstRow">
      <w:rPr>
        <w:rFonts w:cs="Times New Roman"/>
        <w:b/>
        <w:bCs/>
      </w:rPr>
      <w:tblPr/>
      <w:tcPr>
        <w:tcBorders>
          <w:top w:val="nil"/>
          <w:left w:val="nil"/>
          <w:bottom w:val="single" w:sz="18" w:space="0" w:color="FFFFFF"/>
          <w:right w:val="nil"/>
          <w:insideH w:val="nil"/>
          <w:insideV w:val="nil"/>
          <w:tl2br w:val="nil"/>
          <w:tr2bl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l2br w:val="nil"/>
          <w:tr2bl w:val="nil"/>
        </w:tcBorders>
        <w:shd w:val="clear" w:color="auto" w:fill="394B5A"/>
      </w:tcPr>
    </w:tblStylePr>
    <w:tblStylePr w:type="firstCol">
      <w:rPr>
        <w:rFonts w:cs="Times New Roman"/>
      </w:rPr>
      <w:tblPr/>
      <w:tcPr>
        <w:tcBorders>
          <w:top w:val="nil"/>
          <w:left w:val="nil"/>
          <w:bottom w:val="nil"/>
          <w:right w:val="single" w:sz="18" w:space="0" w:color="FFFFFF"/>
          <w:insideH w:val="nil"/>
          <w:insideV w:val="nil"/>
          <w:tl2br w:val="nil"/>
          <w:tr2bl w:val="nil"/>
        </w:tcBorders>
        <w:shd w:val="clear" w:color="auto" w:fill="577188"/>
      </w:tcPr>
    </w:tblStylePr>
    <w:tblStylePr w:type="lastCol">
      <w:rPr>
        <w:rFonts w:cs="Times New Roman"/>
      </w:rPr>
      <w:tblPr/>
      <w:tcPr>
        <w:tcBorders>
          <w:top w:val="nil"/>
          <w:left w:val="single" w:sz="18" w:space="0" w:color="FFFFFF"/>
          <w:bottom w:val="nil"/>
          <w:right w:val="nil"/>
          <w:insideH w:val="nil"/>
          <w:insideV w:val="nil"/>
          <w:tl2br w:val="nil"/>
          <w:tr2bl w:val="nil"/>
        </w:tcBorders>
        <w:shd w:val="clear" w:color="auto" w:fill="577188"/>
      </w:tcPr>
    </w:tblStylePr>
    <w:tblStylePr w:type="band1Vert">
      <w:rPr>
        <w:rFonts w:cs="Times New Roman"/>
      </w:rPr>
      <w:tblPr/>
      <w:tcPr>
        <w:tcBorders>
          <w:top w:val="nil"/>
          <w:left w:val="nil"/>
          <w:bottom w:val="nil"/>
          <w:right w:val="nil"/>
          <w:insideH w:val="nil"/>
          <w:insideV w:val="nil"/>
          <w:tl2br w:val="nil"/>
          <w:tr2bl w:val="nil"/>
        </w:tcBorders>
        <w:shd w:val="clear" w:color="auto" w:fill="577188"/>
      </w:tcPr>
    </w:tblStylePr>
    <w:tblStylePr w:type="band1Horz">
      <w:rPr>
        <w:rFonts w:cs="Times New Roman"/>
      </w:rPr>
      <w:tblPr/>
      <w:tcPr>
        <w:tcBorders>
          <w:top w:val="nil"/>
          <w:left w:val="nil"/>
          <w:bottom w:val="nil"/>
          <w:right w:val="nil"/>
          <w:insideH w:val="nil"/>
          <w:insideV w:val="nil"/>
          <w:tl2br w:val="nil"/>
          <w:tr2bl w:val="nil"/>
        </w:tcBorders>
        <w:shd w:val="clear" w:color="auto" w:fill="577188"/>
      </w:tcPr>
    </w:tblStylePr>
  </w:style>
  <w:style w:type="table" w:customStyle="1" w:styleId="2f9">
    <w:name w:val="深色列表强调文字颜色 2"/>
    <w:basedOn w:val="a3"/>
    <w:uiPriority w:val="70"/>
    <w:qFormat/>
    <w:rPr>
      <w:rFonts w:ascii="Cambria" w:eastAsia="黑体" w:hAnsi="Cambria"/>
      <w:color w:val="FFFFFF"/>
    </w:rPr>
    <w:tblPr>
      <w:tblInd w:w="0" w:type="dxa"/>
      <w:tblCellMar>
        <w:top w:w="0" w:type="dxa"/>
        <w:left w:w="108" w:type="dxa"/>
        <w:bottom w:w="0" w:type="dxa"/>
        <w:right w:w="108" w:type="dxa"/>
      </w:tblCellMar>
    </w:tblPr>
    <w:tcPr>
      <w:shd w:val="clear" w:color="auto" w:fill="CC8E60"/>
    </w:tcPr>
    <w:tblStylePr w:type="firstRow">
      <w:rPr>
        <w:rFonts w:cs="Times New Roman"/>
        <w:b/>
        <w:bCs/>
      </w:rPr>
      <w:tblPr/>
      <w:tcPr>
        <w:tcBorders>
          <w:top w:val="nil"/>
          <w:left w:val="nil"/>
          <w:bottom w:val="single" w:sz="18" w:space="0" w:color="FFFFFF"/>
          <w:right w:val="nil"/>
          <w:insideH w:val="nil"/>
          <w:insideV w:val="nil"/>
          <w:tl2br w:val="nil"/>
          <w:tr2bl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l2br w:val="nil"/>
          <w:tr2bl w:val="nil"/>
        </w:tcBorders>
        <w:shd w:val="clear" w:color="auto" w:fill="714424"/>
      </w:tcPr>
    </w:tblStylePr>
    <w:tblStylePr w:type="firstCol">
      <w:rPr>
        <w:rFonts w:cs="Times New Roman"/>
      </w:rPr>
      <w:tblPr/>
      <w:tcPr>
        <w:tcBorders>
          <w:top w:val="nil"/>
          <w:left w:val="nil"/>
          <w:bottom w:val="nil"/>
          <w:right w:val="single" w:sz="18" w:space="0" w:color="FFFFFF"/>
          <w:insideH w:val="nil"/>
          <w:insideV w:val="nil"/>
          <w:tl2br w:val="nil"/>
          <w:tr2bl w:val="nil"/>
        </w:tcBorders>
        <w:shd w:val="clear" w:color="auto" w:fill="AA6736"/>
      </w:tcPr>
    </w:tblStylePr>
    <w:tblStylePr w:type="lastCol">
      <w:rPr>
        <w:rFonts w:cs="Times New Roman"/>
      </w:rPr>
      <w:tblPr/>
      <w:tcPr>
        <w:tcBorders>
          <w:top w:val="nil"/>
          <w:left w:val="single" w:sz="18" w:space="0" w:color="FFFFFF"/>
          <w:bottom w:val="nil"/>
          <w:right w:val="nil"/>
          <w:insideH w:val="nil"/>
          <w:insideV w:val="nil"/>
          <w:tl2br w:val="nil"/>
          <w:tr2bl w:val="nil"/>
        </w:tcBorders>
        <w:shd w:val="clear" w:color="auto" w:fill="AA6736"/>
      </w:tcPr>
    </w:tblStylePr>
    <w:tblStylePr w:type="band1Vert">
      <w:rPr>
        <w:rFonts w:cs="Times New Roman"/>
      </w:rPr>
      <w:tblPr/>
      <w:tcPr>
        <w:tcBorders>
          <w:top w:val="nil"/>
          <w:left w:val="nil"/>
          <w:bottom w:val="nil"/>
          <w:right w:val="nil"/>
          <w:insideH w:val="nil"/>
          <w:insideV w:val="nil"/>
          <w:tl2br w:val="nil"/>
          <w:tr2bl w:val="nil"/>
        </w:tcBorders>
        <w:shd w:val="clear" w:color="auto" w:fill="AA6736"/>
      </w:tcPr>
    </w:tblStylePr>
    <w:tblStylePr w:type="band1Horz">
      <w:rPr>
        <w:rFonts w:cs="Times New Roman"/>
      </w:rPr>
      <w:tblPr/>
      <w:tcPr>
        <w:tcBorders>
          <w:top w:val="nil"/>
          <w:left w:val="nil"/>
          <w:bottom w:val="nil"/>
          <w:right w:val="nil"/>
          <w:insideH w:val="nil"/>
          <w:insideV w:val="nil"/>
          <w:tl2br w:val="nil"/>
          <w:tr2bl w:val="nil"/>
        </w:tcBorders>
        <w:shd w:val="clear" w:color="auto" w:fill="AA6736"/>
      </w:tcPr>
    </w:tblStylePr>
  </w:style>
  <w:style w:type="table" w:customStyle="1" w:styleId="3f3">
    <w:name w:val="深色列表强调文字颜色 3"/>
    <w:basedOn w:val="a3"/>
    <w:uiPriority w:val="70"/>
    <w:qFormat/>
    <w:rPr>
      <w:rFonts w:ascii="Cambria" w:eastAsia="黑体" w:hAnsi="Cambria"/>
      <w:color w:val="FFFFFF"/>
    </w:rPr>
    <w:tblPr>
      <w:tblInd w:w="0" w:type="dxa"/>
      <w:tblCellMar>
        <w:top w:w="0" w:type="dxa"/>
        <w:left w:w="108" w:type="dxa"/>
        <w:bottom w:w="0" w:type="dxa"/>
        <w:right w:w="108" w:type="dxa"/>
      </w:tblCellMar>
    </w:tblPr>
    <w:tcPr>
      <w:shd w:val="clear" w:color="auto" w:fill="7A6A60"/>
    </w:tcPr>
    <w:tblStylePr w:type="firstRow">
      <w:rPr>
        <w:rFonts w:cs="Times New Roman"/>
        <w:b/>
        <w:bCs/>
      </w:rPr>
      <w:tblPr/>
      <w:tcPr>
        <w:tcBorders>
          <w:top w:val="nil"/>
          <w:left w:val="nil"/>
          <w:bottom w:val="single" w:sz="18" w:space="0" w:color="FFFFFF"/>
          <w:right w:val="nil"/>
          <w:insideH w:val="nil"/>
          <w:insideV w:val="nil"/>
          <w:tl2br w:val="nil"/>
          <w:tr2bl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l2br w:val="nil"/>
          <w:tr2bl w:val="nil"/>
        </w:tcBorders>
        <w:shd w:val="clear" w:color="auto" w:fill="3C342F"/>
      </w:tcPr>
    </w:tblStylePr>
    <w:tblStylePr w:type="firstCol">
      <w:rPr>
        <w:rFonts w:cs="Times New Roman"/>
      </w:rPr>
      <w:tblPr/>
      <w:tcPr>
        <w:tcBorders>
          <w:top w:val="nil"/>
          <w:left w:val="nil"/>
          <w:bottom w:val="nil"/>
          <w:right w:val="single" w:sz="18" w:space="0" w:color="FFFFFF"/>
          <w:insideH w:val="nil"/>
          <w:insideV w:val="nil"/>
          <w:tl2br w:val="nil"/>
          <w:tr2bl w:val="nil"/>
        </w:tcBorders>
        <w:shd w:val="clear" w:color="auto" w:fill="5B4F47"/>
      </w:tcPr>
    </w:tblStylePr>
    <w:tblStylePr w:type="lastCol">
      <w:rPr>
        <w:rFonts w:cs="Times New Roman"/>
      </w:rPr>
      <w:tblPr/>
      <w:tcPr>
        <w:tcBorders>
          <w:top w:val="nil"/>
          <w:left w:val="single" w:sz="18" w:space="0" w:color="FFFFFF"/>
          <w:bottom w:val="nil"/>
          <w:right w:val="nil"/>
          <w:insideH w:val="nil"/>
          <w:insideV w:val="nil"/>
          <w:tl2br w:val="nil"/>
          <w:tr2bl w:val="nil"/>
        </w:tcBorders>
        <w:shd w:val="clear" w:color="auto" w:fill="5B4F47"/>
      </w:tcPr>
    </w:tblStylePr>
    <w:tblStylePr w:type="band1Vert">
      <w:rPr>
        <w:rFonts w:cs="Times New Roman"/>
      </w:rPr>
      <w:tblPr/>
      <w:tcPr>
        <w:tcBorders>
          <w:top w:val="nil"/>
          <w:left w:val="nil"/>
          <w:bottom w:val="nil"/>
          <w:right w:val="nil"/>
          <w:insideH w:val="nil"/>
          <w:insideV w:val="nil"/>
          <w:tl2br w:val="nil"/>
          <w:tr2bl w:val="nil"/>
        </w:tcBorders>
        <w:shd w:val="clear" w:color="auto" w:fill="5B4F47"/>
      </w:tcPr>
    </w:tblStylePr>
    <w:tblStylePr w:type="band1Horz">
      <w:rPr>
        <w:rFonts w:cs="Times New Roman"/>
      </w:rPr>
      <w:tblPr/>
      <w:tcPr>
        <w:tcBorders>
          <w:top w:val="nil"/>
          <w:left w:val="nil"/>
          <w:bottom w:val="nil"/>
          <w:right w:val="nil"/>
          <w:insideH w:val="nil"/>
          <w:insideV w:val="nil"/>
          <w:tl2br w:val="nil"/>
          <w:tr2bl w:val="nil"/>
        </w:tcBorders>
        <w:shd w:val="clear" w:color="auto" w:fill="5B4F47"/>
      </w:tcPr>
    </w:tblStylePr>
  </w:style>
  <w:style w:type="table" w:customStyle="1" w:styleId="4d">
    <w:name w:val="深色列表强调文字颜色 4"/>
    <w:basedOn w:val="a3"/>
    <w:uiPriority w:val="70"/>
    <w:qFormat/>
    <w:rPr>
      <w:rFonts w:ascii="Cambria" w:eastAsia="黑体" w:hAnsi="Cambria"/>
      <w:color w:val="FFFFFF"/>
    </w:rPr>
    <w:tblPr>
      <w:tblInd w:w="0" w:type="dxa"/>
      <w:tblCellMar>
        <w:top w:w="0" w:type="dxa"/>
        <w:left w:w="108" w:type="dxa"/>
        <w:bottom w:w="0" w:type="dxa"/>
        <w:right w:w="108" w:type="dxa"/>
      </w:tblCellMar>
    </w:tblPr>
    <w:tcPr>
      <w:shd w:val="clear" w:color="auto" w:fill="B4936D"/>
    </w:tcPr>
    <w:tblStylePr w:type="firstRow">
      <w:rPr>
        <w:rFonts w:cs="Times New Roman"/>
        <w:b/>
        <w:bCs/>
      </w:rPr>
      <w:tblPr/>
      <w:tcPr>
        <w:tcBorders>
          <w:top w:val="nil"/>
          <w:left w:val="nil"/>
          <w:bottom w:val="single" w:sz="18" w:space="0" w:color="FFFFFF"/>
          <w:right w:val="nil"/>
          <w:insideH w:val="nil"/>
          <w:insideV w:val="nil"/>
          <w:tl2br w:val="nil"/>
          <w:tr2bl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l2br w:val="nil"/>
          <w:tr2bl w:val="nil"/>
        </w:tcBorders>
        <w:shd w:val="clear" w:color="auto" w:fill="5E4930"/>
      </w:tcPr>
    </w:tblStylePr>
    <w:tblStylePr w:type="firstCol">
      <w:rPr>
        <w:rFonts w:cs="Times New Roman"/>
      </w:rPr>
      <w:tblPr/>
      <w:tcPr>
        <w:tcBorders>
          <w:top w:val="nil"/>
          <w:left w:val="nil"/>
          <w:bottom w:val="nil"/>
          <w:right w:val="single" w:sz="18" w:space="0" w:color="FFFFFF"/>
          <w:insideH w:val="nil"/>
          <w:insideV w:val="nil"/>
          <w:tl2br w:val="nil"/>
          <w:tr2bl w:val="nil"/>
        </w:tcBorders>
        <w:shd w:val="clear" w:color="auto" w:fill="8E6E49"/>
      </w:tcPr>
    </w:tblStylePr>
    <w:tblStylePr w:type="lastCol">
      <w:rPr>
        <w:rFonts w:cs="Times New Roman"/>
      </w:rPr>
      <w:tblPr/>
      <w:tcPr>
        <w:tcBorders>
          <w:top w:val="nil"/>
          <w:left w:val="single" w:sz="18" w:space="0" w:color="FFFFFF"/>
          <w:bottom w:val="nil"/>
          <w:right w:val="nil"/>
          <w:insideH w:val="nil"/>
          <w:insideV w:val="nil"/>
          <w:tl2br w:val="nil"/>
          <w:tr2bl w:val="nil"/>
        </w:tcBorders>
        <w:shd w:val="clear" w:color="auto" w:fill="8E6E49"/>
      </w:tcPr>
    </w:tblStylePr>
    <w:tblStylePr w:type="band1Vert">
      <w:rPr>
        <w:rFonts w:cs="Times New Roman"/>
      </w:rPr>
      <w:tblPr/>
      <w:tcPr>
        <w:tcBorders>
          <w:top w:val="nil"/>
          <w:left w:val="nil"/>
          <w:bottom w:val="nil"/>
          <w:right w:val="nil"/>
          <w:insideH w:val="nil"/>
          <w:insideV w:val="nil"/>
          <w:tl2br w:val="nil"/>
          <w:tr2bl w:val="nil"/>
        </w:tcBorders>
        <w:shd w:val="clear" w:color="auto" w:fill="8E6E49"/>
      </w:tcPr>
    </w:tblStylePr>
    <w:tblStylePr w:type="band1Horz">
      <w:rPr>
        <w:rFonts w:cs="Times New Roman"/>
      </w:rPr>
      <w:tblPr/>
      <w:tcPr>
        <w:tcBorders>
          <w:top w:val="nil"/>
          <w:left w:val="nil"/>
          <w:bottom w:val="nil"/>
          <w:right w:val="nil"/>
          <w:insideH w:val="nil"/>
          <w:insideV w:val="nil"/>
          <w:tl2br w:val="nil"/>
          <w:tr2bl w:val="nil"/>
        </w:tcBorders>
        <w:shd w:val="clear" w:color="auto" w:fill="8E6E49"/>
      </w:tcPr>
    </w:tblStylePr>
  </w:style>
  <w:style w:type="table" w:customStyle="1" w:styleId="5c">
    <w:name w:val="深色列表强调文字颜色 5"/>
    <w:basedOn w:val="a3"/>
    <w:uiPriority w:val="70"/>
    <w:qFormat/>
    <w:rPr>
      <w:rFonts w:ascii="Cambria" w:eastAsia="黑体" w:hAnsi="Cambria"/>
      <w:color w:val="FFFFFF"/>
    </w:rPr>
    <w:tblPr>
      <w:tblInd w:w="0" w:type="dxa"/>
      <w:tblCellMar>
        <w:top w:w="0" w:type="dxa"/>
        <w:left w:w="108" w:type="dxa"/>
        <w:bottom w:w="0" w:type="dxa"/>
        <w:right w:w="108" w:type="dxa"/>
      </w:tblCellMar>
    </w:tblPr>
    <w:tcPr>
      <w:shd w:val="clear" w:color="auto" w:fill="67787B"/>
    </w:tcPr>
    <w:tblStylePr w:type="firstRow">
      <w:rPr>
        <w:rFonts w:cs="Times New Roman"/>
        <w:b/>
        <w:bCs/>
      </w:rPr>
      <w:tblPr/>
      <w:tcPr>
        <w:tcBorders>
          <w:top w:val="nil"/>
          <w:left w:val="nil"/>
          <w:bottom w:val="single" w:sz="18" w:space="0" w:color="FFFFFF"/>
          <w:right w:val="nil"/>
          <w:insideH w:val="nil"/>
          <w:insideV w:val="nil"/>
          <w:tl2br w:val="nil"/>
          <w:tr2bl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l2br w:val="nil"/>
          <w:tr2bl w:val="nil"/>
        </w:tcBorders>
        <w:shd w:val="clear" w:color="auto" w:fill="333B3D"/>
      </w:tcPr>
    </w:tblStylePr>
    <w:tblStylePr w:type="firstCol">
      <w:rPr>
        <w:rFonts w:cs="Times New Roman"/>
      </w:rPr>
      <w:tblPr/>
      <w:tcPr>
        <w:tcBorders>
          <w:top w:val="nil"/>
          <w:left w:val="nil"/>
          <w:bottom w:val="nil"/>
          <w:right w:val="single" w:sz="18" w:space="0" w:color="FFFFFF"/>
          <w:insideH w:val="nil"/>
          <w:insideV w:val="nil"/>
          <w:tl2br w:val="nil"/>
          <w:tr2bl w:val="nil"/>
        </w:tcBorders>
        <w:shd w:val="clear" w:color="auto" w:fill="4D595B"/>
      </w:tcPr>
    </w:tblStylePr>
    <w:tblStylePr w:type="lastCol">
      <w:rPr>
        <w:rFonts w:cs="Times New Roman"/>
      </w:rPr>
      <w:tblPr/>
      <w:tcPr>
        <w:tcBorders>
          <w:top w:val="nil"/>
          <w:left w:val="single" w:sz="18" w:space="0" w:color="FFFFFF"/>
          <w:bottom w:val="nil"/>
          <w:right w:val="nil"/>
          <w:insideH w:val="nil"/>
          <w:insideV w:val="nil"/>
          <w:tl2br w:val="nil"/>
          <w:tr2bl w:val="nil"/>
        </w:tcBorders>
        <w:shd w:val="clear" w:color="auto" w:fill="4D595B"/>
      </w:tcPr>
    </w:tblStylePr>
    <w:tblStylePr w:type="band1Vert">
      <w:rPr>
        <w:rFonts w:cs="Times New Roman"/>
      </w:rPr>
      <w:tblPr/>
      <w:tcPr>
        <w:tcBorders>
          <w:top w:val="nil"/>
          <w:left w:val="nil"/>
          <w:bottom w:val="nil"/>
          <w:right w:val="nil"/>
          <w:insideH w:val="nil"/>
          <w:insideV w:val="nil"/>
          <w:tl2br w:val="nil"/>
          <w:tr2bl w:val="nil"/>
        </w:tcBorders>
        <w:shd w:val="clear" w:color="auto" w:fill="4D595B"/>
      </w:tcPr>
    </w:tblStylePr>
    <w:tblStylePr w:type="band1Horz">
      <w:rPr>
        <w:rFonts w:cs="Times New Roman"/>
      </w:rPr>
      <w:tblPr/>
      <w:tcPr>
        <w:tcBorders>
          <w:top w:val="nil"/>
          <w:left w:val="nil"/>
          <w:bottom w:val="nil"/>
          <w:right w:val="nil"/>
          <w:insideH w:val="nil"/>
          <w:insideV w:val="nil"/>
          <w:tl2br w:val="nil"/>
          <w:tr2bl w:val="nil"/>
        </w:tcBorders>
        <w:shd w:val="clear" w:color="auto" w:fill="4D595B"/>
      </w:tcPr>
    </w:tblStylePr>
  </w:style>
  <w:style w:type="table" w:customStyle="1" w:styleId="67">
    <w:name w:val="深色列表强调文字颜色 6"/>
    <w:basedOn w:val="a3"/>
    <w:uiPriority w:val="70"/>
    <w:qFormat/>
    <w:rPr>
      <w:rFonts w:ascii="Cambria" w:eastAsia="黑体" w:hAnsi="Cambria"/>
      <w:color w:val="FFFFFF"/>
    </w:rPr>
    <w:tblPr>
      <w:tblInd w:w="0" w:type="dxa"/>
      <w:tblCellMar>
        <w:top w:w="0" w:type="dxa"/>
        <w:left w:w="108" w:type="dxa"/>
        <w:bottom w:w="0" w:type="dxa"/>
        <w:right w:w="108" w:type="dxa"/>
      </w:tblCellMar>
    </w:tblPr>
    <w:tcPr>
      <w:shd w:val="clear" w:color="auto" w:fill="9D936F"/>
    </w:tcPr>
    <w:tblStylePr w:type="firstRow">
      <w:rPr>
        <w:rFonts w:cs="Times New Roman"/>
        <w:b/>
        <w:bCs/>
      </w:rPr>
      <w:tblPr/>
      <w:tcPr>
        <w:tcBorders>
          <w:top w:val="nil"/>
          <w:left w:val="nil"/>
          <w:bottom w:val="single" w:sz="18" w:space="0" w:color="FFFFFF"/>
          <w:right w:val="nil"/>
          <w:insideH w:val="nil"/>
          <w:insideV w:val="nil"/>
          <w:tl2br w:val="nil"/>
          <w:tr2bl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l2br w:val="nil"/>
          <w:tr2bl w:val="nil"/>
        </w:tcBorders>
        <w:shd w:val="clear" w:color="auto" w:fill="4F4936"/>
      </w:tcPr>
    </w:tblStylePr>
    <w:tblStylePr w:type="firstCol">
      <w:rPr>
        <w:rFonts w:cs="Times New Roman"/>
      </w:rPr>
      <w:tblPr/>
      <w:tcPr>
        <w:tcBorders>
          <w:top w:val="nil"/>
          <w:left w:val="nil"/>
          <w:bottom w:val="nil"/>
          <w:right w:val="single" w:sz="18" w:space="0" w:color="FFFFFF"/>
          <w:insideH w:val="nil"/>
          <w:insideV w:val="nil"/>
          <w:tl2br w:val="nil"/>
          <w:tr2bl w:val="nil"/>
        </w:tcBorders>
        <w:shd w:val="clear" w:color="auto" w:fill="776E51"/>
      </w:tcPr>
    </w:tblStylePr>
    <w:tblStylePr w:type="lastCol">
      <w:rPr>
        <w:rFonts w:cs="Times New Roman"/>
      </w:rPr>
      <w:tblPr/>
      <w:tcPr>
        <w:tcBorders>
          <w:top w:val="nil"/>
          <w:left w:val="single" w:sz="18" w:space="0" w:color="FFFFFF"/>
          <w:bottom w:val="nil"/>
          <w:right w:val="nil"/>
          <w:insideH w:val="nil"/>
          <w:insideV w:val="nil"/>
          <w:tl2br w:val="nil"/>
          <w:tr2bl w:val="nil"/>
        </w:tcBorders>
        <w:shd w:val="clear" w:color="auto" w:fill="776E51"/>
      </w:tcPr>
    </w:tblStylePr>
    <w:tblStylePr w:type="band1Vert">
      <w:rPr>
        <w:rFonts w:cs="Times New Roman"/>
      </w:rPr>
      <w:tblPr/>
      <w:tcPr>
        <w:tcBorders>
          <w:top w:val="nil"/>
          <w:left w:val="nil"/>
          <w:bottom w:val="nil"/>
          <w:right w:val="nil"/>
          <w:insideH w:val="nil"/>
          <w:insideV w:val="nil"/>
          <w:tl2br w:val="nil"/>
          <w:tr2bl w:val="nil"/>
        </w:tcBorders>
        <w:shd w:val="clear" w:color="auto" w:fill="776E51"/>
      </w:tcPr>
    </w:tblStylePr>
    <w:tblStylePr w:type="band1Horz">
      <w:rPr>
        <w:rFonts w:cs="Times New Roman"/>
      </w:rPr>
      <w:tblPr/>
      <w:tcPr>
        <w:tcBorders>
          <w:top w:val="nil"/>
          <w:left w:val="nil"/>
          <w:bottom w:val="nil"/>
          <w:right w:val="nil"/>
          <w:insideH w:val="nil"/>
          <w:insideV w:val="nil"/>
          <w:tl2br w:val="nil"/>
          <w:tr2bl w:val="nil"/>
        </w:tcBorders>
        <w:shd w:val="clear" w:color="auto" w:fill="776E51"/>
      </w:tcPr>
    </w:tblStylePr>
  </w:style>
  <w:style w:type="table" w:customStyle="1" w:styleId="1f7">
    <w:name w:val="浅色网格强调文字颜色 1"/>
    <w:basedOn w:val="a3"/>
    <w:uiPriority w:val="62"/>
    <w:qFormat/>
    <w:rPr>
      <w:rFonts w:ascii="Cambria" w:eastAsia="黑体" w:hAnsi="Cambria"/>
    </w:rPr>
    <w:tblPr>
      <w:tblInd w:w="0" w:type="dxa"/>
      <w:tblBorders>
        <w:top w:val="single" w:sz="8" w:space="0" w:color="7E97AD"/>
        <w:left w:val="single" w:sz="8" w:space="0" w:color="7E97AD"/>
        <w:bottom w:val="single" w:sz="8" w:space="0" w:color="7E97AD"/>
        <w:right w:val="single" w:sz="8" w:space="0" w:color="7E97AD"/>
        <w:insideH w:val="single" w:sz="8" w:space="0" w:color="7E97AD"/>
        <w:insideV w:val="single" w:sz="8" w:space="0" w:color="7E97AD"/>
      </w:tblBorders>
      <w:tblCellMar>
        <w:top w:w="0" w:type="dxa"/>
        <w:left w:w="108" w:type="dxa"/>
        <w:bottom w:w="0" w:type="dxa"/>
        <w:right w:w="108" w:type="dxa"/>
      </w:tblCellMar>
    </w:tblPr>
    <w:tblStylePr w:type="firstRow">
      <w:pPr>
        <w:spacing w:before="0" w:after="0"/>
      </w:pPr>
      <w:rPr>
        <w:rFonts w:ascii="Calibri" w:eastAsia="宋体" w:hAnsi="Calibri" w:cs="Arial"/>
        <w:b/>
        <w:bCs/>
      </w:rPr>
      <w:tblPr/>
      <w:tcPr>
        <w:tcBorders>
          <w:top w:val="single" w:sz="8" w:space="0" w:color="7E97AD"/>
          <w:left w:val="single" w:sz="8" w:space="0" w:color="7E97AD"/>
          <w:bottom w:val="single" w:sz="18" w:space="0" w:color="7E97AD"/>
          <w:right w:val="single" w:sz="8" w:space="0" w:color="7E97AD"/>
          <w:insideH w:val="nil"/>
          <w:insideV w:val="nil"/>
          <w:tl2br w:val="nil"/>
          <w:tr2bl w:val="nil"/>
        </w:tcBorders>
      </w:tcPr>
    </w:tblStylePr>
    <w:tblStylePr w:type="lastRow">
      <w:pPr>
        <w:spacing w:before="0" w:after="0"/>
      </w:pPr>
      <w:rPr>
        <w:rFonts w:ascii="Calibri" w:eastAsia="宋体" w:hAnsi="Calibri" w:cs="Arial"/>
        <w:b/>
        <w:bCs/>
      </w:rPr>
      <w:tblPr/>
      <w:tcPr>
        <w:tcBorders>
          <w:top w:val="double" w:sz="6" w:space="0" w:color="7E97AD"/>
          <w:left w:val="single" w:sz="8" w:space="0" w:color="7E97AD"/>
          <w:bottom w:val="single" w:sz="8" w:space="0" w:color="7E97AD"/>
          <w:right w:val="single" w:sz="8" w:space="0" w:color="7E97AD"/>
          <w:insideH w:val="nil"/>
          <w:insideV w:val="nil"/>
          <w:tl2br w:val="nil"/>
          <w:tr2bl w:val="nil"/>
        </w:tcBorders>
      </w:tcPr>
    </w:tblStylePr>
    <w:tblStylePr w:type="firstCol">
      <w:rPr>
        <w:rFonts w:ascii="Calibri" w:eastAsia="宋体" w:hAnsi="Calibri" w:cs="Arial"/>
        <w:b/>
        <w:bCs/>
      </w:rPr>
    </w:tblStylePr>
    <w:tblStylePr w:type="lastCol">
      <w:rPr>
        <w:rFonts w:ascii="Calibri" w:eastAsia="宋体" w:hAnsi="Calibri" w:cs="Arial"/>
        <w:b/>
        <w:bCs/>
      </w:rPr>
      <w:tblPr/>
      <w:tcPr>
        <w:tcBorders>
          <w:top w:val="single" w:sz="8" w:space="0" w:color="7E97AD"/>
          <w:left w:val="single" w:sz="8" w:space="0" w:color="7E97AD"/>
          <w:bottom w:val="single" w:sz="8" w:space="0" w:color="7E97AD"/>
          <w:right w:val="single" w:sz="8" w:space="0" w:color="7E97AD"/>
          <w:insideH w:val="nil"/>
          <w:insideV w:val="nil"/>
          <w:tl2br w:val="nil"/>
          <w:tr2bl w:val="nil"/>
        </w:tcBorders>
      </w:tcPr>
    </w:tblStylePr>
    <w:tblStylePr w:type="band1Vert">
      <w:rPr>
        <w:rFonts w:cs="Times New Roman"/>
      </w:rPr>
      <w:tblPr/>
      <w:tcPr>
        <w:tcBorders>
          <w:top w:val="single" w:sz="8" w:space="0" w:color="7E97AD"/>
          <w:left w:val="single" w:sz="8" w:space="0" w:color="7E97AD"/>
          <w:bottom w:val="single" w:sz="8" w:space="0" w:color="7E97AD"/>
          <w:right w:val="single" w:sz="8" w:space="0" w:color="7E97AD"/>
          <w:insideH w:val="nil"/>
          <w:insideV w:val="nil"/>
          <w:tl2br w:val="nil"/>
          <w:tr2bl w:val="nil"/>
        </w:tcBorders>
        <w:shd w:val="clear" w:color="auto" w:fill="DFE5EA"/>
      </w:tcPr>
    </w:tblStylePr>
    <w:tblStylePr w:type="band1Horz">
      <w:rPr>
        <w:rFonts w:cs="Times New Roman"/>
      </w:rPr>
      <w:tblPr/>
      <w:tcPr>
        <w:tcBorders>
          <w:top w:val="single" w:sz="8" w:space="0" w:color="7E97AD"/>
          <w:left w:val="single" w:sz="8" w:space="0" w:color="7E97AD"/>
          <w:bottom w:val="single" w:sz="8" w:space="0" w:color="7E97AD"/>
          <w:right w:val="single" w:sz="8" w:space="0" w:color="7E97AD"/>
          <w:insideH w:val="nil"/>
          <w:insideV w:val="nil"/>
          <w:tl2br w:val="nil"/>
          <w:tr2bl w:val="nil"/>
        </w:tcBorders>
        <w:shd w:val="clear" w:color="auto" w:fill="DFE5EA"/>
      </w:tcPr>
    </w:tblStylePr>
    <w:tblStylePr w:type="band2Horz">
      <w:rPr>
        <w:rFonts w:cs="Times New Roman"/>
      </w:rPr>
      <w:tblPr/>
      <w:tcPr>
        <w:tcBorders>
          <w:top w:val="single" w:sz="8" w:space="0" w:color="7E97AD"/>
          <w:left w:val="single" w:sz="8" w:space="0" w:color="7E97AD"/>
          <w:bottom w:val="single" w:sz="8" w:space="0" w:color="7E97AD"/>
          <w:right w:val="single" w:sz="8" w:space="0" w:color="7E97AD"/>
          <w:insideH w:val="nil"/>
          <w:insideV w:val="nil"/>
          <w:tl2br w:val="nil"/>
          <w:tr2bl w:val="nil"/>
        </w:tcBorders>
      </w:tcPr>
    </w:tblStylePr>
  </w:style>
  <w:style w:type="table" w:customStyle="1" w:styleId="2fa">
    <w:name w:val="浅色网格强调文字颜色 2"/>
    <w:basedOn w:val="a3"/>
    <w:uiPriority w:val="62"/>
    <w:qFormat/>
    <w:rPr>
      <w:rFonts w:ascii="Cambria" w:eastAsia="黑体" w:hAnsi="Cambria"/>
    </w:rPr>
    <w:tblPr>
      <w:tblInd w:w="0" w:type="dxa"/>
      <w:tblBorders>
        <w:top w:val="single" w:sz="8" w:space="0" w:color="CC8E60"/>
        <w:left w:val="single" w:sz="8" w:space="0" w:color="CC8E60"/>
        <w:bottom w:val="single" w:sz="8" w:space="0" w:color="CC8E60"/>
        <w:right w:val="single" w:sz="8" w:space="0" w:color="CC8E60"/>
        <w:insideH w:val="single" w:sz="8" w:space="0" w:color="CC8E60"/>
        <w:insideV w:val="single" w:sz="8" w:space="0" w:color="CC8E60"/>
      </w:tblBorders>
      <w:tblCellMar>
        <w:top w:w="0" w:type="dxa"/>
        <w:left w:w="108" w:type="dxa"/>
        <w:bottom w:w="0" w:type="dxa"/>
        <w:right w:w="108" w:type="dxa"/>
      </w:tblCellMar>
    </w:tblPr>
    <w:tblStylePr w:type="firstRow">
      <w:pPr>
        <w:spacing w:before="0" w:after="0"/>
      </w:pPr>
      <w:rPr>
        <w:rFonts w:ascii="Calibri" w:eastAsia="宋体" w:hAnsi="Calibri" w:cs="Arial"/>
        <w:b/>
        <w:bCs/>
      </w:rPr>
      <w:tblPr/>
      <w:tcPr>
        <w:tcBorders>
          <w:top w:val="single" w:sz="8" w:space="0" w:color="CC8E60"/>
          <w:left w:val="single" w:sz="8" w:space="0" w:color="CC8E60"/>
          <w:bottom w:val="single" w:sz="18" w:space="0" w:color="CC8E60"/>
          <w:right w:val="single" w:sz="8" w:space="0" w:color="CC8E60"/>
          <w:insideH w:val="nil"/>
          <w:insideV w:val="nil"/>
          <w:tl2br w:val="nil"/>
          <w:tr2bl w:val="nil"/>
        </w:tcBorders>
      </w:tcPr>
    </w:tblStylePr>
    <w:tblStylePr w:type="lastRow">
      <w:pPr>
        <w:spacing w:before="0" w:after="0"/>
      </w:pPr>
      <w:rPr>
        <w:rFonts w:ascii="Calibri" w:eastAsia="宋体" w:hAnsi="Calibri" w:cs="Arial"/>
        <w:b/>
        <w:bCs/>
      </w:rPr>
      <w:tblPr/>
      <w:tcPr>
        <w:tcBorders>
          <w:top w:val="double" w:sz="6" w:space="0" w:color="CC8E60"/>
          <w:left w:val="single" w:sz="8" w:space="0" w:color="CC8E60"/>
          <w:bottom w:val="single" w:sz="8" w:space="0" w:color="CC8E60"/>
          <w:right w:val="single" w:sz="8" w:space="0" w:color="CC8E60"/>
          <w:insideH w:val="nil"/>
          <w:insideV w:val="nil"/>
          <w:tl2br w:val="nil"/>
          <w:tr2bl w:val="nil"/>
        </w:tcBorders>
      </w:tcPr>
    </w:tblStylePr>
    <w:tblStylePr w:type="firstCol">
      <w:rPr>
        <w:rFonts w:ascii="Calibri" w:eastAsia="宋体" w:hAnsi="Calibri" w:cs="Arial"/>
        <w:b/>
        <w:bCs/>
      </w:rPr>
    </w:tblStylePr>
    <w:tblStylePr w:type="lastCol">
      <w:rPr>
        <w:rFonts w:ascii="Calibri" w:eastAsia="宋体" w:hAnsi="Calibri" w:cs="Arial"/>
        <w:b/>
        <w:bCs/>
      </w:rPr>
      <w:tblPr/>
      <w:tcPr>
        <w:tcBorders>
          <w:top w:val="single" w:sz="8" w:space="0" w:color="CC8E60"/>
          <w:left w:val="single" w:sz="8" w:space="0" w:color="CC8E60"/>
          <w:bottom w:val="single" w:sz="8" w:space="0" w:color="CC8E60"/>
          <w:right w:val="single" w:sz="8" w:space="0" w:color="CC8E60"/>
          <w:insideH w:val="nil"/>
          <w:insideV w:val="nil"/>
          <w:tl2br w:val="nil"/>
          <w:tr2bl w:val="nil"/>
        </w:tcBorders>
      </w:tcPr>
    </w:tblStylePr>
    <w:tblStylePr w:type="band1Vert">
      <w:rPr>
        <w:rFonts w:cs="Times New Roman"/>
      </w:rPr>
      <w:tblPr/>
      <w:tcPr>
        <w:tcBorders>
          <w:top w:val="single" w:sz="8" w:space="0" w:color="CC8E60"/>
          <w:left w:val="single" w:sz="8" w:space="0" w:color="CC8E60"/>
          <w:bottom w:val="single" w:sz="8" w:space="0" w:color="CC8E60"/>
          <w:right w:val="single" w:sz="8" w:space="0" w:color="CC8E60"/>
          <w:insideH w:val="nil"/>
          <w:insideV w:val="nil"/>
          <w:tl2br w:val="nil"/>
          <w:tr2bl w:val="nil"/>
        </w:tcBorders>
        <w:shd w:val="clear" w:color="auto" w:fill="F2E2D7"/>
      </w:tcPr>
    </w:tblStylePr>
    <w:tblStylePr w:type="band1Horz">
      <w:rPr>
        <w:rFonts w:cs="Times New Roman"/>
      </w:rPr>
      <w:tblPr/>
      <w:tcPr>
        <w:tcBorders>
          <w:top w:val="single" w:sz="8" w:space="0" w:color="CC8E60"/>
          <w:left w:val="single" w:sz="8" w:space="0" w:color="CC8E60"/>
          <w:bottom w:val="single" w:sz="8" w:space="0" w:color="CC8E60"/>
          <w:right w:val="single" w:sz="8" w:space="0" w:color="CC8E60"/>
          <w:insideH w:val="nil"/>
          <w:insideV w:val="nil"/>
          <w:tl2br w:val="nil"/>
          <w:tr2bl w:val="nil"/>
        </w:tcBorders>
        <w:shd w:val="clear" w:color="auto" w:fill="F2E2D7"/>
      </w:tcPr>
    </w:tblStylePr>
    <w:tblStylePr w:type="band2Horz">
      <w:rPr>
        <w:rFonts w:cs="Times New Roman"/>
      </w:rPr>
      <w:tblPr/>
      <w:tcPr>
        <w:tcBorders>
          <w:top w:val="single" w:sz="8" w:space="0" w:color="CC8E60"/>
          <w:left w:val="single" w:sz="8" w:space="0" w:color="CC8E60"/>
          <w:bottom w:val="single" w:sz="8" w:space="0" w:color="CC8E60"/>
          <w:right w:val="single" w:sz="8" w:space="0" w:color="CC8E60"/>
          <w:insideH w:val="nil"/>
          <w:insideV w:val="nil"/>
          <w:tl2br w:val="nil"/>
          <w:tr2bl w:val="nil"/>
        </w:tcBorders>
      </w:tcPr>
    </w:tblStylePr>
  </w:style>
  <w:style w:type="table" w:customStyle="1" w:styleId="3f4">
    <w:name w:val="浅色网格强调文字颜色 3"/>
    <w:basedOn w:val="a3"/>
    <w:uiPriority w:val="62"/>
    <w:qFormat/>
    <w:rPr>
      <w:rFonts w:ascii="Cambria" w:eastAsia="黑体" w:hAnsi="Cambria"/>
    </w:rPr>
    <w:tblPr>
      <w:tblInd w:w="0" w:type="dxa"/>
      <w:tblBorders>
        <w:top w:val="single" w:sz="8" w:space="0" w:color="7A6A60"/>
        <w:left w:val="single" w:sz="8" w:space="0" w:color="7A6A60"/>
        <w:bottom w:val="single" w:sz="8" w:space="0" w:color="7A6A60"/>
        <w:right w:val="single" w:sz="8" w:space="0" w:color="7A6A60"/>
        <w:insideH w:val="single" w:sz="8" w:space="0" w:color="7A6A60"/>
        <w:insideV w:val="single" w:sz="8" w:space="0" w:color="7A6A60"/>
      </w:tblBorders>
      <w:tblCellMar>
        <w:top w:w="0" w:type="dxa"/>
        <w:left w:w="108" w:type="dxa"/>
        <w:bottom w:w="0" w:type="dxa"/>
        <w:right w:w="108" w:type="dxa"/>
      </w:tblCellMar>
    </w:tblPr>
    <w:tblStylePr w:type="firstRow">
      <w:pPr>
        <w:spacing w:before="0" w:after="0"/>
      </w:pPr>
      <w:rPr>
        <w:rFonts w:ascii="Calibri" w:eastAsia="宋体" w:hAnsi="Calibri" w:cs="Arial"/>
        <w:b/>
        <w:bCs/>
      </w:rPr>
      <w:tblPr/>
      <w:tcPr>
        <w:tcBorders>
          <w:top w:val="single" w:sz="8" w:space="0" w:color="7A6A60"/>
          <w:left w:val="single" w:sz="8" w:space="0" w:color="7A6A60"/>
          <w:bottom w:val="single" w:sz="18" w:space="0" w:color="7A6A60"/>
          <w:right w:val="single" w:sz="8" w:space="0" w:color="7A6A60"/>
          <w:insideH w:val="nil"/>
          <w:insideV w:val="nil"/>
          <w:tl2br w:val="nil"/>
          <w:tr2bl w:val="nil"/>
        </w:tcBorders>
      </w:tcPr>
    </w:tblStylePr>
    <w:tblStylePr w:type="lastRow">
      <w:pPr>
        <w:spacing w:before="0" w:after="0"/>
      </w:pPr>
      <w:rPr>
        <w:rFonts w:ascii="Calibri" w:eastAsia="宋体" w:hAnsi="Calibri" w:cs="Arial"/>
        <w:b/>
        <w:bCs/>
      </w:rPr>
      <w:tblPr/>
      <w:tcPr>
        <w:tcBorders>
          <w:top w:val="double" w:sz="6" w:space="0" w:color="7A6A60"/>
          <w:left w:val="single" w:sz="8" w:space="0" w:color="7A6A60"/>
          <w:bottom w:val="single" w:sz="8" w:space="0" w:color="7A6A60"/>
          <w:right w:val="single" w:sz="8" w:space="0" w:color="7A6A60"/>
          <w:insideH w:val="nil"/>
          <w:insideV w:val="nil"/>
          <w:tl2br w:val="nil"/>
          <w:tr2bl w:val="nil"/>
        </w:tcBorders>
      </w:tcPr>
    </w:tblStylePr>
    <w:tblStylePr w:type="firstCol">
      <w:rPr>
        <w:rFonts w:ascii="Calibri" w:eastAsia="宋体" w:hAnsi="Calibri" w:cs="Arial"/>
        <w:b/>
        <w:bCs/>
      </w:rPr>
    </w:tblStylePr>
    <w:tblStylePr w:type="lastCol">
      <w:rPr>
        <w:rFonts w:ascii="Calibri" w:eastAsia="宋体" w:hAnsi="Calibri" w:cs="Arial"/>
        <w:b/>
        <w:bCs/>
      </w:rPr>
      <w:tblPr/>
      <w:tcPr>
        <w:tcBorders>
          <w:top w:val="single" w:sz="8" w:space="0" w:color="7A6A60"/>
          <w:left w:val="single" w:sz="8" w:space="0" w:color="7A6A60"/>
          <w:bottom w:val="single" w:sz="8" w:space="0" w:color="7A6A60"/>
          <w:right w:val="single" w:sz="8" w:space="0" w:color="7A6A60"/>
          <w:insideH w:val="nil"/>
          <w:insideV w:val="nil"/>
          <w:tl2br w:val="nil"/>
          <w:tr2bl w:val="nil"/>
        </w:tcBorders>
      </w:tcPr>
    </w:tblStylePr>
    <w:tblStylePr w:type="band1Vert">
      <w:rPr>
        <w:rFonts w:cs="Times New Roman"/>
      </w:rPr>
      <w:tblPr/>
      <w:tcPr>
        <w:tcBorders>
          <w:top w:val="single" w:sz="8" w:space="0" w:color="7A6A60"/>
          <w:left w:val="single" w:sz="8" w:space="0" w:color="7A6A60"/>
          <w:bottom w:val="single" w:sz="8" w:space="0" w:color="7A6A60"/>
          <w:right w:val="single" w:sz="8" w:space="0" w:color="7A6A60"/>
          <w:insideH w:val="nil"/>
          <w:insideV w:val="nil"/>
          <w:tl2br w:val="nil"/>
          <w:tr2bl w:val="nil"/>
        </w:tcBorders>
        <w:shd w:val="clear" w:color="auto" w:fill="DFD9D6"/>
      </w:tcPr>
    </w:tblStylePr>
    <w:tblStylePr w:type="band1Horz">
      <w:rPr>
        <w:rFonts w:cs="Times New Roman"/>
      </w:rPr>
      <w:tblPr/>
      <w:tcPr>
        <w:tcBorders>
          <w:top w:val="single" w:sz="8" w:space="0" w:color="7A6A60"/>
          <w:left w:val="single" w:sz="8" w:space="0" w:color="7A6A60"/>
          <w:bottom w:val="single" w:sz="8" w:space="0" w:color="7A6A60"/>
          <w:right w:val="single" w:sz="8" w:space="0" w:color="7A6A60"/>
          <w:insideH w:val="nil"/>
          <w:insideV w:val="nil"/>
          <w:tl2br w:val="nil"/>
          <w:tr2bl w:val="nil"/>
        </w:tcBorders>
        <w:shd w:val="clear" w:color="auto" w:fill="DFD9D6"/>
      </w:tcPr>
    </w:tblStylePr>
    <w:tblStylePr w:type="band2Horz">
      <w:rPr>
        <w:rFonts w:cs="Times New Roman"/>
      </w:rPr>
      <w:tblPr/>
      <w:tcPr>
        <w:tcBorders>
          <w:top w:val="single" w:sz="8" w:space="0" w:color="7A6A60"/>
          <w:left w:val="single" w:sz="8" w:space="0" w:color="7A6A60"/>
          <w:bottom w:val="single" w:sz="8" w:space="0" w:color="7A6A60"/>
          <w:right w:val="single" w:sz="8" w:space="0" w:color="7A6A60"/>
          <w:insideH w:val="nil"/>
          <w:insideV w:val="nil"/>
          <w:tl2br w:val="nil"/>
          <w:tr2bl w:val="nil"/>
        </w:tcBorders>
      </w:tcPr>
    </w:tblStylePr>
  </w:style>
  <w:style w:type="table" w:customStyle="1" w:styleId="4e">
    <w:name w:val="浅色网格强调文字颜色 4"/>
    <w:basedOn w:val="a3"/>
    <w:uiPriority w:val="62"/>
    <w:qFormat/>
    <w:rPr>
      <w:rFonts w:ascii="Cambria" w:eastAsia="黑体" w:hAnsi="Cambria"/>
    </w:rPr>
    <w:tblPr>
      <w:tblInd w:w="0" w:type="dxa"/>
      <w:tblBorders>
        <w:top w:val="single" w:sz="8" w:space="0" w:color="B4936D"/>
        <w:left w:val="single" w:sz="8" w:space="0" w:color="B4936D"/>
        <w:bottom w:val="single" w:sz="8" w:space="0" w:color="B4936D"/>
        <w:right w:val="single" w:sz="8" w:space="0" w:color="B4936D"/>
        <w:insideH w:val="single" w:sz="8" w:space="0" w:color="B4936D"/>
        <w:insideV w:val="single" w:sz="8" w:space="0" w:color="B4936D"/>
      </w:tblBorders>
      <w:tblCellMar>
        <w:top w:w="0" w:type="dxa"/>
        <w:left w:w="108" w:type="dxa"/>
        <w:bottom w:w="0" w:type="dxa"/>
        <w:right w:w="108" w:type="dxa"/>
      </w:tblCellMar>
    </w:tblPr>
    <w:tblStylePr w:type="firstRow">
      <w:pPr>
        <w:spacing w:before="0" w:after="0"/>
      </w:pPr>
      <w:rPr>
        <w:rFonts w:ascii="Calibri" w:eastAsia="宋体" w:hAnsi="Calibri" w:cs="Arial"/>
        <w:b/>
        <w:bCs/>
      </w:rPr>
      <w:tblPr/>
      <w:tcPr>
        <w:tcBorders>
          <w:top w:val="single" w:sz="8" w:space="0" w:color="B4936D"/>
          <w:left w:val="single" w:sz="8" w:space="0" w:color="B4936D"/>
          <w:bottom w:val="single" w:sz="18" w:space="0" w:color="B4936D"/>
          <w:right w:val="single" w:sz="8" w:space="0" w:color="B4936D"/>
          <w:insideH w:val="nil"/>
          <w:insideV w:val="nil"/>
          <w:tl2br w:val="nil"/>
          <w:tr2bl w:val="nil"/>
        </w:tcBorders>
      </w:tcPr>
    </w:tblStylePr>
    <w:tblStylePr w:type="lastRow">
      <w:pPr>
        <w:spacing w:before="0" w:after="0"/>
      </w:pPr>
      <w:rPr>
        <w:rFonts w:ascii="Calibri" w:eastAsia="宋体" w:hAnsi="Calibri" w:cs="Arial"/>
        <w:b/>
        <w:bCs/>
      </w:rPr>
      <w:tblPr/>
      <w:tcPr>
        <w:tcBorders>
          <w:top w:val="double" w:sz="6" w:space="0" w:color="B4936D"/>
          <w:left w:val="single" w:sz="8" w:space="0" w:color="B4936D"/>
          <w:bottom w:val="single" w:sz="8" w:space="0" w:color="B4936D"/>
          <w:right w:val="single" w:sz="8" w:space="0" w:color="B4936D"/>
          <w:insideH w:val="nil"/>
          <w:insideV w:val="nil"/>
          <w:tl2br w:val="nil"/>
          <w:tr2bl w:val="nil"/>
        </w:tcBorders>
      </w:tcPr>
    </w:tblStylePr>
    <w:tblStylePr w:type="firstCol">
      <w:rPr>
        <w:rFonts w:ascii="Calibri" w:eastAsia="宋体" w:hAnsi="Calibri" w:cs="Arial"/>
        <w:b/>
        <w:bCs/>
      </w:rPr>
    </w:tblStylePr>
    <w:tblStylePr w:type="lastCol">
      <w:rPr>
        <w:rFonts w:ascii="Calibri" w:eastAsia="宋体" w:hAnsi="Calibri" w:cs="Arial"/>
        <w:b/>
        <w:bCs/>
      </w:rPr>
      <w:tblPr/>
      <w:tcPr>
        <w:tcBorders>
          <w:top w:val="single" w:sz="8" w:space="0" w:color="B4936D"/>
          <w:left w:val="single" w:sz="8" w:space="0" w:color="B4936D"/>
          <w:bottom w:val="single" w:sz="8" w:space="0" w:color="B4936D"/>
          <w:right w:val="single" w:sz="8" w:space="0" w:color="B4936D"/>
          <w:insideH w:val="nil"/>
          <w:insideV w:val="nil"/>
          <w:tl2br w:val="nil"/>
          <w:tr2bl w:val="nil"/>
        </w:tcBorders>
      </w:tcPr>
    </w:tblStylePr>
    <w:tblStylePr w:type="band1Vert">
      <w:rPr>
        <w:rFonts w:cs="Times New Roman"/>
      </w:rPr>
      <w:tblPr/>
      <w:tcPr>
        <w:tcBorders>
          <w:top w:val="single" w:sz="8" w:space="0" w:color="B4936D"/>
          <w:left w:val="single" w:sz="8" w:space="0" w:color="B4936D"/>
          <w:bottom w:val="single" w:sz="8" w:space="0" w:color="B4936D"/>
          <w:right w:val="single" w:sz="8" w:space="0" w:color="B4936D"/>
          <w:insideH w:val="nil"/>
          <w:insideV w:val="nil"/>
          <w:tl2br w:val="nil"/>
          <w:tr2bl w:val="nil"/>
        </w:tcBorders>
        <w:shd w:val="clear" w:color="auto" w:fill="ECE4DA"/>
      </w:tcPr>
    </w:tblStylePr>
    <w:tblStylePr w:type="band1Horz">
      <w:rPr>
        <w:rFonts w:cs="Times New Roman"/>
      </w:rPr>
      <w:tblPr/>
      <w:tcPr>
        <w:tcBorders>
          <w:top w:val="single" w:sz="8" w:space="0" w:color="B4936D"/>
          <w:left w:val="single" w:sz="8" w:space="0" w:color="B4936D"/>
          <w:bottom w:val="single" w:sz="8" w:space="0" w:color="B4936D"/>
          <w:right w:val="single" w:sz="8" w:space="0" w:color="B4936D"/>
          <w:insideH w:val="nil"/>
          <w:insideV w:val="nil"/>
          <w:tl2br w:val="nil"/>
          <w:tr2bl w:val="nil"/>
        </w:tcBorders>
        <w:shd w:val="clear" w:color="auto" w:fill="ECE4DA"/>
      </w:tcPr>
    </w:tblStylePr>
    <w:tblStylePr w:type="band2Horz">
      <w:rPr>
        <w:rFonts w:cs="Times New Roman"/>
      </w:rPr>
      <w:tblPr/>
      <w:tcPr>
        <w:tcBorders>
          <w:top w:val="single" w:sz="8" w:space="0" w:color="B4936D"/>
          <w:left w:val="single" w:sz="8" w:space="0" w:color="B4936D"/>
          <w:bottom w:val="single" w:sz="8" w:space="0" w:color="B4936D"/>
          <w:right w:val="single" w:sz="8" w:space="0" w:color="B4936D"/>
          <w:insideH w:val="nil"/>
          <w:insideV w:val="nil"/>
          <w:tl2br w:val="nil"/>
          <w:tr2bl w:val="nil"/>
        </w:tcBorders>
      </w:tcPr>
    </w:tblStylePr>
  </w:style>
  <w:style w:type="table" w:customStyle="1" w:styleId="5d">
    <w:name w:val="浅色网格强调文字颜色 5"/>
    <w:basedOn w:val="a3"/>
    <w:uiPriority w:val="62"/>
    <w:qFormat/>
    <w:rPr>
      <w:rFonts w:ascii="Cambria" w:eastAsia="黑体" w:hAnsi="Cambria"/>
    </w:rPr>
    <w:tblPr>
      <w:tblInd w:w="0" w:type="dxa"/>
      <w:tblBorders>
        <w:top w:val="single" w:sz="8" w:space="0" w:color="67787B"/>
        <w:left w:val="single" w:sz="8" w:space="0" w:color="67787B"/>
        <w:bottom w:val="single" w:sz="8" w:space="0" w:color="67787B"/>
        <w:right w:val="single" w:sz="8" w:space="0" w:color="67787B"/>
        <w:insideH w:val="single" w:sz="8" w:space="0" w:color="67787B"/>
        <w:insideV w:val="single" w:sz="8" w:space="0" w:color="67787B"/>
      </w:tblBorders>
      <w:tblCellMar>
        <w:top w:w="0" w:type="dxa"/>
        <w:left w:w="108" w:type="dxa"/>
        <w:bottom w:w="0" w:type="dxa"/>
        <w:right w:w="108" w:type="dxa"/>
      </w:tblCellMar>
    </w:tblPr>
    <w:tblStylePr w:type="firstRow">
      <w:pPr>
        <w:spacing w:before="0" w:after="0"/>
      </w:pPr>
      <w:rPr>
        <w:rFonts w:ascii="Calibri" w:eastAsia="宋体" w:hAnsi="Calibri" w:cs="Arial"/>
        <w:b/>
        <w:bCs/>
      </w:rPr>
      <w:tblPr/>
      <w:tcPr>
        <w:tcBorders>
          <w:top w:val="single" w:sz="8" w:space="0" w:color="67787B"/>
          <w:left w:val="single" w:sz="8" w:space="0" w:color="67787B"/>
          <w:bottom w:val="single" w:sz="18" w:space="0" w:color="67787B"/>
          <w:right w:val="single" w:sz="8" w:space="0" w:color="67787B"/>
          <w:insideH w:val="nil"/>
          <w:insideV w:val="nil"/>
          <w:tl2br w:val="nil"/>
          <w:tr2bl w:val="nil"/>
        </w:tcBorders>
      </w:tcPr>
    </w:tblStylePr>
    <w:tblStylePr w:type="lastRow">
      <w:pPr>
        <w:spacing w:before="0" w:after="0"/>
      </w:pPr>
      <w:rPr>
        <w:rFonts w:ascii="Calibri" w:eastAsia="宋体" w:hAnsi="Calibri" w:cs="Arial"/>
        <w:b/>
        <w:bCs/>
      </w:rPr>
      <w:tblPr/>
      <w:tcPr>
        <w:tcBorders>
          <w:top w:val="double" w:sz="6" w:space="0" w:color="67787B"/>
          <w:left w:val="single" w:sz="8" w:space="0" w:color="67787B"/>
          <w:bottom w:val="single" w:sz="8" w:space="0" w:color="67787B"/>
          <w:right w:val="single" w:sz="8" w:space="0" w:color="67787B"/>
          <w:insideH w:val="nil"/>
          <w:insideV w:val="nil"/>
          <w:tl2br w:val="nil"/>
          <w:tr2bl w:val="nil"/>
        </w:tcBorders>
      </w:tcPr>
    </w:tblStylePr>
    <w:tblStylePr w:type="firstCol">
      <w:rPr>
        <w:rFonts w:ascii="Calibri" w:eastAsia="宋体" w:hAnsi="Calibri" w:cs="Arial"/>
        <w:b/>
        <w:bCs/>
      </w:rPr>
    </w:tblStylePr>
    <w:tblStylePr w:type="lastCol">
      <w:rPr>
        <w:rFonts w:ascii="Calibri" w:eastAsia="宋体" w:hAnsi="Calibri" w:cs="Arial"/>
        <w:b/>
        <w:bCs/>
      </w:rPr>
      <w:tblPr/>
      <w:tcPr>
        <w:tcBorders>
          <w:top w:val="single" w:sz="8" w:space="0" w:color="67787B"/>
          <w:left w:val="single" w:sz="8" w:space="0" w:color="67787B"/>
          <w:bottom w:val="single" w:sz="8" w:space="0" w:color="67787B"/>
          <w:right w:val="single" w:sz="8" w:space="0" w:color="67787B"/>
          <w:insideH w:val="nil"/>
          <w:insideV w:val="nil"/>
          <w:tl2br w:val="nil"/>
          <w:tr2bl w:val="nil"/>
        </w:tcBorders>
      </w:tcPr>
    </w:tblStylePr>
    <w:tblStylePr w:type="band1Vert">
      <w:rPr>
        <w:rFonts w:cs="Times New Roman"/>
      </w:rPr>
      <w:tblPr/>
      <w:tcPr>
        <w:tcBorders>
          <w:top w:val="single" w:sz="8" w:space="0" w:color="67787B"/>
          <w:left w:val="single" w:sz="8" w:space="0" w:color="67787B"/>
          <w:bottom w:val="single" w:sz="8" w:space="0" w:color="67787B"/>
          <w:right w:val="single" w:sz="8" w:space="0" w:color="67787B"/>
          <w:insideH w:val="nil"/>
          <w:insideV w:val="nil"/>
          <w:tl2br w:val="nil"/>
          <w:tr2bl w:val="nil"/>
        </w:tcBorders>
        <w:shd w:val="clear" w:color="auto" w:fill="D8DEDF"/>
      </w:tcPr>
    </w:tblStylePr>
    <w:tblStylePr w:type="band1Horz">
      <w:rPr>
        <w:rFonts w:cs="Times New Roman"/>
      </w:rPr>
      <w:tblPr/>
      <w:tcPr>
        <w:tcBorders>
          <w:top w:val="single" w:sz="8" w:space="0" w:color="67787B"/>
          <w:left w:val="single" w:sz="8" w:space="0" w:color="67787B"/>
          <w:bottom w:val="single" w:sz="8" w:space="0" w:color="67787B"/>
          <w:right w:val="single" w:sz="8" w:space="0" w:color="67787B"/>
          <w:insideH w:val="nil"/>
          <w:insideV w:val="nil"/>
          <w:tl2br w:val="nil"/>
          <w:tr2bl w:val="nil"/>
        </w:tcBorders>
        <w:shd w:val="clear" w:color="auto" w:fill="D8DEDF"/>
      </w:tcPr>
    </w:tblStylePr>
    <w:tblStylePr w:type="band2Horz">
      <w:rPr>
        <w:rFonts w:cs="Times New Roman"/>
      </w:rPr>
      <w:tblPr/>
      <w:tcPr>
        <w:tcBorders>
          <w:top w:val="single" w:sz="8" w:space="0" w:color="67787B"/>
          <w:left w:val="single" w:sz="8" w:space="0" w:color="67787B"/>
          <w:bottom w:val="single" w:sz="8" w:space="0" w:color="67787B"/>
          <w:right w:val="single" w:sz="8" w:space="0" w:color="67787B"/>
          <w:insideH w:val="nil"/>
          <w:insideV w:val="nil"/>
          <w:tl2br w:val="nil"/>
          <w:tr2bl w:val="nil"/>
        </w:tcBorders>
      </w:tcPr>
    </w:tblStylePr>
  </w:style>
  <w:style w:type="table" w:customStyle="1" w:styleId="68">
    <w:name w:val="浅色网格强调文字颜色 6"/>
    <w:basedOn w:val="a3"/>
    <w:uiPriority w:val="62"/>
    <w:qFormat/>
    <w:rPr>
      <w:rFonts w:ascii="Cambria" w:eastAsia="黑体" w:hAnsi="Cambria"/>
    </w:rPr>
    <w:tblPr>
      <w:tblInd w:w="0" w:type="dxa"/>
      <w:tblBorders>
        <w:top w:val="single" w:sz="8" w:space="0" w:color="9D936F"/>
        <w:left w:val="single" w:sz="8" w:space="0" w:color="9D936F"/>
        <w:bottom w:val="single" w:sz="8" w:space="0" w:color="9D936F"/>
        <w:right w:val="single" w:sz="8" w:space="0" w:color="9D936F"/>
        <w:insideH w:val="single" w:sz="8" w:space="0" w:color="9D936F"/>
        <w:insideV w:val="single" w:sz="8" w:space="0" w:color="9D936F"/>
      </w:tblBorders>
      <w:tblCellMar>
        <w:top w:w="0" w:type="dxa"/>
        <w:left w:w="108" w:type="dxa"/>
        <w:bottom w:w="0" w:type="dxa"/>
        <w:right w:w="108" w:type="dxa"/>
      </w:tblCellMar>
    </w:tblPr>
    <w:tblStylePr w:type="firstRow">
      <w:pPr>
        <w:spacing w:before="0" w:after="0"/>
      </w:pPr>
      <w:rPr>
        <w:rFonts w:ascii="Calibri" w:eastAsia="宋体" w:hAnsi="Calibri" w:cs="Arial"/>
        <w:b/>
        <w:bCs/>
      </w:rPr>
      <w:tblPr/>
      <w:tcPr>
        <w:tcBorders>
          <w:top w:val="single" w:sz="8" w:space="0" w:color="9D936F"/>
          <w:left w:val="single" w:sz="8" w:space="0" w:color="9D936F"/>
          <w:bottom w:val="single" w:sz="18" w:space="0" w:color="9D936F"/>
          <w:right w:val="single" w:sz="8" w:space="0" w:color="9D936F"/>
          <w:insideH w:val="nil"/>
          <w:insideV w:val="nil"/>
          <w:tl2br w:val="nil"/>
          <w:tr2bl w:val="nil"/>
        </w:tcBorders>
      </w:tcPr>
    </w:tblStylePr>
    <w:tblStylePr w:type="lastRow">
      <w:pPr>
        <w:spacing w:before="0" w:after="0"/>
      </w:pPr>
      <w:rPr>
        <w:rFonts w:ascii="Calibri" w:eastAsia="宋体" w:hAnsi="Calibri" w:cs="Arial"/>
        <w:b/>
        <w:bCs/>
      </w:rPr>
      <w:tblPr/>
      <w:tcPr>
        <w:tcBorders>
          <w:top w:val="double" w:sz="6" w:space="0" w:color="9D936F"/>
          <w:left w:val="single" w:sz="8" w:space="0" w:color="9D936F"/>
          <w:bottom w:val="single" w:sz="8" w:space="0" w:color="9D936F"/>
          <w:right w:val="single" w:sz="8" w:space="0" w:color="9D936F"/>
          <w:insideH w:val="nil"/>
          <w:insideV w:val="nil"/>
          <w:tl2br w:val="nil"/>
          <w:tr2bl w:val="nil"/>
        </w:tcBorders>
      </w:tcPr>
    </w:tblStylePr>
    <w:tblStylePr w:type="firstCol">
      <w:rPr>
        <w:rFonts w:ascii="Calibri" w:eastAsia="宋体" w:hAnsi="Calibri" w:cs="Arial"/>
        <w:b/>
        <w:bCs/>
      </w:rPr>
    </w:tblStylePr>
    <w:tblStylePr w:type="lastCol">
      <w:rPr>
        <w:rFonts w:ascii="Calibri" w:eastAsia="宋体" w:hAnsi="Calibri" w:cs="Arial"/>
        <w:b/>
        <w:bCs/>
      </w:rPr>
      <w:tblPr/>
      <w:tcPr>
        <w:tcBorders>
          <w:top w:val="single" w:sz="8" w:space="0" w:color="9D936F"/>
          <w:left w:val="single" w:sz="8" w:space="0" w:color="9D936F"/>
          <w:bottom w:val="single" w:sz="8" w:space="0" w:color="9D936F"/>
          <w:right w:val="single" w:sz="8" w:space="0" w:color="9D936F"/>
          <w:insideH w:val="nil"/>
          <w:insideV w:val="nil"/>
          <w:tl2br w:val="nil"/>
          <w:tr2bl w:val="nil"/>
        </w:tcBorders>
      </w:tcPr>
    </w:tblStylePr>
    <w:tblStylePr w:type="band1Vert">
      <w:rPr>
        <w:rFonts w:cs="Times New Roman"/>
      </w:rPr>
      <w:tblPr/>
      <w:tcPr>
        <w:tcBorders>
          <w:top w:val="single" w:sz="8" w:space="0" w:color="9D936F"/>
          <w:left w:val="single" w:sz="8" w:space="0" w:color="9D936F"/>
          <w:bottom w:val="single" w:sz="8" w:space="0" w:color="9D936F"/>
          <w:right w:val="single" w:sz="8" w:space="0" w:color="9D936F"/>
          <w:insideH w:val="nil"/>
          <w:insideV w:val="nil"/>
          <w:tl2br w:val="nil"/>
          <w:tr2bl w:val="nil"/>
        </w:tcBorders>
        <w:shd w:val="clear" w:color="auto" w:fill="E6E4DB"/>
      </w:tcPr>
    </w:tblStylePr>
    <w:tblStylePr w:type="band1Horz">
      <w:rPr>
        <w:rFonts w:cs="Times New Roman"/>
      </w:rPr>
      <w:tblPr/>
      <w:tcPr>
        <w:tcBorders>
          <w:top w:val="single" w:sz="8" w:space="0" w:color="9D936F"/>
          <w:left w:val="single" w:sz="8" w:space="0" w:color="9D936F"/>
          <w:bottom w:val="single" w:sz="8" w:space="0" w:color="9D936F"/>
          <w:right w:val="single" w:sz="8" w:space="0" w:color="9D936F"/>
          <w:insideH w:val="nil"/>
          <w:insideV w:val="nil"/>
          <w:tl2br w:val="nil"/>
          <w:tr2bl w:val="nil"/>
        </w:tcBorders>
        <w:shd w:val="clear" w:color="auto" w:fill="E6E4DB"/>
      </w:tcPr>
    </w:tblStylePr>
    <w:tblStylePr w:type="band2Horz">
      <w:rPr>
        <w:rFonts w:cs="Times New Roman"/>
      </w:rPr>
      <w:tblPr/>
      <w:tcPr>
        <w:tcBorders>
          <w:top w:val="single" w:sz="8" w:space="0" w:color="9D936F"/>
          <w:left w:val="single" w:sz="8" w:space="0" w:color="9D936F"/>
          <w:bottom w:val="single" w:sz="8" w:space="0" w:color="9D936F"/>
          <w:right w:val="single" w:sz="8" w:space="0" w:color="9D936F"/>
          <w:insideH w:val="nil"/>
          <w:insideV w:val="nil"/>
          <w:tl2br w:val="nil"/>
          <w:tr2bl w:val="nil"/>
        </w:tcBorders>
      </w:tcPr>
    </w:tblStylePr>
  </w:style>
  <w:style w:type="table" w:customStyle="1" w:styleId="1f8">
    <w:name w:val="浅色列表强调文字颜色 1"/>
    <w:basedOn w:val="a3"/>
    <w:uiPriority w:val="61"/>
    <w:qFormat/>
    <w:rPr>
      <w:rFonts w:ascii="Cambria" w:eastAsia="黑体" w:hAnsi="Cambria"/>
    </w:rPr>
    <w:tblPr>
      <w:tblInd w:w="0" w:type="dxa"/>
      <w:tblBorders>
        <w:top w:val="single" w:sz="8" w:space="0" w:color="7E97AD"/>
        <w:left w:val="single" w:sz="8" w:space="0" w:color="7E97AD"/>
        <w:bottom w:val="single" w:sz="8" w:space="0" w:color="7E97AD"/>
        <w:right w:val="single" w:sz="8" w:space="0" w:color="7E97A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7E97AD"/>
      </w:tcPr>
    </w:tblStylePr>
    <w:tblStylePr w:type="lastRow">
      <w:pPr>
        <w:spacing w:before="0" w:after="0"/>
      </w:pPr>
      <w:rPr>
        <w:rFonts w:cs="Times New Roman"/>
        <w:b/>
        <w:bCs/>
      </w:rPr>
      <w:tblPr/>
      <w:tcPr>
        <w:tcBorders>
          <w:top w:val="double" w:sz="6" w:space="0" w:color="7E97AD"/>
          <w:left w:val="single" w:sz="8" w:space="0" w:color="7E97AD"/>
          <w:bottom w:val="single" w:sz="8" w:space="0" w:color="7E97AD"/>
          <w:right w:val="single" w:sz="8" w:space="0" w:color="7E97AD"/>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7E97AD"/>
          <w:left w:val="single" w:sz="8" w:space="0" w:color="7E97AD"/>
          <w:bottom w:val="single" w:sz="8" w:space="0" w:color="7E97AD"/>
          <w:right w:val="single" w:sz="8" w:space="0" w:color="7E97AD"/>
          <w:insideH w:val="nil"/>
          <w:insideV w:val="nil"/>
          <w:tl2br w:val="nil"/>
          <w:tr2bl w:val="nil"/>
        </w:tcBorders>
      </w:tcPr>
    </w:tblStylePr>
    <w:tblStylePr w:type="band1Horz">
      <w:rPr>
        <w:rFonts w:cs="Times New Roman"/>
      </w:rPr>
      <w:tblPr/>
      <w:tcPr>
        <w:tcBorders>
          <w:top w:val="single" w:sz="8" w:space="0" w:color="7E97AD"/>
          <w:left w:val="single" w:sz="8" w:space="0" w:color="7E97AD"/>
          <w:bottom w:val="single" w:sz="8" w:space="0" w:color="7E97AD"/>
          <w:right w:val="single" w:sz="8" w:space="0" w:color="7E97AD"/>
          <w:insideH w:val="nil"/>
          <w:insideV w:val="nil"/>
          <w:tl2br w:val="nil"/>
          <w:tr2bl w:val="nil"/>
        </w:tcBorders>
      </w:tcPr>
    </w:tblStylePr>
  </w:style>
  <w:style w:type="table" w:customStyle="1" w:styleId="2fb">
    <w:name w:val="浅色列表强调文字颜色 2"/>
    <w:basedOn w:val="a3"/>
    <w:uiPriority w:val="61"/>
    <w:qFormat/>
    <w:rPr>
      <w:rFonts w:ascii="Cambria" w:eastAsia="黑体" w:hAnsi="Cambria"/>
    </w:rPr>
    <w:tblPr>
      <w:tblInd w:w="0" w:type="dxa"/>
      <w:tblBorders>
        <w:top w:val="single" w:sz="8" w:space="0" w:color="CC8E60"/>
        <w:left w:val="single" w:sz="8" w:space="0" w:color="CC8E60"/>
        <w:bottom w:val="single" w:sz="8" w:space="0" w:color="CC8E60"/>
        <w:right w:val="single" w:sz="8" w:space="0" w:color="CC8E60"/>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C8E60"/>
      </w:tcPr>
    </w:tblStylePr>
    <w:tblStylePr w:type="lastRow">
      <w:pPr>
        <w:spacing w:before="0" w:after="0"/>
      </w:pPr>
      <w:rPr>
        <w:rFonts w:cs="Times New Roman"/>
        <w:b/>
        <w:bCs/>
      </w:rPr>
      <w:tblPr/>
      <w:tcPr>
        <w:tcBorders>
          <w:top w:val="double" w:sz="6" w:space="0" w:color="CC8E60"/>
          <w:left w:val="single" w:sz="8" w:space="0" w:color="CC8E60"/>
          <w:bottom w:val="single" w:sz="8" w:space="0" w:color="CC8E60"/>
          <w:right w:val="single" w:sz="8" w:space="0" w:color="CC8E60"/>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C8E60"/>
          <w:left w:val="single" w:sz="8" w:space="0" w:color="CC8E60"/>
          <w:bottom w:val="single" w:sz="8" w:space="0" w:color="CC8E60"/>
          <w:right w:val="single" w:sz="8" w:space="0" w:color="CC8E60"/>
          <w:insideH w:val="nil"/>
          <w:insideV w:val="nil"/>
          <w:tl2br w:val="nil"/>
          <w:tr2bl w:val="nil"/>
        </w:tcBorders>
      </w:tcPr>
    </w:tblStylePr>
    <w:tblStylePr w:type="band1Horz">
      <w:rPr>
        <w:rFonts w:cs="Times New Roman"/>
      </w:rPr>
      <w:tblPr/>
      <w:tcPr>
        <w:tcBorders>
          <w:top w:val="single" w:sz="8" w:space="0" w:color="CC8E60"/>
          <w:left w:val="single" w:sz="8" w:space="0" w:color="CC8E60"/>
          <w:bottom w:val="single" w:sz="8" w:space="0" w:color="CC8E60"/>
          <w:right w:val="single" w:sz="8" w:space="0" w:color="CC8E60"/>
          <w:insideH w:val="nil"/>
          <w:insideV w:val="nil"/>
          <w:tl2br w:val="nil"/>
          <w:tr2bl w:val="nil"/>
        </w:tcBorders>
      </w:tcPr>
    </w:tblStylePr>
  </w:style>
  <w:style w:type="table" w:customStyle="1" w:styleId="3f5">
    <w:name w:val="浅色列表强调文字颜色 3"/>
    <w:basedOn w:val="a3"/>
    <w:uiPriority w:val="61"/>
    <w:qFormat/>
    <w:rPr>
      <w:rFonts w:ascii="Cambria" w:eastAsia="黑体" w:hAnsi="Cambria"/>
    </w:rPr>
    <w:tblPr>
      <w:tblInd w:w="0" w:type="dxa"/>
      <w:tblBorders>
        <w:top w:val="single" w:sz="8" w:space="0" w:color="7A6A60"/>
        <w:left w:val="single" w:sz="8" w:space="0" w:color="7A6A60"/>
        <w:bottom w:val="single" w:sz="8" w:space="0" w:color="7A6A60"/>
        <w:right w:val="single" w:sz="8" w:space="0" w:color="7A6A60"/>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7A6A60"/>
      </w:tcPr>
    </w:tblStylePr>
    <w:tblStylePr w:type="lastRow">
      <w:pPr>
        <w:spacing w:before="0" w:after="0"/>
      </w:pPr>
      <w:rPr>
        <w:rFonts w:cs="Times New Roman"/>
        <w:b/>
        <w:bCs/>
      </w:rPr>
      <w:tblPr/>
      <w:tcPr>
        <w:tcBorders>
          <w:top w:val="double" w:sz="6" w:space="0" w:color="7A6A60"/>
          <w:left w:val="single" w:sz="8" w:space="0" w:color="7A6A60"/>
          <w:bottom w:val="single" w:sz="8" w:space="0" w:color="7A6A60"/>
          <w:right w:val="single" w:sz="8" w:space="0" w:color="7A6A60"/>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7A6A60"/>
          <w:left w:val="single" w:sz="8" w:space="0" w:color="7A6A60"/>
          <w:bottom w:val="single" w:sz="8" w:space="0" w:color="7A6A60"/>
          <w:right w:val="single" w:sz="8" w:space="0" w:color="7A6A60"/>
          <w:insideH w:val="nil"/>
          <w:insideV w:val="nil"/>
          <w:tl2br w:val="nil"/>
          <w:tr2bl w:val="nil"/>
        </w:tcBorders>
      </w:tcPr>
    </w:tblStylePr>
    <w:tblStylePr w:type="band1Horz">
      <w:rPr>
        <w:rFonts w:cs="Times New Roman"/>
      </w:rPr>
      <w:tblPr/>
      <w:tcPr>
        <w:tcBorders>
          <w:top w:val="single" w:sz="8" w:space="0" w:color="7A6A60"/>
          <w:left w:val="single" w:sz="8" w:space="0" w:color="7A6A60"/>
          <w:bottom w:val="single" w:sz="8" w:space="0" w:color="7A6A60"/>
          <w:right w:val="single" w:sz="8" w:space="0" w:color="7A6A60"/>
          <w:insideH w:val="nil"/>
          <w:insideV w:val="nil"/>
          <w:tl2br w:val="nil"/>
          <w:tr2bl w:val="nil"/>
        </w:tcBorders>
      </w:tcPr>
    </w:tblStylePr>
  </w:style>
  <w:style w:type="table" w:customStyle="1" w:styleId="4f">
    <w:name w:val="浅色列表强调文字颜色 4"/>
    <w:basedOn w:val="a3"/>
    <w:uiPriority w:val="61"/>
    <w:qFormat/>
    <w:rPr>
      <w:rFonts w:ascii="Cambria" w:eastAsia="黑体" w:hAnsi="Cambria"/>
    </w:rPr>
    <w:tblPr>
      <w:tblInd w:w="0" w:type="dxa"/>
      <w:tblBorders>
        <w:top w:val="single" w:sz="8" w:space="0" w:color="B4936D"/>
        <w:left w:val="single" w:sz="8" w:space="0" w:color="B4936D"/>
        <w:bottom w:val="single" w:sz="8" w:space="0" w:color="B4936D"/>
        <w:right w:val="single" w:sz="8" w:space="0" w:color="B4936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B4936D"/>
      </w:tcPr>
    </w:tblStylePr>
    <w:tblStylePr w:type="lastRow">
      <w:pPr>
        <w:spacing w:before="0" w:after="0"/>
      </w:pPr>
      <w:rPr>
        <w:rFonts w:cs="Times New Roman"/>
        <w:b/>
        <w:bCs/>
      </w:rPr>
      <w:tblPr/>
      <w:tcPr>
        <w:tcBorders>
          <w:top w:val="double" w:sz="6" w:space="0" w:color="B4936D"/>
          <w:left w:val="single" w:sz="8" w:space="0" w:color="B4936D"/>
          <w:bottom w:val="single" w:sz="8" w:space="0" w:color="B4936D"/>
          <w:right w:val="single" w:sz="8" w:space="0" w:color="B4936D"/>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B4936D"/>
          <w:left w:val="single" w:sz="8" w:space="0" w:color="B4936D"/>
          <w:bottom w:val="single" w:sz="8" w:space="0" w:color="B4936D"/>
          <w:right w:val="single" w:sz="8" w:space="0" w:color="B4936D"/>
          <w:insideH w:val="nil"/>
          <w:insideV w:val="nil"/>
          <w:tl2br w:val="nil"/>
          <w:tr2bl w:val="nil"/>
        </w:tcBorders>
      </w:tcPr>
    </w:tblStylePr>
    <w:tblStylePr w:type="band1Horz">
      <w:rPr>
        <w:rFonts w:cs="Times New Roman"/>
      </w:rPr>
      <w:tblPr/>
      <w:tcPr>
        <w:tcBorders>
          <w:top w:val="single" w:sz="8" w:space="0" w:color="B4936D"/>
          <w:left w:val="single" w:sz="8" w:space="0" w:color="B4936D"/>
          <w:bottom w:val="single" w:sz="8" w:space="0" w:color="B4936D"/>
          <w:right w:val="single" w:sz="8" w:space="0" w:color="B4936D"/>
          <w:insideH w:val="nil"/>
          <w:insideV w:val="nil"/>
          <w:tl2br w:val="nil"/>
          <w:tr2bl w:val="nil"/>
        </w:tcBorders>
      </w:tcPr>
    </w:tblStylePr>
  </w:style>
  <w:style w:type="table" w:customStyle="1" w:styleId="5e">
    <w:name w:val="浅色列表强调文字颜色 5"/>
    <w:basedOn w:val="a3"/>
    <w:uiPriority w:val="61"/>
    <w:qFormat/>
    <w:rPr>
      <w:rFonts w:ascii="Cambria" w:eastAsia="黑体" w:hAnsi="Cambria"/>
    </w:rPr>
    <w:tblPr>
      <w:tblInd w:w="0" w:type="dxa"/>
      <w:tblBorders>
        <w:top w:val="single" w:sz="8" w:space="0" w:color="67787B"/>
        <w:left w:val="single" w:sz="8" w:space="0" w:color="67787B"/>
        <w:bottom w:val="single" w:sz="8" w:space="0" w:color="67787B"/>
        <w:right w:val="single" w:sz="8" w:space="0" w:color="67787B"/>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67787B"/>
      </w:tcPr>
    </w:tblStylePr>
    <w:tblStylePr w:type="lastRow">
      <w:pPr>
        <w:spacing w:before="0" w:after="0"/>
      </w:pPr>
      <w:rPr>
        <w:rFonts w:cs="Times New Roman"/>
        <w:b/>
        <w:bCs/>
      </w:rPr>
      <w:tblPr/>
      <w:tcPr>
        <w:tcBorders>
          <w:top w:val="double" w:sz="6" w:space="0" w:color="67787B"/>
          <w:left w:val="single" w:sz="8" w:space="0" w:color="67787B"/>
          <w:bottom w:val="single" w:sz="8" w:space="0" w:color="67787B"/>
          <w:right w:val="single" w:sz="8" w:space="0" w:color="67787B"/>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67787B"/>
          <w:left w:val="single" w:sz="8" w:space="0" w:color="67787B"/>
          <w:bottom w:val="single" w:sz="8" w:space="0" w:color="67787B"/>
          <w:right w:val="single" w:sz="8" w:space="0" w:color="67787B"/>
          <w:insideH w:val="nil"/>
          <w:insideV w:val="nil"/>
          <w:tl2br w:val="nil"/>
          <w:tr2bl w:val="nil"/>
        </w:tcBorders>
      </w:tcPr>
    </w:tblStylePr>
    <w:tblStylePr w:type="band1Horz">
      <w:rPr>
        <w:rFonts w:cs="Times New Roman"/>
      </w:rPr>
      <w:tblPr/>
      <w:tcPr>
        <w:tcBorders>
          <w:top w:val="single" w:sz="8" w:space="0" w:color="67787B"/>
          <w:left w:val="single" w:sz="8" w:space="0" w:color="67787B"/>
          <w:bottom w:val="single" w:sz="8" w:space="0" w:color="67787B"/>
          <w:right w:val="single" w:sz="8" w:space="0" w:color="67787B"/>
          <w:insideH w:val="nil"/>
          <w:insideV w:val="nil"/>
          <w:tl2br w:val="nil"/>
          <w:tr2bl w:val="nil"/>
        </w:tcBorders>
      </w:tcPr>
    </w:tblStylePr>
  </w:style>
  <w:style w:type="table" w:customStyle="1" w:styleId="69">
    <w:name w:val="浅色列表强调文字颜色 6"/>
    <w:basedOn w:val="a3"/>
    <w:uiPriority w:val="61"/>
    <w:qFormat/>
    <w:rPr>
      <w:rFonts w:ascii="Cambria" w:eastAsia="黑体" w:hAnsi="Cambria"/>
    </w:rPr>
    <w:tblPr>
      <w:tblInd w:w="0" w:type="dxa"/>
      <w:tblBorders>
        <w:top w:val="single" w:sz="8" w:space="0" w:color="9D936F"/>
        <w:left w:val="single" w:sz="8" w:space="0" w:color="9D936F"/>
        <w:bottom w:val="single" w:sz="8" w:space="0" w:color="9D936F"/>
        <w:right w:val="single" w:sz="8" w:space="0" w:color="9D936F"/>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9D936F"/>
      </w:tcPr>
    </w:tblStylePr>
    <w:tblStylePr w:type="lastRow">
      <w:pPr>
        <w:spacing w:before="0" w:after="0"/>
      </w:pPr>
      <w:rPr>
        <w:rFonts w:cs="Times New Roman"/>
        <w:b/>
        <w:bCs/>
      </w:rPr>
      <w:tblPr/>
      <w:tcPr>
        <w:tcBorders>
          <w:top w:val="double" w:sz="6" w:space="0" w:color="9D936F"/>
          <w:left w:val="single" w:sz="8" w:space="0" w:color="9D936F"/>
          <w:bottom w:val="single" w:sz="8" w:space="0" w:color="9D936F"/>
          <w:right w:val="single" w:sz="8" w:space="0" w:color="9D936F"/>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D936F"/>
          <w:left w:val="single" w:sz="8" w:space="0" w:color="9D936F"/>
          <w:bottom w:val="single" w:sz="8" w:space="0" w:color="9D936F"/>
          <w:right w:val="single" w:sz="8" w:space="0" w:color="9D936F"/>
          <w:insideH w:val="nil"/>
          <w:insideV w:val="nil"/>
          <w:tl2br w:val="nil"/>
          <w:tr2bl w:val="nil"/>
        </w:tcBorders>
      </w:tcPr>
    </w:tblStylePr>
    <w:tblStylePr w:type="band1Horz">
      <w:rPr>
        <w:rFonts w:cs="Times New Roman"/>
      </w:rPr>
      <w:tblPr/>
      <w:tcPr>
        <w:tcBorders>
          <w:top w:val="single" w:sz="8" w:space="0" w:color="9D936F"/>
          <w:left w:val="single" w:sz="8" w:space="0" w:color="9D936F"/>
          <w:bottom w:val="single" w:sz="8" w:space="0" w:color="9D936F"/>
          <w:right w:val="single" w:sz="8" w:space="0" w:color="9D936F"/>
          <w:insideH w:val="nil"/>
          <w:insideV w:val="nil"/>
          <w:tl2br w:val="nil"/>
          <w:tr2bl w:val="nil"/>
        </w:tcBorders>
      </w:tcPr>
    </w:tblStylePr>
  </w:style>
  <w:style w:type="table" w:customStyle="1" w:styleId="1f9">
    <w:name w:val="浅色底纹强调文字颜色 1"/>
    <w:basedOn w:val="a3"/>
    <w:uiPriority w:val="60"/>
    <w:qFormat/>
    <w:rPr>
      <w:rFonts w:ascii="Cambria" w:eastAsia="黑体" w:hAnsi="Cambria"/>
      <w:color w:val="577188"/>
    </w:rPr>
    <w:tblPr>
      <w:tblInd w:w="0" w:type="dxa"/>
      <w:tblBorders>
        <w:top w:val="single" w:sz="8" w:space="0" w:color="7E97AD"/>
        <w:bottom w:val="single" w:sz="8" w:space="0" w:color="7E97A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7E97AD"/>
          <w:left w:val="nil"/>
          <w:bottom w:val="single" w:sz="8" w:space="0" w:color="7E97AD"/>
          <w:right w:val="nil"/>
          <w:insideH w:val="nil"/>
          <w:insideV w:val="nil"/>
          <w:tl2br w:val="nil"/>
          <w:tr2bl w:val="nil"/>
        </w:tcBorders>
      </w:tcPr>
    </w:tblStylePr>
    <w:tblStylePr w:type="lastRow">
      <w:pPr>
        <w:spacing w:before="0" w:after="0"/>
      </w:pPr>
      <w:rPr>
        <w:rFonts w:cs="Times New Roman"/>
        <w:b/>
        <w:bCs/>
      </w:rPr>
      <w:tblPr/>
      <w:tcPr>
        <w:tcBorders>
          <w:top w:val="single" w:sz="8" w:space="0" w:color="7E97AD"/>
          <w:left w:val="nil"/>
          <w:bottom w:val="single" w:sz="8" w:space="0" w:color="7E97AD"/>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DFE5EA"/>
      </w:tcPr>
    </w:tblStylePr>
    <w:tblStylePr w:type="band1Horz">
      <w:rPr>
        <w:rFonts w:cs="Times New Roman"/>
      </w:rPr>
      <w:tblPr/>
      <w:tcPr>
        <w:tcBorders>
          <w:top w:val="nil"/>
          <w:left w:val="nil"/>
          <w:bottom w:val="nil"/>
          <w:right w:val="nil"/>
          <w:insideH w:val="nil"/>
          <w:insideV w:val="nil"/>
          <w:tl2br w:val="nil"/>
          <w:tr2bl w:val="nil"/>
        </w:tcBorders>
        <w:shd w:val="clear" w:color="auto" w:fill="DFE5EA"/>
      </w:tcPr>
    </w:tblStylePr>
  </w:style>
  <w:style w:type="table" w:customStyle="1" w:styleId="2fc">
    <w:name w:val="浅色底纹强调文字颜色 2"/>
    <w:basedOn w:val="a3"/>
    <w:uiPriority w:val="60"/>
    <w:qFormat/>
    <w:rPr>
      <w:rFonts w:ascii="Cambria" w:eastAsia="黑体" w:hAnsi="Cambria"/>
      <w:color w:val="AA6736"/>
    </w:rPr>
    <w:tblPr>
      <w:tblInd w:w="0" w:type="dxa"/>
      <w:tblBorders>
        <w:top w:val="single" w:sz="8" w:space="0" w:color="CC8E60"/>
        <w:bottom w:val="single" w:sz="8" w:space="0" w:color="CC8E6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C8E60"/>
          <w:left w:val="nil"/>
          <w:bottom w:val="single" w:sz="8" w:space="0" w:color="CC8E60"/>
          <w:right w:val="nil"/>
          <w:insideH w:val="nil"/>
          <w:insideV w:val="nil"/>
          <w:tl2br w:val="nil"/>
          <w:tr2bl w:val="nil"/>
        </w:tcBorders>
      </w:tcPr>
    </w:tblStylePr>
    <w:tblStylePr w:type="lastRow">
      <w:pPr>
        <w:spacing w:before="0" w:after="0"/>
      </w:pPr>
      <w:rPr>
        <w:rFonts w:cs="Times New Roman"/>
        <w:b/>
        <w:bCs/>
      </w:rPr>
      <w:tblPr/>
      <w:tcPr>
        <w:tcBorders>
          <w:top w:val="single" w:sz="8" w:space="0" w:color="CC8E60"/>
          <w:left w:val="nil"/>
          <w:bottom w:val="single" w:sz="8" w:space="0" w:color="CC8E60"/>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F2E2D7"/>
      </w:tcPr>
    </w:tblStylePr>
    <w:tblStylePr w:type="band1Horz">
      <w:rPr>
        <w:rFonts w:cs="Times New Roman"/>
      </w:rPr>
      <w:tblPr/>
      <w:tcPr>
        <w:tcBorders>
          <w:top w:val="nil"/>
          <w:left w:val="nil"/>
          <w:bottom w:val="nil"/>
          <w:right w:val="nil"/>
          <w:insideH w:val="nil"/>
          <w:insideV w:val="nil"/>
          <w:tl2br w:val="nil"/>
          <w:tr2bl w:val="nil"/>
        </w:tcBorders>
        <w:shd w:val="clear" w:color="auto" w:fill="F2E2D7"/>
      </w:tcPr>
    </w:tblStylePr>
  </w:style>
  <w:style w:type="table" w:customStyle="1" w:styleId="3f6">
    <w:name w:val="浅色底纹强调文字颜色 3"/>
    <w:basedOn w:val="a3"/>
    <w:uiPriority w:val="60"/>
    <w:qFormat/>
    <w:rPr>
      <w:rFonts w:ascii="Cambria" w:eastAsia="黑体" w:hAnsi="Cambria"/>
      <w:color w:val="5B4F47"/>
    </w:rPr>
    <w:tblPr>
      <w:tblInd w:w="0" w:type="dxa"/>
      <w:tblBorders>
        <w:top w:val="single" w:sz="8" w:space="0" w:color="7A6A60"/>
        <w:bottom w:val="single" w:sz="8" w:space="0" w:color="7A6A6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7A6A60"/>
          <w:left w:val="nil"/>
          <w:bottom w:val="single" w:sz="8" w:space="0" w:color="7A6A60"/>
          <w:right w:val="nil"/>
          <w:insideH w:val="nil"/>
          <w:insideV w:val="nil"/>
          <w:tl2br w:val="nil"/>
          <w:tr2bl w:val="nil"/>
        </w:tcBorders>
      </w:tcPr>
    </w:tblStylePr>
    <w:tblStylePr w:type="lastRow">
      <w:pPr>
        <w:spacing w:before="0" w:after="0"/>
      </w:pPr>
      <w:rPr>
        <w:rFonts w:cs="Times New Roman"/>
        <w:b/>
        <w:bCs/>
      </w:rPr>
      <w:tblPr/>
      <w:tcPr>
        <w:tcBorders>
          <w:top w:val="single" w:sz="8" w:space="0" w:color="7A6A60"/>
          <w:left w:val="nil"/>
          <w:bottom w:val="single" w:sz="8" w:space="0" w:color="7A6A60"/>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DFD9D6"/>
      </w:tcPr>
    </w:tblStylePr>
    <w:tblStylePr w:type="band1Horz">
      <w:rPr>
        <w:rFonts w:cs="Times New Roman"/>
      </w:rPr>
      <w:tblPr/>
      <w:tcPr>
        <w:tcBorders>
          <w:top w:val="nil"/>
          <w:left w:val="nil"/>
          <w:bottom w:val="nil"/>
          <w:right w:val="nil"/>
          <w:insideH w:val="nil"/>
          <w:insideV w:val="nil"/>
          <w:tl2br w:val="nil"/>
          <w:tr2bl w:val="nil"/>
        </w:tcBorders>
        <w:shd w:val="clear" w:color="auto" w:fill="DFD9D6"/>
      </w:tcPr>
    </w:tblStylePr>
  </w:style>
  <w:style w:type="table" w:customStyle="1" w:styleId="4f0">
    <w:name w:val="浅色底纹强调文字颜色 4"/>
    <w:basedOn w:val="a3"/>
    <w:uiPriority w:val="60"/>
    <w:qFormat/>
    <w:rPr>
      <w:rFonts w:ascii="Cambria" w:eastAsia="黑体" w:hAnsi="Cambria"/>
      <w:color w:val="8E6E49"/>
    </w:rPr>
    <w:tblPr>
      <w:tblInd w:w="0" w:type="dxa"/>
      <w:tblBorders>
        <w:top w:val="single" w:sz="8" w:space="0" w:color="B4936D"/>
        <w:bottom w:val="single" w:sz="8" w:space="0" w:color="B4936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B4936D"/>
          <w:left w:val="nil"/>
          <w:bottom w:val="single" w:sz="8" w:space="0" w:color="B4936D"/>
          <w:right w:val="nil"/>
          <w:insideH w:val="nil"/>
          <w:insideV w:val="nil"/>
          <w:tl2br w:val="nil"/>
          <w:tr2bl w:val="nil"/>
        </w:tcBorders>
      </w:tcPr>
    </w:tblStylePr>
    <w:tblStylePr w:type="lastRow">
      <w:pPr>
        <w:spacing w:before="0" w:after="0"/>
      </w:pPr>
      <w:rPr>
        <w:rFonts w:cs="Times New Roman"/>
        <w:b/>
        <w:bCs/>
      </w:rPr>
      <w:tblPr/>
      <w:tcPr>
        <w:tcBorders>
          <w:top w:val="single" w:sz="8" w:space="0" w:color="B4936D"/>
          <w:left w:val="nil"/>
          <w:bottom w:val="single" w:sz="8" w:space="0" w:color="B4936D"/>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ECE4DA"/>
      </w:tcPr>
    </w:tblStylePr>
    <w:tblStylePr w:type="band1Horz">
      <w:rPr>
        <w:rFonts w:cs="Times New Roman"/>
      </w:rPr>
      <w:tblPr/>
      <w:tcPr>
        <w:tcBorders>
          <w:top w:val="nil"/>
          <w:left w:val="nil"/>
          <w:bottom w:val="nil"/>
          <w:right w:val="nil"/>
          <w:insideH w:val="nil"/>
          <w:insideV w:val="nil"/>
          <w:tl2br w:val="nil"/>
          <w:tr2bl w:val="nil"/>
        </w:tcBorders>
        <w:shd w:val="clear" w:color="auto" w:fill="ECE4DA"/>
      </w:tcPr>
    </w:tblStylePr>
  </w:style>
  <w:style w:type="table" w:customStyle="1" w:styleId="5f">
    <w:name w:val="浅色底纹强调文字颜色 5"/>
    <w:basedOn w:val="a3"/>
    <w:uiPriority w:val="60"/>
    <w:qFormat/>
    <w:rPr>
      <w:rFonts w:ascii="Cambria" w:eastAsia="黑体" w:hAnsi="Cambria"/>
      <w:color w:val="4D595B"/>
    </w:rPr>
    <w:tblPr>
      <w:tblInd w:w="0" w:type="dxa"/>
      <w:tblBorders>
        <w:top w:val="single" w:sz="8" w:space="0" w:color="67787B"/>
        <w:bottom w:val="single" w:sz="8" w:space="0" w:color="67787B"/>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67787B"/>
          <w:left w:val="nil"/>
          <w:bottom w:val="single" w:sz="8" w:space="0" w:color="67787B"/>
          <w:right w:val="nil"/>
          <w:insideH w:val="nil"/>
          <w:insideV w:val="nil"/>
          <w:tl2br w:val="nil"/>
          <w:tr2bl w:val="nil"/>
        </w:tcBorders>
      </w:tcPr>
    </w:tblStylePr>
    <w:tblStylePr w:type="lastRow">
      <w:pPr>
        <w:spacing w:before="0" w:after="0"/>
      </w:pPr>
      <w:rPr>
        <w:rFonts w:cs="Times New Roman"/>
        <w:b/>
        <w:bCs/>
      </w:rPr>
      <w:tblPr/>
      <w:tcPr>
        <w:tcBorders>
          <w:top w:val="single" w:sz="8" w:space="0" w:color="67787B"/>
          <w:left w:val="nil"/>
          <w:bottom w:val="single" w:sz="8" w:space="0" w:color="67787B"/>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D8DEDF"/>
      </w:tcPr>
    </w:tblStylePr>
    <w:tblStylePr w:type="band1Horz">
      <w:rPr>
        <w:rFonts w:cs="Times New Roman"/>
      </w:rPr>
      <w:tblPr/>
      <w:tcPr>
        <w:tcBorders>
          <w:top w:val="nil"/>
          <w:left w:val="nil"/>
          <w:bottom w:val="nil"/>
          <w:right w:val="nil"/>
          <w:insideH w:val="nil"/>
          <w:insideV w:val="nil"/>
          <w:tl2br w:val="nil"/>
          <w:tr2bl w:val="nil"/>
        </w:tcBorders>
        <w:shd w:val="clear" w:color="auto" w:fill="D8DEDF"/>
      </w:tcPr>
    </w:tblStylePr>
  </w:style>
  <w:style w:type="table" w:customStyle="1" w:styleId="6a">
    <w:name w:val="浅色底纹强调文字颜色 6"/>
    <w:basedOn w:val="a3"/>
    <w:uiPriority w:val="60"/>
    <w:qFormat/>
    <w:rPr>
      <w:rFonts w:ascii="Cambria" w:eastAsia="黑体" w:hAnsi="Cambria"/>
      <w:color w:val="776E51"/>
    </w:rPr>
    <w:tblPr>
      <w:tblInd w:w="0" w:type="dxa"/>
      <w:tblBorders>
        <w:top w:val="single" w:sz="8" w:space="0" w:color="9D936F"/>
        <w:bottom w:val="single" w:sz="8" w:space="0" w:color="9D936F"/>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9D936F"/>
          <w:left w:val="nil"/>
          <w:bottom w:val="single" w:sz="8" w:space="0" w:color="9D936F"/>
          <w:right w:val="nil"/>
          <w:insideH w:val="nil"/>
          <w:insideV w:val="nil"/>
          <w:tl2br w:val="nil"/>
          <w:tr2bl w:val="nil"/>
        </w:tcBorders>
      </w:tcPr>
    </w:tblStylePr>
    <w:tblStylePr w:type="lastRow">
      <w:pPr>
        <w:spacing w:before="0" w:after="0"/>
      </w:pPr>
      <w:rPr>
        <w:rFonts w:cs="Times New Roman"/>
        <w:b/>
        <w:bCs/>
      </w:rPr>
      <w:tblPr/>
      <w:tcPr>
        <w:tcBorders>
          <w:top w:val="single" w:sz="8" w:space="0" w:color="9D936F"/>
          <w:left w:val="nil"/>
          <w:bottom w:val="single" w:sz="8" w:space="0" w:color="9D936F"/>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E6E4DB"/>
      </w:tcPr>
    </w:tblStylePr>
    <w:tblStylePr w:type="band1Horz">
      <w:rPr>
        <w:rFonts w:cs="Times New Roman"/>
      </w:rPr>
      <w:tblPr/>
      <w:tcPr>
        <w:tcBorders>
          <w:top w:val="nil"/>
          <w:left w:val="nil"/>
          <w:bottom w:val="nil"/>
          <w:right w:val="nil"/>
          <w:insideH w:val="nil"/>
          <w:insideV w:val="nil"/>
          <w:tl2br w:val="nil"/>
          <w:tr2bl w:val="nil"/>
        </w:tcBorders>
        <w:shd w:val="clear" w:color="auto" w:fill="E6E4DB"/>
      </w:tcPr>
    </w:tblStylePr>
  </w:style>
  <w:style w:type="table" w:customStyle="1" w:styleId="110">
    <w:name w:val="中等深浅网格 1 强调文字颜色 1"/>
    <w:basedOn w:val="a3"/>
    <w:uiPriority w:val="67"/>
    <w:qFormat/>
    <w:rPr>
      <w:rFonts w:ascii="Cambria" w:eastAsia="黑体" w:hAnsi="Cambria"/>
    </w:rPr>
    <w:tblPr>
      <w:tblInd w:w="0" w:type="dxa"/>
      <w:tblBorders>
        <w:top w:val="single" w:sz="8" w:space="0" w:color="9EB0C1"/>
        <w:left w:val="single" w:sz="8" w:space="0" w:color="9EB0C1"/>
        <w:bottom w:val="single" w:sz="8" w:space="0" w:color="9EB0C1"/>
        <w:right w:val="single" w:sz="8" w:space="0" w:color="9EB0C1"/>
        <w:insideH w:val="single" w:sz="8" w:space="0" w:color="9EB0C1"/>
        <w:insideV w:val="single" w:sz="8" w:space="0" w:color="9EB0C1"/>
      </w:tblBorders>
      <w:tblCellMar>
        <w:top w:w="0" w:type="dxa"/>
        <w:left w:w="108" w:type="dxa"/>
        <w:bottom w:w="0" w:type="dxa"/>
        <w:right w:w="108" w:type="dxa"/>
      </w:tblCellMar>
    </w:tblPr>
    <w:tcPr>
      <w:shd w:val="clear" w:color="auto" w:fill="DFE5EA"/>
    </w:tcPr>
    <w:tblStylePr w:type="firstRow">
      <w:rPr>
        <w:rFonts w:cs="Times New Roman"/>
        <w:b/>
        <w:bCs/>
      </w:rPr>
    </w:tblStylePr>
    <w:tblStylePr w:type="lastRow">
      <w:rPr>
        <w:rFonts w:cs="Times New Roman"/>
        <w:b/>
        <w:bCs/>
      </w:rPr>
      <w:tblPr/>
      <w:tcPr>
        <w:tcBorders>
          <w:top w:val="single" w:sz="18" w:space="0" w:color="9EB0C1"/>
          <w:left w:val="nil"/>
          <w:bottom w:val="nil"/>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BECBD6"/>
      </w:tcPr>
    </w:tblStylePr>
    <w:tblStylePr w:type="band1Horz">
      <w:rPr>
        <w:rFonts w:cs="Times New Roman"/>
      </w:rPr>
      <w:tblPr/>
      <w:tcPr>
        <w:shd w:val="clear" w:color="auto" w:fill="BECBD6"/>
      </w:tcPr>
    </w:tblStylePr>
  </w:style>
  <w:style w:type="table" w:customStyle="1" w:styleId="120">
    <w:name w:val="中等深浅网格 1 强调文字颜色 2"/>
    <w:basedOn w:val="a3"/>
    <w:uiPriority w:val="67"/>
    <w:qFormat/>
    <w:rPr>
      <w:rFonts w:ascii="Cambria" w:eastAsia="黑体" w:hAnsi="Cambria"/>
    </w:rPr>
    <w:tblPr>
      <w:tblInd w:w="0" w:type="dxa"/>
      <w:tblBorders>
        <w:top w:val="single" w:sz="8" w:space="0" w:color="D8AA87"/>
        <w:left w:val="single" w:sz="8" w:space="0" w:color="D8AA87"/>
        <w:bottom w:val="single" w:sz="8" w:space="0" w:color="D8AA87"/>
        <w:right w:val="single" w:sz="8" w:space="0" w:color="D8AA87"/>
        <w:insideH w:val="single" w:sz="8" w:space="0" w:color="D8AA87"/>
        <w:insideV w:val="single" w:sz="8" w:space="0" w:color="D8AA87"/>
      </w:tblBorders>
      <w:tblCellMar>
        <w:top w:w="0" w:type="dxa"/>
        <w:left w:w="108" w:type="dxa"/>
        <w:bottom w:w="0" w:type="dxa"/>
        <w:right w:w="108" w:type="dxa"/>
      </w:tblCellMar>
    </w:tblPr>
    <w:tcPr>
      <w:shd w:val="clear" w:color="auto" w:fill="F2E2D7"/>
    </w:tcPr>
    <w:tblStylePr w:type="firstRow">
      <w:rPr>
        <w:rFonts w:cs="Times New Roman"/>
        <w:b/>
        <w:bCs/>
      </w:rPr>
    </w:tblStylePr>
    <w:tblStylePr w:type="lastRow">
      <w:rPr>
        <w:rFonts w:cs="Times New Roman"/>
        <w:b/>
        <w:bCs/>
      </w:rPr>
      <w:tblPr/>
      <w:tcPr>
        <w:tcBorders>
          <w:top w:val="single" w:sz="18" w:space="0" w:color="D8AA87"/>
          <w:left w:val="nil"/>
          <w:bottom w:val="nil"/>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5C6AF"/>
      </w:tcPr>
    </w:tblStylePr>
    <w:tblStylePr w:type="band1Horz">
      <w:rPr>
        <w:rFonts w:cs="Times New Roman"/>
      </w:rPr>
      <w:tblPr/>
      <w:tcPr>
        <w:shd w:val="clear" w:color="auto" w:fill="E5C6AF"/>
      </w:tcPr>
    </w:tblStylePr>
  </w:style>
  <w:style w:type="table" w:customStyle="1" w:styleId="130">
    <w:name w:val="中等深浅网格 1 强调文字颜色 3"/>
    <w:basedOn w:val="a3"/>
    <w:uiPriority w:val="67"/>
    <w:qFormat/>
    <w:rPr>
      <w:rFonts w:ascii="Cambria" w:eastAsia="黑体" w:hAnsi="Cambria"/>
    </w:rPr>
    <w:tblPr>
      <w:tblInd w:w="0" w:type="dxa"/>
      <w:tblBorders>
        <w:top w:val="single" w:sz="8" w:space="0" w:color="9E8E84"/>
        <w:left w:val="single" w:sz="8" w:space="0" w:color="9E8E84"/>
        <w:bottom w:val="single" w:sz="8" w:space="0" w:color="9E8E84"/>
        <w:right w:val="single" w:sz="8" w:space="0" w:color="9E8E84"/>
        <w:insideH w:val="single" w:sz="8" w:space="0" w:color="9E8E84"/>
        <w:insideV w:val="single" w:sz="8" w:space="0" w:color="9E8E84"/>
      </w:tblBorders>
      <w:tblCellMar>
        <w:top w:w="0" w:type="dxa"/>
        <w:left w:w="108" w:type="dxa"/>
        <w:bottom w:w="0" w:type="dxa"/>
        <w:right w:w="108" w:type="dxa"/>
      </w:tblCellMar>
    </w:tblPr>
    <w:tcPr>
      <w:shd w:val="clear" w:color="auto" w:fill="DFD9D6"/>
    </w:tcPr>
    <w:tblStylePr w:type="firstRow">
      <w:rPr>
        <w:rFonts w:cs="Times New Roman"/>
        <w:b/>
        <w:bCs/>
      </w:rPr>
    </w:tblStylePr>
    <w:tblStylePr w:type="lastRow">
      <w:rPr>
        <w:rFonts w:cs="Times New Roman"/>
        <w:b/>
        <w:bCs/>
      </w:rPr>
      <w:tblPr/>
      <w:tcPr>
        <w:tcBorders>
          <w:top w:val="single" w:sz="18" w:space="0" w:color="9E8E84"/>
          <w:left w:val="nil"/>
          <w:bottom w:val="nil"/>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BEB4AD"/>
      </w:tcPr>
    </w:tblStylePr>
    <w:tblStylePr w:type="band1Horz">
      <w:rPr>
        <w:rFonts w:cs="Times New Roman"/>
      </w:rPr>
      <w:tblPr/>
      <w:tcPr>
        <w:shd w:val="clear" w:color="auto" w:fill="BEB4AD"/>
      </w:tcPr>
    </w:tblStylePr>
  </w:style>
  <w:style w:type="table" w:customStyle="1" w:styleId="140">
    <w:name w:val="中等深浅网格 1 强调文字颜色 4"/>
    <w:basedOn w:val="a3"/>
    <w:uiPriority w:val="67"/>
    <w:qFormat/>
    <w:rPr>
      <w:rFonts w:ascii="Cambria" w:eastAsia="黑体" w:hAnsi="Cambria"/>
    </w:rPr>
    <w:tblPr>
      <w:tblInd w:w="0" w:type="dxa"/>
      <w:tblBorders>
        <w:top w:val="single" w:sz="8" w:space="0" w:color="C6AD91"/>
        <w:left w:val="single" w:sz="8" w:space="0" w:color="C6AD91"/>
        <w:bottom w:val="single" w:sz="8" w:space="0" w:color="C6AD91"/>
        <w:right w:val="single" w:sz="8" w:space="0" w:color="C6AD91"/>
        <w:insideH w:val="single" w:sz="8" w:space="0" w:color="C6AD91"/>
        <w:insideV w:val="single" w:sz="8" w:space="0" w:color="C6AD91"/>
      </w:tblBorders>
      <w:tblCellMar>
        <w:top w:w="0" w:type="dxa"/>
        <w:left w:w="108" w:type="dxa"/>
        <w:bottom w:w="0" w:type="dxa"/>
        <w:right w:w="108" w:type="dxa"/>
      </w:tblCellMar>
    </w:tblPr>
    <w:tcPr>
      <w:shd w:val="clear" w:color="auto" w:fill="ECE4DA"/>
    </w:tcPr>
    <w:tblStylePr w:type="firstRow">
      <w:rPr>
        <w:rFonts w:cs="Times New Roman"/>
        <w:b/>
        <w:bCs/>
      </w:rPr>
    </w:tblStylePr>
    <w:tblStylePr w:type="lastRow">
      <w:rPr>
        <w:rFonts w:cs="Times New Roman"/>
        <w:b/>
        <w:bCs/>
      </w:rPr>
      <w:tblPr/>
      <w:tcPr>
        <w:tcBorders>
          <w:top w:val="single" w:sz="18" w:space="0" w:color="C6AD91"/>
          <w:left w:val="nil"/>
          <w:bottom w:val="nil"/>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9C9B6"/>
      </w:tcPr>
    </w:tblStylePr>
    <w:tblStylePr w:type="band1Horz">
      <w:rPr>
        <w:rFonts w:cs="Times New Roman"/>
      </w:rPr>
      <w:tblPr/>
      <w:tcPr>
        <w:shd w:val="clear" w:color="auto" w:fill="D9C9B6"/>
      </w:tcPr>
    </w:tblStylePr>
  </w:style>
  <w:style w:type="table" w:customStyle="1" w:styleId="150">
    <w:name w:val="中等深浅网格 1 强调文字颜色 5"/>
    <w:basedOn w:val="a3"/>
    <w:uiPriority w:val="67"/>
    <w:qFormat/>
    <w:rPr>
      <w:rFonts w:ascii="Cambria" w:eastAsia="黑体" w:hAnsi="Cambria"/>
    </w:rPr>
    <w:tblPr>
      <w:tblInd w:w="0" w:type="dxa"/>
      <w:tblBorders>
        <w:top w:val="single" w:sz="8" w:space="0" w:color="8B9B9E"/>
        <w:left w:val="single" w:sz="8" w:space="0" w:color="8B9B9E"/>
        <w:bottom w:val="single" w:sz="8" w:space="0" w:color="8B9B9E"/>
        <w:right w:val="single" w:sz="8" w:space="0" w:color="8B9B9E"/>
        <w:insideH w:val="single" w:sz="8" w:space="0" w:color="8B9B9E"/>
        <w:insideV w:val="single" w:sz="8" w:space="0" w:color="8B9B9E"/>
      </w:tblBorders>
      <w:tblCellMar>
        <w:top w:w="0" w:type="dxa"/>
        <w:left w:w="108" w:type="dxa"/>
        <w:bottom w:w="0" w:type="dxa"/>
        <w:right w:w="108" w:type="dxa"/>
      </w:tblCellMar>
    </w:tblPr>
    <w:tcPr>
      <w:shd w:val="clear" w:color="auto" w:fill="D8DEDF"/>
    </w:tcPr>
    <w:tblStylePr w:type="firstRow">
      <w:rPr>
        <w:rFonts w:cs="Times New Roman"/>
        <w:b/>
        <w:bCs/>
      </w:rPr>
    </w:tblStylePr>
    <w:tblStylePr w:type="lastRow">
      <w:rPr>
        <w:rFonts w:cs="Times New Roman"/>
        <w:b/>
        <w:bCs/>
      </w:rPr>
      <w:tblPr/>
      <w:tcPr>
        <w:tcBorders>
          <w:top w:val="single" w:sz="18" w:space="0" w:color="8B9B9E"/>
          <w:left w:val="nil"/>
          <w:bottom w:val="nil"/>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B1BCBE"/>
      </w:tcPr>
    </w:tblStylePr>
    <w:tblStylePr w:type="band1Horz">
      <w:rPr>
        <w:rFonts w:cs="Times New Roman"/>
      </w:rPr>
      <w:tblPr/>
      <w:tcPr>
        <w:shd w:val="clear" w:color="auto" w:fill="B1BCBE"/>
      </w:tcPr>
    </w:tblStylePr>
  </w:style>
  <w:style w:type="table" w:customStyle="1" w:styleId="160">
    <w:name w:val="中等深浅网格 1 强调文字颜色 6"/>
    <w:basedOn w:val="a3"/>
    <w:uiPriority w:val="67"/>
    <w:qFormat/>
    <w:rPr>
      <w:rFonts w:ascii="Cambria" w:eastAsia="黑体" w:hAnsi="Cambria"/>
    </w:rPr>
    <w:tblPr>
      <w:tblInd w:w="0" w:type="dxa"/>
      <w:tblBorders>
        <w:top w:val="single" w:sz="8" w:space="0" w:color="B5AE93"/>
        <w:left w:val="single" w:sz="8" w:space="0" w:color="B5AE93"/>
        <w:bottom w:val="single" w:sz="8" w:space="0" w:color="B5AE93"/>
        <w:right w:val="single" w:sz="8" w:space="0" w:color="B5AE93"/>
        <w:insideH w:val="single" w:sz="8" w:space="0" w:color="B5AE93"/>
        <w:insideV w:val="single" w:sz="8" w:space="0" w:color="B5AE93"/>
      </w:tblBorders>
      <w:tblCellMar>
        <w:top w:w="0" w:type="dxa"/>
        <w:left w:w="108" w:type="dxa"/>
        <w:bottom w:w="0" w:type="dxa"/>
        <w:right w:w="108" w:type="dxa"/>
      </w:tblCellMar>
    </w:tblPr>
    <w:tcPr>
      <w:shd w:val="clear" w:color="auto" w:fill="E6E4DB"/>
    </w:tcPr>
    <w:tblStylePr w:type="firstRow">
      <w:rPr>
        <w:rFonts w:cs="Times New Roman"/>
        <w:b/>
        <w:bCs/>
      </w:rPr>
    </w:tblStylePr>
    <w:tblStylePr w:type="lastRow">
      <w:rPr>
        <w:rFonts w:cs="Times New Roman"/>
        <w:b/>
        <w:bCs/>
      </w:rPr>
      <w:tblPr/>
      <w:tcPr>
        <w:tcBorders>
          <w:top w:val="single" w:sz="18" w:space="0" w:color="B5AE93"/>
          <w:left w:val="nil"/>
          <w:bottom w:val="nil"/>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EC9B7"/>
      </w:tcPr>
    </w:tblStylePr>
    <w:tblStylePr w:type="band1Horz">
      <w:rPr>
        <w:rFonts w:cs="Times New Roman"/>
      </w:rPr>
      <w:tblPr/>
      <w:tcPr>
        <w:shd w:val="clear" w:color="auto" w:fill="CEC9B7"/>
      </w:tcPr>
    </w:tblStylePr>
  </w:style>
  <w:style w:type="table" w:customStyle="1" w:styleId="210">
    <w:name w:val="中等深浅网格 2 强调文字颜色 1"/>
    <w:basedOn w:val="a3"/>
    <w:uiPriority w:val="68"/>
    <w:qFormat/>
    <w:rPr>
      <w:rFonts w:ascii="Calibri" w:hAnsi="Calibri" w:cs="Arial"/>
      <w:color w:val="000000"/>
    </w:rPr>
    <w:tblPr>
      <w:tblInd w:w="0" w:type="dxa"/>
      <w:tblBorders>
        <w:top w:val="single" w:sz="8" w:space="0" w:color="7E97AD"/>
        <w:left w:val="single" w:sz="8" w:space="0" w:color="7E97AD"/>
        <w:bottom w:val="single" w:sz="8" w:space="0" w:color="7E97AD"/>
        <w:right w:val="single" w:sz="8" w:space="0" w:color="7E97AD"/>
        <w:insideH w:val="single" w:sz="8" w:space="0" w:color="7E97AD"/>
        <w:insideV w:val="single" w:sz="8" w:space="0" w:color="7E97AD"/>
      </w:tblBorders>
      <w:tblCellMar>
        <w:top w:w="0" w:type="dxa"/>
        <w:left w:w="108" w:type="dxa"/>
        <w:bottom w:w="0" w:type="dxa"/>
        <w:right w:w="108" w:type="dxa"/>
      </w:tblCellMar>
    </w:tblPr>
    <w:tcPr>
      <w:shd w:val="clear" w:color="auto" w:fill="DFE5EA"/>
    </w:tcPr>
    <w:tblStylePr w:type="firstRow">
      <w:rPr>
        <w:rFonts w:cs="Arial"/>
        <w:b/>
        <w:bCs/>
        <w:color w:val="000000"/>
      </w:rPr>
      <w:tblPr/>
      <w:tcPr>
        <w:shd w:val="clear" w:color="auto" w:fill="F2F4F6"/>
      </w:tcPr>
    </w:tblStylePr>
    <w:tblStylePr w:type="lastRow">
      <w:rPr>
        <w:rFonts w:cs="Arial"/>
        <w:b/>
        <w:bCs/>
        <w:color w:val="000000"/>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rFonts w:cs="Arial"/>
        <w:b/>
        <w:bCs/>
        <w:color w:val="000000"/>
      </w:rPr>
      <w:tblPr/>
      <w:tcPr>
        <w:tcBorders>
          <w:top w:val="nil"/>
          <w:left w:val="nil"/>
          <w:bottom w:val="nil"/>
          <w:right w:val="nil"/>
          <w:insideH w:val="nil"/>
          <w:insideV w:val="nil"/>
          <w:tl2br w:val="nil"/>
          <w:tr2bl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l2br w:val="nil"/>
          <w:tr2bl w:val="nil"/>
        </w:tcBorders>
        <w:shd w:val="clear" w:color="auto" w:fill="E5EAEE"/>
      </w:tcPr>
    </w:tblStylePr>
    <w:tblStylePr w:type="band1Vert">
      <w:rPr>
        <w:rFonts w:cs="Arial"/>
      </w:rPr>
      <w:tblPr/>
      <w:tcPr>
        <w:shd w:val="clear" w:color="auto" w:fill="BECBD6"/>
      </w:tcPr>
    </w:tblStylePr>
    <w:tblStylePr w:type="band1Horz">
      <w:rPr>
        <w:rFonts w:cs="Arial"/>
      </w:rPr>
      <w:tblPr/>
      <w:tcPr>
        <w:shd w:val="clear" w:color="auto" w:fill="BECBD6"/>
      </w:tcPr>
    </w:tblStylePr>
    <w:tblStylePr w:type="nwCell">
      <w:rPr>
        <w:rFonts w:cs="Arial"/>
      </w:rPr>
      <w:tblPr/>
      <w:tcPr>
        <w:shd w:val="clear" w:color="auto" w:fill="FFFFFF"/>
      </w:tcPr>
    </w:tblStylePr>
  </w:style>
  <w:style w:type="table" w:customStyle="1" w:styleId="220">
    <w:name w:val="中等深浅网格 2 强调文字颜色 2"/>
    <w:basedOn w:val="a3"/>
    <w:uiPriority w:val="68"/>
    <w:qFormat/>
    <w:rPr>
      <w:rFonts w:ascii="Calibri" w:hAnsi="Calibri" w:cs="Arial"/>
      <w:color w:val="000000"/>
    </w:rPr>
    <w:tblPr>
      <w:tblInd w:w="0" w:type="dxa"/>
      <w:tblBorders>
        <w:top w:val="single" w:sz="8" w:space="0" w:color="CC8E60"/>
        <w:left w:val="single" w:sz="8" w:space="0" w:color="CC8E60"/>
        <w:bottom w:val="single" w:sz="8" w:space="0" w:color="CC8E60"/>
        <w:right w:val="single" w:sz="8" w:space="0" w:color="CC8E60"/>
        <w:insideH w:val="single" w:sz="8" w:space="0" w:color="CC8E60"/>
        <w:insideV w:val="single" w:sz="8" w:space="0" w:color="CC8E60"/>
      </w:tblBorders>
      <w:tblCellMar>
        <w:top w:w="0" w:type="dxa"/>
        <w:left w:w="108" w:type="dxa"/>
        <w:bottom w:w="0" w:type="dxa"/>
        <w:right w:w="108" w:type="dxa"/>
      </w:tblCellMar>
    </w:tblPr>
    <w:tcPr>
      <w:shd w:val="clear" w:color="auto" w:fill="F2E2D7"/>
    </w:tcPr>
    <w:tblStylePr w:type="firstRow">
      <w:rPr>
        <w:rFonts w:cs="Arial"/>
        <w:b/>
        <w:bCs/>
        <w:color w:val="000000"/>
      </w:rPr>
      <w:tblPr/>
      <w:tcPr>
        <w:shd w:val="clear" w:color="auto" w:fill="FAF3EF"/>
      </w:tcPr>
    </w:tblStylePr>
    <w:tblStylePr w:type="lastRow">
      <w:rPr>
        <w:rFonts w:cs="Arial"/>
        <w:b/>
        <w:bCs/>
        <w:color w:val="000000"/>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rFonts w:cs="Arial"/>
        <w:b/>
        <w:bCs/>
        <w:color w:val="000000"/>
      </w:rPr>
      <w:tblPr/>
      <w:tcPr>
        <w:tcBorders>
          <w:top w:val="nil"/>
          <w:left w:val="nil"/>
          <w:bottom w:val="nil"/>
          <w:right w:val="nil"/>
          <w:insideH w:val="nil"/>
          <w:insideV w:val="nil"/>
          <w:tl2br w:val="nil"/>
          <w:tr2bl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l2br w:val="nil"/>
          <w:tr2bl w:val="nil"/>
        </w:tcBorders>
        <w:shd w:val="clear" w:color="auto" w:fill="F4E8DF"/>
      </w:tcPr>
    </w:tblStylePr>
    <w:tblStylePr w:type="band1Vert">
      <w:rPr>
        <w:rFonts w:cs="Arial"/>
      </w:rPr>
      <w:tblPr/>
      <w:tcPr>
        <w:shd w:val="clear" w:color="auto" w:fill="E5C6AF"/>
      </w:tcPr>
    </w:tblStylePr>
    <w:tblStylePr w:type="band1Horz">
      <w:rPr>
        <w:rFonts w:cs="Arial"/>
      </w:rPr>
      <w:tblPr/>
      <w:tcPr>
        <w:shd w:val="clear" w:color="auto" w:fill="E5C6AF"/>
      </w:tcPr>
    </w:tblStylePr>
    <w:tblStylePr w:type="nwCell">
      <w:rPr>
        <w:rFonts w:cs="Arial"/>
      </w:rPr>
      <w:tblPr/>
      <w:tcPr>
        <w:shd w:val="clear" w:color="auto" w:fill="FFFFFF"/>
      </w:tcPr>
    </w:tblStylePr>
  </w:style>
  <w:style w:type="table" w:customStyle="1" w:styleId="230">
    <w:name w:val="中等深浅网格 2 强调文字颜色 3"/>
    <w:basedOn w:val="a3"/>
    <w:uiPriority w:val="68"/>
    <w:qFormat/>
    <w:rPr>
      <w:rFonts w:ascii="Calibri" w:hAnsi="Calibri" w:cs="Arial"/>
      <w:color w:val="000000"/>
    </w:rPr>
    <w:tblPr>
      <w:tblInd w:w="0" w:type="dxa"/>
      <w:tblBorders>
        <w:top w:val="single" w:sz="8" w:space="0" w:color="7A6A60"/>
        <w:left w:val="single" w:sz="8" w:space="0" w:color="7A6A60"/>
        <w:bottom w:val="single" w:sz="8" w:space="0" w:color="7A6A60"/>
        <w:right w:val="single" w:sz="8" w:space="0" w:color="7A6A60"/>
        <w:insideH w:val="single" w:sz="8" w:space="0" w:color="7A6A60"/>
        <w:insideV w:val="single" w:sz="8" w:space="0" w:color="7A6A60"/>
      </w:tblBorders>
      <w:tblCellMar>
        <w:top w:w="0" w:type="dxa"/>
        <w:left w:w="108" w:type="dxa"/>
        <w:bottom w:w="0" w:type="dxa"/>
        <w:right w:w="108" w:type="dxa"/>
      </w:tblCellMar>
    </w:tblPr>
    <w:tcPr>
      <w:shd w:val="clear" w:color="auto" w:fill="DFD9D6"/>
    </w:tcPr>
    <w:tblStylePr w:type="firstRow">
      <w:rPr>
        <w:rFonts w:cs="Arial"/>
        <w:b/>
        <w:bCs/>
        <w:color w:val="000000"/>
      </w:rPr>
      <w:tblPr/>
      <w:tcPr>
        <w:shd w:val="clear" w:color="auto" w:fill="F2F0EE"/>
      </w:tcPr>
    </w:tblStylePr>
    <w:tblStylePr w:type="lastRow">
      <w:rPr>
        <w:rFonts w:cs="Arial"/>
        <w:b/>
        <w:bCs/>
        <w:color w:val="000000"/>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rFonts w:cs="Arial"/>
        <w:b/>
        <w:bCs/>
        <w:color w:val="000000"/>
      </w:rPr>
      <w:tblPr/>
      <w:tcPr>
        <w:tcBorders>
          <w:top w:val="nil"/>
          <w:left w:val="nil"/>
          <w:bottom w:val="nil"/>
          <w:right w:val="nil"/>
          <w:insideH w:val="nil"/>
          <w:insideV w:val="nil"/>
          <w:tl2br w:val="nil"/>
          <w:tr2bl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l2br w:val="nil"/>
          <w:tr2bl w:val="nil"/>
        </w:tcBorders>
        <w:shd w:val="clear" w:color="auto" w:fill="E5E0DE"/>
      </w:tcPr>
    </w:tblStylePr>
    <w:tblStylePr w:type="band1Vert">
      <w:rPr>
        <w:rFonts w:cs="Arial"/>
      </w:rPr>
      <w:tblPr/>
      <w:tcPr>
        <w:shd w:val="clear" w:color="auto" w:fill="BEB4AD"/>
      </w:tcPr>
    </w:tblStylePr>
    <w:tblStylePr w:type="band1Horz">
      <w:rPr>
        <w:rFonts w:cs="Arial"/>
      </w:rPr>
      <w:tblPr/>
      <w:tcPr>
        <w:shd w:val="clear" w:color="auto" w:fill="BEB4AD"/>
      </w:tcPr>
    </w:tblStylePr>
    <w:tblStylePr w:type="nwCell">
      <w:rPr>
        <w:rFonts w:cs="Arial"/>
      </w:rPr>
      <w:tblPr/>
      <w:tcPr>
        <w:shd w:val="clear" w:color="auto" w:fill="FFFFFF"/>
      </w:tcPr>
    </w:tblStylePr>
  </w:style>
  <w:style w:type="table" w:customStyle="1" w:styleId="240">
    <w:name w:val="中等深浅网格 2 强调文字颜色 4"/>
    <w:basedOn w:val="a3"/>
    <w:uiPriority w:val="68"/>
    <w:qFormat/>
    <w:rPr>
      <w:rFonts w:ascii="Calibri" w:hAnsi="Calibri" w:cs="Arial"/>
      <w:color w:val="000000"/>
    </w:rPr>
    <w:tblPr>
      <w:tblInd w:w="0" w:type="dxa"/>
      <w:tblBorders>
        <w:top w:val="single" w:sz="8" w:space="0" w:color="B4936D"/>
        <w:left w:val="single" w:sz="8" w:space="0" w:color="B4936D"/>
        <w:bottom w:val="single" w:sz="8" w:space="0" w:color="B4936D"/>
        <w:right w:val="single" w:sz="8" w:space="0" w:color="B4936D"/>
        <w:insideH w:val="single" w:sz="8" w:space="0" w:color="B4936D"/>
        <w:insideV w:val="single" w:sz="8" w:space="0" w:color="B4936D"/>
      </w:tblBorders>
      <w:tblCellMar>
        <w:top w:w="0" w:type="dxa"/>
        <w:left w:w="108" w:type="dxa"/>
        <w:bottom w:w="0" w:type="dxa"/>
        <w:right w:w="108" w:type="dxa"/>
      </w:tblCellMar>
    </w:tblPr>
    <w:tcPr>
      <w:shd w:val="clear" w:color="auto" w:fill="ECE4DA"/>
    </w:tcPr>
    <w:tblStylePr w:type="firstRow">
      <w:rPr>
        <w:rFonts w:cs="Arial"/>
        <w:b/>
        <w:bCs/>
        <w:color w:val="000000"/>
      </w:rPr>
      <w:tblPr/>
      <w:tcPr>
        <w:shd w:val="clear" w:color="auto" w:fill="F7F4F0"/>
      </w:tcPr>
    </w:tblStylePr>
    <w:tblStylePr w:type="lastRow">
      <w:rPr>
        <w:rFonts w:cs="Arial"/>
        <w:b/>
        <w:bCs/>
        <w:color w:val="000000"/>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rFonts w:cs="Arial"/>
        <w:b/>
        <w:bCs/>
        <w:color w:val="000000"/>
      </w:rPr>
      <w:tblPr/>
      <w:tcPr>
        <w:tcBorders>
          <w:top w:val="nil"/>
          <w:left w:val="nil"/>
          <w:bottom w:val="nil"/>
          <w:right w:val="nil"/>
          <w:insideH w:val="nil"/>
          <w:insideV w:val="nil"/>
          <w:tl2br w:val="nil"/>
          <w:tr2bl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l2br w:val="nil"/>
          <w:tr2bl w:val="nil"/>
        </w:tcBorders>
        <w:shd w:val="clear" w:color="auto" w:fill="F0E9E1"/>
      </w:tcPr>
    </w:tblStylePr>
    <w:tblStylePr w:type="band1Vert">
      <w:rPr>
        <w:rFonts w:cs="Arial"/>
      </w:rPr>
      <w:tblPr/>
      <w:tcPr>
        <w:shd w:val="clear" w:color="auto" w:fill="D9C9B6"/>
      </w:tcPr>
    </w:tblStylePr>
    <w:tblStylePr w:type="band1Horz">
      <w:rPr>
        <w:rFonts w:cs="Arial"/>
      </w:rPr>
      <w:tblPr/>
      <w:tcPr>
        <w:shd w:val="clear" w:color="auto" w:fill="D9C9B6"/>
      </w:tcPr>
    </w:tblStylePr>
    <w:tblStylePr w:type="nwCell">
      <w:rPr>
        <w:rFonts w:cs="Arial"/>
      </w:rPr>
      <w:tblPr/>
      <w:tcPr>
        <w:shd w:val="clear" w:color="auto" w:fill="FFFFFF"/>
      </w:tcPr>
    </w:tblStylePr>
  </w:style>
  <w:style w:type="table" w:customStyle="1" w:styleId="250">
    <w:name w:val="中等深浅网格 2 强调文字颜色 5"/>
    <w:basedOn w:val="a3"/>
    <w:uiPriority w:val="68"/>
    <w:qFormat/>
    <w:rPr>
      <w:rFonts w:ascii="Calibri" w:hAnsi="Calibri" w:cs="Arial"/>
      <w:color w:val="000000"/>
    </w:rPr>
    <w:tblPr>
      <w:tblInd w:w="0" w:type="dxa"/>
      <w:tblBorders>
        <w:top w:val="single" w:sz="8" w:space="0" w:color="67787B"/>
        <w:left w:val="single" w:sz="8" w:space="0" w:color="67787B"/>
        <w:bottom w:val="single" w:sz="8" w:space="0" w:color="67787B"/>
        <w:right w:val="single" w:sz="8" w:space="0" w:color="67787B"/>
        <w:insideH w:val="single" w:sz="8" w:space="0" w:color="67787B"/>
        <w:insideV w:val="single" w:sz="8" w:space="0" w:color="67787B"/>
      </w:tblBorders>
      <w:tblCellMar>
        <w:top w:w="0" w:type="dxa"/>
        <w:left w:w="108" w:type="dxa"/>
        <w:bottom w:w="0" w:type="dxa"/>
        <w:right w:w="108" w:type="dxa"/>
      </w:tblCellMar>
    </w:tblPr>
    <w:tcPr>
      <w:shd w:val="clear" w:color="auto" w:fill="D8DEDF"/>
    </w:tcPr>
    <w:tblStylePr w:type="firstRow">
      <w:rPr>
        <w:rFonts w:cs="Arial"/>
        <w:b/>
        <w:bCs/>
        <w:color w:val="000000"/>
      </w:rPr>
      <w:tblPr/>
      <w:tcPr>
        <w:shd w:val="clear" w:color="auto" w:fill="EFF1F2"/>
      </w:tcPr>
    </w:tblStylePr>
    <w:tblStylePr w:type="lastRow">
      <w:rPr>
        <w:rFonts w:cs="Arial"/>
        <w:b/>
        <w:bCs/>
        <w:color w:val="000000"/>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rFonts w:cs="Arial"/>
        <w:b/>
        <w:bCs/>
        <w:color w:val="000000"/>
      </w:rPr>
      <w:tblPr/>
      <w:tcPr>
        <w:tcBorders>
          <w:top w:val="nil"/>
          <w:left w:val="nil"/>
          <w:bottom w:val="nil"/>
          <w:right w:val="nil"/>
          <w:insideH w:val="nil"/>
          <w:insideV w:val="nil"/>
          <w:tl2br w:val="nil"/>
          <w:tr2bl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l2br w:val="nil"/>
          <w:tr2bl w:val="nil"/>
        </w:tcBorders>
        <w:shd w:val="clear" w:color="auto" w:fill="DFE4E5"/>
      </w:tcPr>
    </w:tblStylePr>
    <w:tblStylePr w:type="band1Vert">
      <w:rPr>
        <w:rFonts w:cs="Arial"/>
      </w:rPr>
      <w:tblPr/>
      <w:tcPr>
        <w:shd w:val="clear" w:color="auto" w:fill="B1BCBE"/>
      </w:tcPr>
    </w:tblStylePr>
    <w:tblStylePr w:type="band1Horz">
      <w:rPr>
        <w:rFonts w:cs="Arial"/>
      </w:rPr>
      <w:tblPr/>
      <w:tcPr>
        <w:shd w:val="clear" w:color="auto" w:fill="B1BCBE"/>
      </w:tcPr>
    </w:tblStylePr>
    <w:tblStylePr w:type="nwCell">
      <w:rPr>
        <w:rFonts w:cs="Arial"/>
      </w:rPr>
      <w:tblPr/>
      <w:tcPr>
        <w:shd w:val="clear" w:color="auto" w:fill="FFFFFF"/>
      </w:tcPr>
    </w:tblStylePr>
  </w:style>
  <w:style w:type="table" w:customStyle="1" w:styleId="260">
    <w:name w:val="中等深浅网格 2 强调文字颜色 6"/>
    <w:basedOn w:val="a3"/>
    <w:uiPriority w:val="68"/>
    <w:qFormat/>
    <w:rPr>
      <w:rFonts w:ascii="Calibri" w:hAnsi="Calibri" w:cs="Arial"/>
      <w:color w:val="000000"/>
    </w:rPr>
    <w:tblPr>
      <w:tblInd w:w="0" w:type="dxa"/>
      <w:tblBorders>
        <w:top w:val="single" w:sz="8" w:space="0" w:color="9D936F"/>
        <w:left w:val="single" w:sz="8" w:space="0" w:color="9D936F"/>
        <w:bottom w:val="single" w:sz="8" w:space="0" w:color="9D936F"/>
        <w:right w:val="single" w:sz="8" w:space="0" w:color="9D936F"/>
        <w:insideH w:val="single" w:sz="8" w:space="0" w:color="9D936F"/>
        <w:insideV w:val="single" w:sz="8" w:space="0" w:color="9D936F"/>
      </w:tblBorders>
      <w:tblCellMar>
        <w:top w:w="0" w:type="dxa"/>
        <w:left w:w="108" w:type="dxa"/>
        <w:bottom w:w="0" w:type="dxa"/>
        <w:right w:w="108" w:type="dxa"/>
      </w:tblCellMar>
    </w:tblPr>
    <w:tcPr>
      <w:shd w:val="clear" w:color="auto" w:fill="E6E4DB"/>
    </w:tcPr>
    <w:tblStylePr w:type="firstRow">
      <w:rPr>
        <w:rFonts w:cs="Arial"/>
        <w:b/>
        <w:bCs/>
        <w:color w:val="000000"/>
      </w:rPr>
      <w:tblPr/>
      <w:tcPr>
        <w:shd w:val="clear" w:color="auto" w:fill="F5F4F0"/>
      </w:tcPr>
    </w:tblStylePr>
    <w:tblStylePr w:type="lastRow">
      <w:rPr>
        <w:rFonts w:cs="Arial"/>
        <w:b/>
        <w:bCs/>
        <w:color w:val="000000"/>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rFonts w:cs="Arial"/>
        <w:b/>
        <w:bCs/>
        <w:color w:val="000000"/>
      </w:rPr>
      <w:tblPr/>
      <w:tcPr>
        <w:tcBorders>
          <w:top w:val="nil"/>
          <w:left w:val="nil"/>
          <w:bottom w:val="nil"/>
          <w:right w:val="nil"/>
          <w:insideH w:val="nil"/>
          <w:insideV w:val="nil"/>
          <w:tl2br w:val="nil"/>
          <w:tr2bl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l2br w:val="nil"/>
          <w:tr2bl w:val="nil"/>
        </w:tcBorders>
        <w:shd w:val="clear" w:color="auto" w:fill="EBE9E2"/>
      </w:tcPr>
    </w:tblStylePr>
    <w:tblStylePr w:type="band1Vert">
      <w:rPr>
        <w:rFonts w:cs="Arial"/>
      </w:rPr>
      <w:tblPr/>
      <w:tcPr>
        <w:shd w:val="clear" w:color="auto" w:fill="CEC9B7"/>
      </w:tcPr>
    </w:tblStylePr>
    <w:tblStylePr w:type="band1Horz">
      <w:rPr>
        <w:rFonts w:cs="Arial"/>
      </w:rPr>
      <w:tblPr/>
      <w:tcPr>
        <w:shd w:val="clear" w:color="auto" w:fill="CEC9B7"/>
      </w:tcPr>
    </w:tblStylePr>
    <w:tblStylePr w:type="nwCell">
      <w:rPr>
        <w:rFonts w:cs="Arial"/>
      </w:rPr>
      <w:tblPr/>
      <w:tcPr>
        <w:shd w:val="clear" w:color="auto" w:fill="FFFFFF"/>
      </w:tcPr>
    </w:tblStylePr>
  </w:style>
  <w:style w:type="table" w:customStyle="1" w:styleId="310">
    <w:name w:val="中等深浅网格 3 强调文字颜色 1"/>
    <w:basedOn w:val="a3"/>
    <w:uiPriority w:val="69"/>
    <w:qFormat/>
    <w:rPr>
      <w:rFonts w:ascii="Cambria" w:eastAsia="黑体" w:hAnsi="Cambria"/>
    </w:rPr>
    <w:tblPr>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FE5EA"/>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nil"/>
          <w:tl2br w:val="nil"/>
          <w:tr2bl w:val="nil"/>
        </w:tcBorders>
        <w:shd w:val="clear" w:color="auto" w:fill="7E97A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nil"/>
          <w:tl2br w:val="nil"/>
          <w:tr2bl w:val="nil"/>
        </w:tcBorders>
        <w:shd w:val="clear" w:color="auto" w:fill="7E97AD"/>
      </w:tcPr>
    </w:tblStylePr>
    <w:tblStylePr w:type="firstCol">
      <w:rPr>
        <w:rFonts w:cs="Times New Roman"/>
        <w:b/>
        <w:bCs/>
        <w:i w:val="0"/>
        <w:iCs w:val="0"/>
        <w:color w:val="FFFFFF"/>
      </w:rPr>
      <w:tblPr/>
      <w:tcPr>
        <w:tcBorders>
          <w:top w:val="nil"/>
          <w:left w:val="single" w:sz="8" w:space="0" w:color="FFFFFF"/>
          <w:bottom w:val="nil"/>
          <w:right w:val="single" w:sz="24" w:space="0" w:color="FFFFFF"/>
          <w:insideH w:val="nil"/>
          <w:insideV w:val="nil"/>
          <w:tl2br w:val="nil"/>
          <w:tr2bl w:val="nil"/>
        </w:tcBorders>
        <w:shd w:val="clear" w:color="auto" w:fill="7E97AD"/>
      </w:tcPr>
    </w:tblStylePr>
    <w:tblStylePr w:type="lastCol">
      <w:rPr>
        <w:rFonts w:cs="Times New Roman"/>
        <w:b/>
        <w:bCs/>
        <w:i w:val="0"/>
        <w:iCs w:val="0"/>
        <w:color w:val="FFFFFF"/>
      </w:rPr>
      <w:tblPr/>
      <w:tcPr>
        <w:tcBorders>
          <w:top w:val="nil"/>
          <w:left w:val="single" w:sz="24" w:space="0" w:color="FFFFFF"/>
          <w:bottom w:val="nil"/>
          <w:right w:val="nil"/>
          <w:insideH w:val="nil"/>
          <w:insideV w:val="nil"/>
          <w:tl2br w:val="nil"/>
          <w:tr2bl w:val="nil"/>
        </w:tcBorders>
        <w:shd w:val="clear" w:color="auto" w:fill="7E97A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BECBD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BECBD6"/>
      </w:tcPr>
    </w:tblStylePr>
  </w:style>
  <w:style w:type="table" w:customStyle="1" w:styleId="320">
    <w:name w:val="中等深浅网格 3 强调文字颜色 2"/>
    <w:basedOn w:val="a3"/>
    <w:uiPriority w:val="69"/>
    <w:qFormat/>
    <w:rPr>
      <w:rFonts w:ascii="Cambria" w:eastAsia="黑体" w:hAnsi="Cambria"/>
    </w:rPr>
    <w:tblPr>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2E2D7"/>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nil"/>
          <w:tl2br w:val="nil"/>
          <w:tr2bl w:val="nil"/>
        </w:tcBorders>
        <w:shd w:val="clear" w:color="auto" w:fill="CC8E60"/>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nil"/>
          <w:tl2br w:val="nil"/>
          <w:tr2bl w:val="nil"/>
        </w:tcBorders>
        <w:shd w:val="clear" w:color="auto" w:fill="CC8E60"/>
      </w:tcPr>
    </w:tblStylePr>
    <w:tblStylePr w:type="firstCol">
      <w:rPr>
        <w:rFonts w:cs="Times New Roman"/>
        <w:b/>
        <w:bCs/>
        <w:i w:val="0"/>
        <w:iCs w:val="0"/>
        <w:color w:val="FFFFFF"/>
      </w:rPr>
      <w:tblPr/>
      <w:tcPr>
        <w:tcBorders>
          <w:top w:val="nil"/>
          <w:left w:val="single" w:sz="8" w:space="0" w:color="FFFFFF"/>
          <w:bottom w:val="nil"/>
          <w:right w:val="single" w:sz="24" w:space="0" w:color="FFFFFF"/>
          <w:insideH w:val="nil"/>
          <w:insideV w:val="nil"/>
          <w:tl2br w:val="nil"/>
          <w:tr2bl w:val="nil"/>
        </w:tcBorders>
        <w:shd w:val="clear" w:color="auto" w:fill="CC8E60"/>
      </w:tcPr>
    </w:tblStylePr>
    <w:tblStylePr w:type="lastCol">
      <w:rPr>
        <w:rFonts w:cs="Times New Roman"/>
        <w:b/>
        <w:bCs/>
        <w:i w:val="0"/>
        <w:iCs w:val="0"/>
        <w:color w:val="FFFFFF"/>
      </w:rPr>
      <w:tblPr/>
      <w:tcPr>
        <w:tcBorders>
          <w:top w:val="nil"/>
          <w:left w:val="single" w:sz="24" w:space="0" w:color="FFFFFF"/>
          <w:bottom w:val="nil"/>
          <w:right w:val="nil"/>
          <w:insideH w:val="nil"/>
          <w:insideV w:val="nil"/>
          <w:tl2br w:val="nil"/>
          <w:tr2bl w:val="nil"/>
        </w:tcBorders>
        <w:shd w:val="clear" w:color="auto" w:fill="CC8E60"/>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E5C6AF"/>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E5C6AF"/>
      </w:tcPr>
    </w:tblStylePr>
  </w:style>
  <w:style w:type="table" w:customStyle="1" w:styleId="330">
    <w:name w:val="中等深浅网格 3 强调文字颜色 3"/>
    <w:basedOn w:val="a3"/>
    <w:uiPriority w:val="69"/>
    <w:qFormat/>
    <w:rPr>
      <w:rFonts w:ascii="Cambria" w:eastAsia="黑体" w:hAnsi="Cambria"/>
    </w:rPr>
    <w:tblPr>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FD9D6"/>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nil"/>
          <w:tl2br w:val="nil"/>
          <w:tr2bl w:val="nil"/>
        </w:tcBorders>
        <w:shd w:val="clear" w:color="auto" w:fill="7A6A60"/>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nil"/>
          <w:tl2br w:val="nil"/>
          <w:tr2bl w:val="nil"/>
        </w:tcBorders>
        <w:shd w:val="clear" w:color="auto" w:fill="7A6A60"/>
      </w:tcPr>
    </w:tblStylePr>
    <w:tblStylePr w:type="firstCol">
      <w:rPr>
        <w:rFonts w:cs="Times New Roman"/>
        <w:b/>
        <w:bCs/>
        <w:i w:val="0"/>
        <w:iCs w:val="0"/>
        <w:color w:val="FFFFFF"/>
      </w:rPr>
      <w:tblPr/>
      <w:tcPr>
        <w:tcBorders>
          <w:top w:val="nil"/>
          <w:left w:val="single" w:sz="8" w:space="0" w:color="FFFFFF"/>
          <w:bottom w:val="nil"/>
          <w:right w:val="single" w:sz="24" w:space="0" w:color="FFFFFF"/>
          <w:insideH w:val="nil"/>
          <w:insideV w:val="nil"/>
          <w:tl2br w:val="nil"/>
          <w:tr2bl w:val="nil"/>
        </w:tcBorders>
        <w:shd w:val="clear" w:color="auto" w:fill="7A6A60"/>
      </w:tcPr>
    </w:tblStylePr>
    <w:tblStylePr w:type="lastCol">
      <w:rPr>
        <w:rFonts w:cs="Times New Roman"/>
        <w:b/>
        <w:bCs/>
        <w:i w:val="0"/>
        <w:iCs w:val="0"/>
        <w:color w:val="FFFFFF"/>
      </w:rPr>
      <w:tblPr/>
      <w:tcPr>
        <w:tcBorders>
          <w:top w:val="nil"/>
          <w:left w:val="single" w:sz="24" w:space="0" w:color="FFFFFF"/>
          <w:bottom w:val="nil"/>
          <w:right w:val="nil"/>
          <w:insideH w:val="nil"/>
          <w:insideV w:val="nil"/>
          <w:tl2br w:val="nil"/>
          <w:tr2bl w:val="nil"/>
        </w:tcBorders>
        <w:shd w:val="clear" w:color="auto" w:fill="7A6A60"/>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BEB4AD"/>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BEB4AD"/>
      </w:tcPr>
    </w:tblStylePr>
  </w:style>
  <w:style w:type="table" w:customStyle="1" w:styleId="340">
    <w:name w:val="中等深浅网格 3 强调文字颜色 4"/>
    <w:basedOn w:val="a3"/>
    <w:uiPriority w:val="69"/>
    <w:qFormat/>
    <w:rPr>
      <w:rFonts w:ascii="Cambria" w:eastAsia="黑体" w:hAnsi="Cambria"/>
    </w:rPr>
    <w:tblPr>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CE4DA"/>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nil"/>
          <w:tl2br w:val="nil"/>
          <w:tr2bl w:val="nil"/>
        </w:tcBorders>
        <w:shd w:val="clear" w:color="auto" w:fill="B4936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nil"/>
          <w:tl2br w:val="nil"/>
          <w:tr2bl w:val="nil"/>
        </w:tcBorders>
        <w:shd w:val="clear" w:color="auto" w:fill="B4936D"/>
      </w:tcPr>
    </w:tblStylePr>
    <w:tblStylePr w:type="firstCol">
      <w:rPr>
        <w:rFonts w:cs="Times New Roman"/>
        <w:b/>
        <w:bCs/>
        <w:i w:val="0"/>
        <w:iCs w:val="0"/>
        <w:color w:val="FFFFFF"/>
      </w:rPr>
      <w:tblPr/>
      <w:tcPr>
        <w:tcBorders>
          <w:top w:val="nil"/>
          <w:left w:val="single" w:sz="8" w:space="0" w:color="FFFFFF"/>
          <w:bottom w:val="nil"/>
          <w:right w:val="single" w:sz="24" w:space="0" w:color="FFFFFF"/>
          <w:insideH w:val="nil"/>
          <w:insideV w:val="nil"/>
          <w:tl2br w:val="nil"/>
          <w:tr2bl w:val="nil"/>
        </w:tcBorders>
        <w:shd w:val="clear" w:color="auto" w:fill="B4936D"/>
      </w:tcPr>
    </w:tblStylePr>
    <w:tblStylePr w:type="lastCol">
      <w:rPr>
        <w:rFonts w:cs="Times New Roman"/>
        <w:b/>
        <w:bCs/>
        <w:i w:val="0"/>
        <w:iCs w:val="0"/>
        <w:color w:val="FFFFFF"/>
      </w:rPr>
      <w:tblPr/>
      <w:tcPr>
        <w:tcBorders>
          <w:top w:val="nil"/>
          <w:left w:val="single" w:sz="24" w:space="0" w:color="FFFFFF"/>
          <w:bottom w:val="nil"/>
          <w:right w:val="nil"/>
          <w:insideH w:val="nil"/>
          <w:insideV w:val="nil"/>
          <w:tl2br w:val="nil"/>
          <w:tr2bl w:val="nil"/>
        </w:tcBorders>
        <w:shd w:val="clear" w:color="auto" w:fill="B4936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D9C9B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D9C9B6"/>
      </w:tcPr>
    </w:tblStylePr>
  </w:style>
  <w:style w:type="table" w:customStyle="1" w:styleId="350">
    <w:name w:val="中等深浅网格 3 强调文字颜色 5"/>
    <w:basedOn w:val="a3"/>
    <w:uiPriority w:val="69"/>
    <w:qFormat/>
    <w:rPr>
      <w:rFonts w:ascii="Cambria" w:eastAsia="黑体" w:hAnsi="Cambria"/>
    </w:rPr>
    <w:tblPr>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8DEDF"/>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nil"/>
          <w:tl2br w:val="nil"/>
          <w:tr2bl w:val="nil"/>
        </w:tcBorders>
        <w:shd w:val="clear" w:color="auto" w:fill="67787B"/>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nil"/>
          <w:tl2br w:val="nil"/>
          <w:tr2bl w:val="nil"/>
        </w:tcBorders>
        <w:shd w:val="clear" w:color="auto" w:fill="67787B"/>
      </w:tcPr>
    </w:tblStylePr>
    <w:tblStylePr w:type="firstCol">
      <w:rPr>
        <w:rFonts w:cs="Times New Roman"/>
        <w:b/>
        <w:bCs/>
        <w:i w:val="0"/>
        <w:iCs w:val="0"/>
        <w:color w:val="FFFFFF"/>
      </w:rPr>
      <w:tblPr/>
      <w:tcPr>
        <w:tcBorders>
          <w:top w:val="nil"/>
          <w:left w:val="single" w:sz="8" w:space="0" w:color="FFFFFF"/>
          <w:bottom w:val="nil"/>
          <w:right w:val="single" w:sz="24" w:space="0" w:color="FFFFFF"/>
          <w:insideH w:val="nil"/>
          <w:insideV w:val="nil"/>
          <w:tl2br w:val="nil"/>
          <w:tr2bl w:val="nil"/>
        </w:tcBorders>
        <w:shd w:val="clear" w:color="auto" w:fill="67787B"/>
      </w:tcPr>
    </w:tblStylePr>
    <w:tblStylePr w:type="lastCol">
      <w:rPr>
        <w:rFonts w:cs="Times New Roman"/>
        <w:b/>
        <w:bCs/>
        <w:i w:val="0"/>
        <w:iCs w:val="0"/>
        <w:color w:val="FFFFFF"/>
      </w:rPr>
      <w:tblPr/>
      <w:tcPr>
        <w:tcBorders>
          <w:top w:val="nil"/>
          <w:left w:val="single" w:sz="24" w:space="0" w:color="FFFFFF"/>
          <w:bottom w:val="nil"/>
          <w:right w:val="nil"/>
          <w:insideH w:val="nil"/>
          <w:insideV w:val="nil"/>
          <w:tl2br w:val="nil"/>
          <w:tr2bl w:val="nil"/>
        </w:tcBorders>
        <w:shd w:val="clear" w:color="auto" w:fill="67787B"/>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B1BCB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B1BCBE"/>
      </w:tcPr>
    </w:tblStylePr>
  </w:style>
  <w:style w:type="table" w:customStyle="1" w:styleId="360">
    <w:name w:val="中等深浅网格 3 强调文字颜色 6"/>
    <w:basedOn w:val="a3"/>
    <w:uiPriority w:val="69"/>
    <w:qFormat/>
    <w:rPr>
      <w:rFonts w:ascii="Cambria" w:eastAsia="黑体" w:hAnsi="Cambria"/>
    </w:rPr>
    <w:tblPr>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4DB"/>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nil"/>
          <w:tl2br w:val="nil"/>
          <w:tr2bl w:val="nil"/>
        </w:tcBorders>
        <w:shd w:val="clear" w:color="auto" w:fill="9D936F"/>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nil"/>
          <w:tl2br w:val="nil"/>
          <w:tr2bl w:val="nil"/>
        </w:tcBorders>
        <w:shd w:val="clear" w:color="auto" w:fill="9D936F"/>
      </w:tcPr>
    </w:tblStylePr>
    <w:tblStylePr w:type="firstCol">
      <w:rPr>
        <w:rFonts w:cs="Times New Roman"/>
        <w:b/>
        <w:bCs/>
        <w:i w:val="0"/>
        <w:iCs w:val="0"/>
        <w:color w:val="FFFFFF"/>
      </w:rPr>
      <w:tblPr/>
      <w:tcPr>
        <w:tcBorders>
          <w:top w:val="nil"/>
          <w:left w:val="single" w:sz="8" w:space="0" w:color="FFFFFF"/>
          <w:bottom w:val="nil"/>
          <w:right w:val="single" w:sz="24" w:space="0" w:color="FFFFFF"/>
          <w:insideH w:val="nil"/>
          <w:insideV w:val="nil"/>
          <w:tl2br w:val="nil"/>
          <w:tr2bl w:val="nil"/>
        </w:tcBorders>
        <w:shd w:val="clear" w:color="auto" w:fill="9D936F"/>
      </w:tcPr>
    </w:tblStylePr>
    <w:tblStylePr w:type="lastCol">
      <w:rPr>
        <w:rFonts w:cs="Times New Roman"/>
        <w:b/>
        <w:bCs/>
        <w:i w:val="0"/>
        <w:iCs w:val="0"/>
        <w:color w:val="FFFFFF"/>
      </w:rPr>
      <w:tblPr/>
      <w:tcPr>
        <w:tcBorders>
          <w:top w:val="nil"/>
          <w:left w:val="single" w:sz="24" w:space="0" w:color="FFFFFF"/>
          <w:bottom w:val="nil"/>
          <w:right w:val="nil"/>
          <w:insideH w:val="nil"/>
          <w:insideV w:val="nil"/>
          <w:tl2br w:val="nil"/>
          <w:tr2bl w:val="nil"/>
        </w:tcBorders>
        <w:shd w:val="clear" w:color="auto" w:fill="9D936F"/>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CEC9B7"/>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CEC9B7"/>
      </w:tcPr>
    </w:tblStylePr>
  </w:style>
  <w:style w:type="table" w:customStyle="1" w:styleId="111">
    <w:name w:val="中等深浅列表 1 强调文字颜色 1"/>
    <w:basedOn w:val="a3"/>
    <w:uiPriority w:val="65"/>
    <w:qFormat/>
    <w:rPr>
      <w:rFonts w:ascii="Cambria" w:eastAsia="黑体" w:hAnsi="Cambria"/>
      <w:color w:val="000000"/>
    </w:rPr>
    <w:tblPr>
      <w:tblInd w:w="0" w:type="dxa"/>
      <w:tblBorders>
        <w:top w:val="single" w:sz="8" w:space="0" w:color="7E97AD"/>
        <w:bottom w:val="single" w:sz="8" w:space="0" w:color="7E97AD"/>
      </w:tblBorders>
      <w:tblCellMar>
        <w:top w:w="0" w:type="dxa"/>
        <w:left w:w="108" w:type="dxa"/>
        <w:bottom w:w="0" w:type="dxa"/>
        <w:right w:w="108" w:type="dxa"/>
      </w:tblCellMar>
    </w:tblPr>
    <w:tblStylePr w:type="firstRow">
      <w:rPr>
        <w:rFonts w:ascii="Calibri" w:eastAsia="宋体" w:hAnsi="Calibri" w:cs="Arial"/>
      </w:rPr>
      <w:tblPr/>
      <w:tcPr>
        <w:tcBorders>
          <w:top w:val="nil"/>
          <w:left w:val="nil"/>
          <w:bottom w:val="single" w:sz="8" w:space="0" w:color="7E97AD"/>
          <w:right w:val="nil"/>
          <w:insideH w:val="nil"/>
          <w:insideV w:val="nil"/>
          <w:tl2br w:val="nil"/>
          <w:tr2bl w:val="nil"/>
        </w:tcBorders>
      </w:tcPr>
    </w:tblStylePr>
    <w:tblStylePr w:type="lastRow">
      <w:rPr>
        <w:rFonts w:cs="Times New Roman"/>
        <w:b/>
        <w:bCs/>
        <w:color w:val="1F2123"/>
      </w:rPr>
      <w:tblPr/>
      <w:tcPr>
        <w:tcBorders>
          <w:top w:val="single" w:sz="8" w:space="0" w:color="7E97AD"/>
          <w:left w:val="nil"/>
          <w:bottom w:val="single" w:sz="8" w:space="0" w:color="7E97AD"/>
          <w:right w:val="nil"/>
          <w:insideH w:val="nil"/>
          <w:insideV w:val="nil"/>
          <w:tl2br w:val="nil"/>
          <w:tr2bl w:val="nil"/>
        </w:tcBorders>
      </w:tcPr>
    </w:tblStylePr>
    <w:tblStylePr w:type="firstCol">
      <w:rPr>
        <w:rFonts w:cs="Times New Roman"/>
        <w:b/>
        <w:bCs/>
      </w:rPr>
    </w:tblStylePr>
    <w:tblStylePr w:type="lastCol">
      <w:rPr>
        <w:rFonts w:cs="Times New Roman"/>
        <w:b/>
        <w:bCs/>
      </w:rPr>
      <w:tblPr/>
      <w:tcPr>
        <w:tcBorders>
          <w:top w:val="single" w:sz="8" w:space="0" w:color="7E97AD"/>
          <w:left w:val="nil"/>
          <w:bottom w:val="single" w:sz="8" w:space="0" w:color="7E97AD"/>
          <w:right w:val="nil"/>
          <w:insideH w:val="nil"/>
          <w:insideV w:val="nil"/>
          <w:tl2br w:val="nil"/>
          <w:tr2bl w:val="nil"/>
        </w:tcBorders>
      </w:tcPr>
    </w:tblStylePr>
    <w:tblStylePr w:type="band1Vert">
      <w:rPr>
        <w:rFonts w:cs="Times New Roman"/>
      </w:rPr>
      <w:tblPr/>
      <w:tcPr>
        <w:shd w:val="clear" w:color="auto" w:fill="DFE5EA"/>
      </w:tcPr>
    </w:tblStylePr>
    <w:tblStylePr w:type="band1Horz">
      <w:rPr>
        <w:rFonts w:cs="Times New Roman"/>
      </w:rPr>
      <w:tblPr/>
      <w:tcPr>
        <w:shd w:val="clear" w:color="auto" w:fill="DFE5EA"/>
      </w:tcPr>
    </w:tblStylePr>
  </w:style>
  <w:style w:type="table" w:customStyle="1" w:styleId="121">
    <w:name w:val="中等深浅列表 1 强调文字颜色 2"/>
    <w:basedOn w:val="a3"/>
    <w:uiPriority w:val="65"/>
    <w:qFormat/>
    <w:rPr>
      <w:rFonts w:ascii="Cambria" w:eastAsia="黑体" w:hAnsi="Cambria"/>
      <w:color w:val="000000"/>
    </w:rPr>
    <w:tblPr>
      <w:tblInd w:w="0" w:type="dxa"/>
      <w:tblBorders>
        <w:top w:val="single" w:sz="8" w:space="0" w:color="CC8E60"/>
        <w:bottom w:val="single" w:sz="8" w:space="0" w:color="CC8E60"/>
      </w:tblBorders>
      <w:tblCellMar>
        <w:top w:w="0" w:type="dxa"/>
        <w:left w:w="108" w:type="dxa"/>
        <w:bottom w:w="0" w:type="dxa"/>
        <w:right w:w="108" w:type="dxa"/>
      </w:tblCellMar>
    </w:tblPr>
    <w:tblStylePr w:type="firstRow">
      <w:rPr>
        <w:rFonts w:ascii="Calibri" w:eastAsia="宋体" w:hAnsi="Calibri" w:cs="Arial"/>
      </w:rPr>
      <w:tblPr/>
      <w:tcPr>
        <w:tcBorders>
          <w:top w:val="nil"/>
          <w:left w:val="nil"/>
          <w:bottom w:val="single" w:sz="8" w:space="0" w:color="CC8E60"/>
          <w:right w:val="nil"/>
          <w:insideH w:val="nil"/>
          <w:insideV w:val="nil"/>
          <w:tl2br w:val="nil"/>
          <w:tr2bl w:val="nil"/>
        </w:tcBorders>
      </w:tcPr>
    </w:tblStylePr>
    <w:tblStylePr w:type="lastRow">
      <w:rPr>
        <w:rFonts w:cs="Times New Roman"/>
        <w:b/>
        <w:bCs/>
        <w:color w:val="1F2123"/>
      </w:rPr>
      <w:tblPr/>
      <w:tcPr>
        <w:tcBorders>
          <w:top w:val="single" w:sz="8" w:space="0" w:color="CC8E60"/>
          <w:left w:val="nil"/>
          <w:bottom w:val="single" w:sz="8" w:space="0" w:color="CC8E60"/>
          <w:right w:val="nil"/>
          <w:insideH w:val="nil"/>
          <w:insideV w:val="nil"/>
          <w:tl2br w:val="nil"/>
          <w:tr2bl w:val="nil"/>
        </w:tcBorders>
      </w:tcPr>
    </w:tblStylePr>
    <w:tblStylePr w:type="firstCol">
      <w:rPr>
        <w:rFonts w:cs="Times New Roman"/>
        <w:b/>
        <w:bCs/>
      </w:rPr>
    </w:tblStylePr>
    <w:tblStylePr w:type="lastCol">
      <w:rPr>
        <w:rFonts w:cs="Times New Roman"/>
        <w:b/>
        <w:bCs/>
      </w:rPr>
      <w:tblPr/>
      <w:tcPr>
        <w:tcBorders>
          <w:top w:val="single" w:sz="8" w:space="0" w:color="CC8E60"/>
          <w:left w:val="nil"/>
          <w:bottom w:val="single" w:sz="8" w:space="0" w:color="CC8E60"/>
          <w:right w:val="nil"/>
          <w:insideH w:val="nil"/>
          <w:insideV w:val="nil"/>
          <w:tl2br w:val="nil"/>
          <w:tr2bl w:val="nil"/>
        </w:tcBorders>
      </w:tcPr>
    </w:tblStylePr>
    <w:tblStylePr w:type="band1Vert">
      <w:rPr>
        <w:rFonts w:cs="Times New Roman"/>
      </w:rPr>
      <w:tblPr/>
      <w:tcPr>
        <w:shd w:val="clear" w:color="auto" w:fill="F2E2D7"/>
      </w:tcPr>
    </w:tblStylePr>
    <w:tblStylePr w:type="band1Horz">
      <w:rPr>
        <w:rFonts w:cs="Times New Roman"/>
      </w:rPr>
      <w:tblPr/>
      <w:tcPr>
        <w:shd w:val="clear" w:color="auto" w:fill="F2E2D7"/>
      </w:tcPr>
    </w:tblStylePr>
  </w:style>
  <w:style w:type="table" w:customStyle="1" w:styleId="131">
    <w:name w:val="中等深浅列表 1 强调文字颜色 3"/>
    <w:basedOn w:val="a3"/>
    <w:uiPriority w:val="65"/>
    <w:qFormat/>
    <w:rPr>
      <w:rFonts w:ascii="Cambria" w:eastAsia="黑体" w:hAnsi="Cambria"/>
      <w:color w:val="000000"/>
    </w:rPr>
    <w:tblPr>
      <w:tblInd w:w="0" w:type="dxa"/>
      <w:tblBorders>
        <w:top w:val="single" w:sz="8" w:space="0" w:color="7A6A60"/>
        <w:bottom w:val="single" w:sz="8" w:space="0" w:color="7A6A60"/>
      </w:tblBorders>
      <w:tblCellMar>
        <w:top w:w="0" w:type="dxa"/>
        <w:left w:w="108" w:type="dxa"/>
        <w:bottom w:w="0" w:type="dxa"/>
        <w:right w:w="108" w:type="dxa"/>
      </w:tblCellMar>
    </w:tblPr>
    <w:tblStylePr w:type="firstRow">
      <w:rPr>
        <w:rFonts w:ascii="Calibri" w:eastAsia="宋体" w:hAnsi="Calibri" w:cs="Arial"/>
      </w:rPr>
      <w:tblPr/>
      <w:tcPr>
        <w:tcBorders>
          <w:top w:val="nil"/>
          <w:left w:val="nil"/>
          <w:bottom w:val="single" w:sz="8" w:space="0" w:color="7A6A60"/>
          <w:right w:val="nil"/>
          <w:insideH w:val="nil"/>
          <w:insideV w:val="nil"/>
          <w:tl2br w:val="nil"/>
          <w:tr2bl w:val="nil"/>
        </w:tcBorders>
      </w:tcPr>
    </w:tblStylePr>
    <w:tblStylePr w:type="lastRow">
      <w:rPr>
        <w:rFonts w:cs="Times New Roman"/>
        <w:b/>
        <w:bCs/>
        <w:color w:val="1F2123"/>
      </w:rPr>
      <w:tblPr/>
      <w:tcPr>
        <w:tcBorders>
          <w:top w:val="single" w:sz="8" w:space="0" w:color="7A6A60"/>
          <w:left w:val="nil"/>
          <w:bottom w:val="single" w:sz="8" w:space="0" w:color="7A6A60"/>
          <w:right w:val="nil"/>
          <w:insideH w:val="nil"/>
          <w:insideV w:val="nil"/>
          <w:tl2br w:val="nil"/>
          <w:tr2bl w:val="nil"/>
        </w:tcBorders>
      </w:tcPr>
    </w:tblStylePr>
    <w:tblStylePr w:type="firstCol">
      <w:rPr>
        <w:rFonts w:cs="Times New Roman"/>
        <w:b/>
        <w:bCs/>
      </w:rPr>
    </w:tblStylePr>
    <w:tblStylePr w:type="lastCol">
      <w:rPr>
        <w:rFonts w:cs="Times New Roman"/>
        <w:b/>
        <w:bCs/>
      </w:rPr>
      <w:tblPr/>
      <w:tcPr>
        <w:tcBorders>
          <w:top w:val="single" w:sz="8" w:space="0" w:color="7A6A60"/>
          <w:left w:val="nil"/>
          <w:bottom w:val="single" w:sz="8" w:space="0" w:color="7A6A60"/>
          <w:right w:val="nil"/>
          <w:insideH w:val="nil"/>
          <w:insideV w:val="nil"/>
          <w:tl2br w:val="nil"/>
          <w:tr2bl w:val="nil"/>
        </w:tcBorders>
      </w:tcPr>
    </w:tblStylePr>
    <w:tblStylePr w:type="band1Vert">
      <w:rPr>
        <w:rFonts w:cs="Times New Roman"/>
      </w:rPr>
      <w:tblPr/>
      <w:tcPr>
        <w:shd w:val="clear" w:color="auto" w:fill="DFD9D6"/>
      </w:tcPr>
    </w:tblStylePr>
    <w:tblStylePr w:type="band1Horz">
      <w:rPr>
        <w:rFonts w:cs="Times New Roman"/>
      </w:rPr>
      <w:tblPr/>
      <w:tcPr>
        <w:shd w:val="clear" w:color="auto" w:fill="DFD9D6"/>
      </w:tcPr>
    </w:tblStylePr>
  </w:style>
  <w:style w:type="table" w:customStyle="1" w:styleId="141">
    <w:name w:val="中等深浅列表 1 强调文字颜色 4"/>
    <w:basedOn w:val="a3"/>
    <w:uiPriority w:val="65"/>
    <w:qFormat/>
    <w:rPr>
      <w:rFonts w:ascii="Cambria" w:eastAsia="黑体" w:hAnsi="Cambria"/>
      <w:color w:val="000000"/>
    </w:rPr>
    <w:tblPr>
      <w:tblInd w:w="0" w:type="dxa"/>
      <w:tblBorders>
        <w:top w:val="single" w:sz="8" w:space="0" w:color="B4936D"/>
        <w:bottom w:val="single" w:sz="8" w:space="0" w:color="B4936D"/>
      </w:tblBorders>
      <w:tblCellMar>
        <w:top w:w="0" w:type="dxa"/>
        <w:left w:w="108" w:type="dxa"/>
        <w:bottom w:w="0" w:type="dxa"/>
        <w:right w:w="108" w:type="dxa"/>
      </w:tblCellMar>
    </w:tblPr>
    <w:tblStylePr w:type="firstRow">
      <w:rPr>
        <w:rFonts w:ascii="Calibri" w:eastAsia="宋体" w:hAnsi="Calibri" w:cs="Arial"/>
      </w:rPr>
      <w:tblPr/>
      <w:tcPr>
        <w:tcBorders>
          <w:top w:val="nil"/>
          <w:left w:val="nil"/>
          <w:bottom w:val="single" w:sz="8" w:space="0" w:color="B4936D"/>
          <w:right w:val="nil"/>
          <w:insideH w:val="nil"/>
          <w:insideV w:val="nil"/>
          <w:tl2br w:val="nil"/>
          <w:tr2bl w:val="nil"/>
        </w:tcBorders>
      </w:tcPr>
    </w:tblStylePr>
    <w:tblStylePr w:type="lastRow">
      <w:rPr>
        <w:rFonts w:cs="Times New Roman"/>
        <w:b/>
        <w:bCs/>
        <w:color w:val="1F2123"/>
      </w:rPr>
      <w:tblPr/>
      <w:tcPr>
        <w:tcBorders>
          <w:top w:val="single" w:sz="8" w:space="0" w:color="B4936D"/>
          <w:left w:val="nil"/>
          <w:bottom w:val="single" w:sz="8" w:space="0" w:color="B4936D"/>
          <w:right w:val="nil"/>
          <w:insideH w:val="nil"/>
          <w:insideV w:val="nil"/>
          <w:tl2br w:val="nil"/>
          <w:tr2bl w:val="nil"/>
        </w:tcBorders>
      </w:tcPr>
    </w:tblStylePr>
    <w:tblStylePr w:type="firstCol">
      <w:rPr>
        <w:rFonts w:cs="Times New Roman"/>
        <w:b/>
        <w:bCs/>
      </w:rPr>
    </w:tblStylePr>
    <w:tblStylePr w:type="lastCol">
      <w:rPr>
        <w:rFonts w:cs="Times New Roman"/>
        <w:b/>
        <w:bCs/>
      </w:rPr>
      <w:tblPr/>
      <w:tcPr>
        <w:tcBorders>
          <w:top w:val="single" w:sz="8" w:space="0" w:color="B4936D"/>
          <w:left w:val="nil"/>
          <w:bottom w:val="single" w:sz="8" w:space="0" w:color="B4936D"/>
          <w:right w:val="nil"/>
          <w:insideH w:val="nil"/>
          <w:insideV w:val="nil"/>
          <w:tl2br w:val="nil"/>
          <w:tr2bl w:val="nil"/>
        </w:tcBorders>
      </w:tcPr>
    </w:tblStylePr>
    <w:tblStylePr w:type="band1Vert">
      <w:rPr>
        <w:rFonts w:cs="Times New Roman"/>
      </w:rPr>
      <w:tblPr/>
      <w:tcPr>
        <w:shd w:val="clear" w:color="auto" w:fill="ECE4DA"/>
      </w:tcPr>
    </w:tblStylePr>
    <w:tblStylePr w:type="band1Horz">
      <w:rPr>
        <w:rFonts w:cs="Times New Roman"/>
      </w:rPr>
      <w:tblPr/>
      <w:tcPr>
        <w:shd w:val="clear" w:color="auto" w:fill="ECE4DA"/>
      </w:tcPr>
    </w:tblStylePr>
  </w:style>
  <w:style w:type="table" w:customStyle="1" w:styleId="151">
    <w:name w:val="中等深浅列表 1 强调文字颜色 5"/>
    <w:basedOn w:val="a3"/>
    <w:uiPriority w:val="65"/>
    <w:qFormat/>
    <w:rPr>
      <w:rFonts w:ascii="Cambria" w:eastAsia="黑体" w:hAnsi="Cambria"/>
      <w:color w:val="000000"/>
    </w:rPr>
    <w:tblPr>
      <w:tblInd w:w="0" w:type="dxa"/>
      <w:tblBorders>
        <w:top w:val="single" w:sz="8" w:space="0" w:color="67787B"/>
        <w:bottom w:val="single" w:sz="8" w:space="0" w:color="67787B"/>
      </w:tblBorders>
      <w:tblCellMar>
        <w:top w:w="0" w:type="dxa"/>
        <w:left w:w="108" w:type="dxa"/>
        <w:bottom w:w="0" w:type="dxa"/>
        <w:right w:w="108" w:type="dxa"/>
      </w:tblCellMar>
    </w:tblPr>
    <w:tblStylePr w:type="firstRow">
      <w:rPr>
        <w:rFonts w:ascii="Calibri" w:eastAsia="宋体" w:hAnsi="Calibri" w:cs="Arial"/>
      </w:rPr>
      <w:tblPr/>
      <w:tcPr>
        <w:tcBorders>
          <w:top w:val="nil"/>
          <w:left w:val="nil"/>
          <w:bottom w:val="single" w:sz="8" w:space="0" w:color="67787B"/>
          <w:right w:val="nil"/>
          <w:insideH w:val="nil"/>
          <w:insideV w:val="nil"/>
          <w:tl2br w:val="nil"/>
          <w:tr2bl w:val="nil"/>
        </w:tcBorders>
      </w:tcPr>
    </w:tblStylePr>
    <w:tblStylePr w:type="lastRow">
      <w:rPr>
        <w:rFonts w:cs="Times New Roman"/>
        <w:b/>
        <w:bCs/>
        <w:color w:val="1F2123"/>
      </w:rPr>
      <w:tblPr/>
      <w:tcPr>
        <w:tcBorders>
          <w:top w:val="single" w:sz="8" w:space="0" w:color="67787B"/>
          <w:left w:val="nil"/>
          <w:bottom w:val="single" w:sz="8" w:space="0" w:color="67787B"/>
          <w:right w:val="nil"/>
          <w:insideH w:val="nil"/>
          <w:insideV w:val="nil"/>
          <w:tl2br w:val="nil"/>
          <w:tr2bl w:val="nil"/>
        </w:tcBorders>
      </w:tcPr>
    </w:tblStylePr>
    <w:tblStylePr w:type="firstCol">
      <w:rPr>
        <w:rFonts w:cs="Times New Roman"/>
        <w:b/>
        <w:bCs/>
      </w:rPr>
    </w:tblStylePr>
    <w:tblStylePr w:type="lastCol">
      <w:rPr>
        <w:rFonts w:cs="Times New Roman"/>
        <w:b/>
        <w:bCs/>
      </w:rPr>
      <w:tblPr/>
      <w:tcPr>
        <w:tcBorders>
          <w:top w:val="single" w:sz="8" w:space="0" w:color="67787B"/>
          <w:left w:val="nil"/>
          <w:bottom w:val="single" w:sz="8" w:space="0" w:color="67787B"/>
          <w:right w:val="nil"/>
          <w:insideH w:val="nil"/>
          <w:insideV w:val="nil"/>
          <w:tl2br w:val="nil"/>
          <w:tr2bl w:val="nil"/>
        </w:tcBorders>
      </w:tcPr>
    </w:tblStylePr>
    <w:tblStylePr w:type="band1Vert">
      <w:rPr>
        <w:rFonts w:cs="Times New Roman"/>
      </w:rPr>
      <w:tblPr/>
      <w:tcPr>
        <w:shd w:val="clear" w:color="auto" w:fill="D8DEDF"/>
      </w:tcPr>
    </w:tblStylePr>
    <w:tblStylePr w:type="band1Horz">
      <w:rPr>
        <w:rFonts w:cs="Times New Roman"/>
      </w:rPr>
      <w:tblPr/>
      <w:tcPr>
        <w:shd w:val="clear" w:color="auto" w:fill="D8DEDF"/>
      </w:tcPr>
    </w:tblStylePr>
  </w:style>
  <w:style w:type="table" w:customStyle="1" w:styleId="161">
    <w:name w:val="中等深浅列表 1 强调文字颜色 6"/>
    <w:basedOn w:val="a3"/>
    <w:uiPriority w:val="65"/>
    <w:qFormat/>
    <w:rPr>
      <w:rFonts w:ascii="Cambria" w:eastAsia="黑体" w:hAnsi="Cambria"/>
      <w:color w:val="000000"/>
    </w:rPr>
    <w:tblPr>
      <w:tblInd w:w="0" w:type="dxa"/>
      <w:tblBorders>
        <w:top w:val="single" w:sz="8" w:space="0" w:color="9D936F"/>
        <w:bottom w:val="single" w:sz="8" w:space="0" w:color="9D936F"/>
      </w:tblBorders>
      <w:tblCellMar>
        <w:top w:w="0" w:type="dxa"/>
        <w:left w:w="108" w:type="dxa"/>
        <w:bottom w:w="0" w:type="dxa"/>
        <w:right w:w="108" w:type="dxa"/>
      </w:tblCellMar>
    </w:tblPr>
    <w:tblStylePr w:type="firstRow">
      <w:rPr>
        <w:rFonts w:ascii="Calibri" w:eastAsia="宋体" w:hAnsi="Calibri" w:cs="Arial"/>
      </w:rPr>
      <w:tblPr/>
      <w:tcPr>
        <w:tcBorders>
          <w:top w:val="nil"/>
          <w:left w:val="nil"/>
          <w:bottom w:val="single" w:sz="8" w:space="0" w:color="9D936F"/>
          <w:right w:val="nil"/>
          <w:insideH w:val="nil"/>
          <w:insideV w:val="nil"/>
          <w:tl2br w:val="nil"/>
          <w:tr2bl w:val="nil"/>
        </w:tcBorders>
      </w:tcPr>
    </w:tblStylePr>
    <w:tblStylePr w:type="lastRow">
      <w:rPr>
        <w:rFonts w:cs="Times New Roman"/>
        <w:b/>
        <w:bCs/>
        <w:color w:val="1F2123"/>
      </w:rPr>
      <w:tblPr/>
      <w:tcPr>
        <w:tcBorders>
          <w:top w:val="single" w:sz="8" w:space="0" w:color="9D936F"/>
          <w:left w:val="nil"/>
          <w:bottom w:val="single" w:sz="8" w:space="0" w:color="9D936F"/>
          <w:right w:val="nil"/>
          <w:insideH w:val="nil"/>
          <w:insideV w:val="nil"/>
          <w:tl2br w:val="nil"/>
          <w:tr2bl w:val="nil"/>
        </w:tcBorders>
      </w:tcPr>
    </w:tblStylePr>
    <w:tblStylePr w:type="firstCol">
      <w:rPr>
        <w:rFonts w:cs="Times New Roman"/>
        <w:b/>
        <w:bCs/>
      </w:rPr>
    </w:tblStylePr>
    <w:tblStylePr w:type="lastCol">
      <w:rPr>
        <w:rFonts w:cs="Times New Roman"/>
        <w:b/>
        <w:bCs/>
      </w:rPr>
      <w:tblPr/>
      <w:tcPr>
        <w:tcBorders>
          <w:top w:val="single" w:sz="8" w:space="0" w:color="9D936F"/>
          <w:left w:val="nil"/>
          <w:bottom w:val="single" w:sz="8" w:space="0" w:color="9D936F"/>
          <w:right w:val="nil"/>
          <w:insideH w:val="nil"/>
          <w:insideV w:val="nil"/>
          <w:tl2br w:val="nil"/>
          <w:tr2bl w:val="nil"/>
        </w:tcBorders>
      </w:tcPr>
    </w:tblStylePr>
    <w:tblStylePr w:type="band1Vert">
      <w:rPr>
        <w:rFonts w:cs="Times New Roman"/>
      </w:rPr>
      <w:tblPr/>
      <w:tcPr>
        <w:shd w:val="clear" w:color="auto" w:fill="E6E4DB"/>
      </w:tcPr>
    </w:tblStylePr>
    <w:tblStylePr w:type="band1Horz">
      <w:rPr>
        <w:rFonts w:cs="Times New Roman"/>
      </w:rPr>
      <w:tblPr/>
      <w:tcPr>
        <w:shd w:val="clear" w:color="auto" w:fill="E6E4DB"/>
      </w:tcPr>
    </w:tblStylePr>
  </w:style>
  <w:style w:type="table" w:customStyle="1" w:styleId="211">
    <w:name w:val="中等深浅列表 2 强调文字颜色 1"/>
    <w:basedOn w:val="a3"/>
    <w:uiPriority w:val="66"/>
    <w:qFormat/>
    <w:rPr>
      <w:rFonts w:ascii="Calibri" w:hAnsi="Calibri" w:cs="Arial"/>
      <w:color w:val="000000"/>
    </w:rPr>
    <w:tblPr>
      <w:tblInd w:w="0" w:type="dxa"/>
      <w:tblBorders>
        <w:top w:val="single" w:sz="8" w:space="0" w:color="7E97AD"/>
        <w:left w:val="single" w:sz="8" w:space="0" w:color="7E97AD"/>
        <w:bottom w:val="single" w:sz="8" w:space="0" w:color="7E97AD"/>
        <w:right w:val="single" w:sz="8" w:space="0" w:color="7E97AD"/>
      </w:tblBorders>
      <w:tblCellMar>
        <w:top w:w="0" w:type="dxa"/>
        <w:left w:w="108" w:type="dxa"/>
        <w:bottom w:w="0" w:type="dxa"/>
        <w:right w:w="108" w:type="dxa"/>
      </w:tblCellMar>
    </w:tblPr>
    <w:tblStylePr w:type="firstRow">
      <w:rPr>
        <w:rFonts w:cs="Arial"/>
        <w:sz w:val="24"/>
        <w:szCs w:val="24"/>
      </w:rPr>
      <w:tblPr/>
      <w:tcPr>
        <w:tcBorders>
          <w:top w:val="nil"/>
          <w:left w:val="nil"/>
          <w:bottom w:val="single" w:sz="24" w:space="0" w:color="7E97AD"/>
          <w:right w:val="nil"/>
          <w:insideH w:val="nil"/>
          <w:insideV w:val="nil"/>
          <w:tl2br w:val="nil"/>
          <w:tr2bl w:val="nil"/>
        </w:tcBorders>
        <w:shd w:val="clear" w:color="auto" w:fill="FFFFFF"/>
      </w:tcPr>
    </w:tblStylePr>
    <w:tblStylePr w:type="lastRow">
      <w:rPr>
        <w:rFonts w:cs="Arial"/>
      </w:rPr>
      <w:tblPr/>
      <w:tcPr>
        <w:tcBorders>
          <w:top w:val="single" w:sz="8" w:space="0" w:color="7E97AD"/>
          <w:left w:val="nil"/>
          <w:bottom w:val="nil"/>
          <w:right w:val="nil"/>
          <w:insideH w:val="nil"/>
          <w:insideV w:val="nil"/>
          <w:tl2br w:val="nil"/>
          <w:tr2bl w:val="nil"/>
        </w:tcBorders>
        <w:shd w:val="clear" w:color="auto" w:fill="FFFFFF"/>
      </w:tcPr>
    </w:tblStylePr>
    <w:tblStylePr w:type="firstCol">
      <w:rPr>
        <w:rFonts w:cs="Arial"/>
      </w:rPr>
      <w:tblPr/>
      <w:tcPr>
        <w:tcBorders>
          <w:top w:val="nil"/>
          <w:left w:val="nil"/>
          <w:bottom w:val="nil"/>
          <w:right w:val="single" w:sz="8" w:space="0" w:color="7E97AD"/>
          <w:insideH w:val="nil"/>
          <w:insideV w:val="nil"/>
          <w:tl2br w:val="nil"/>
          <w:tr2bl w:val="nil"/>
        </w:tcBorders>
        <w:shd w:val="clear" w:color="auto" w:fill="FFFFFF"/>
      </w:tcPr>
    </w:tblStylePr>
    <w:tblStylePr w:type="lastCol">
      <w:rPr>
        <w:rFonts w:cs="Arial"/>
      </w:rPr>
      <w:tblPr/>
      <w:tcPr>
        <w:tcBorders>
          <w:top w:val="nil"/>
          <w:left w:val="single" w:sz="8" w:space="0" w:color="7E97AD"/>
          <w:bottom w:val="nil"/>
          <w:right w:val="nil"/>
          <w:insideH w:val="nil"/>
          <w:insideV w:val="nil"/>
          <w:tl2br w:val="nil"/>
          <w:tr2bl w:val="nil"/>
        </w:tcBorders>
        <w:shd w:val="clear" w:color="auto" w:fill="FFFFFF"/>
      </w:tcPr>
    </w:tblStylePr>
    <w:tblStylePr w:type="band1Vert">
      <w:rPr>
        <w:rFonts w:cs="Arial"/>
      </w:rPr>
      <w:tblPr/>
      <w:tcPr>
        <w:tcBorders>
          <w:top w:val="nil"/>
          <w:left w:val="nil"/>
          <w:bottom w:val="nil"/>
          <w:right w:val="nil"/>
          <w:insideH w:val="nil"/>
          <w:insideV w:val="nil"/>
          <w:tl2br w:val="nil"/>
          <w:tr2bl w:val="nil"/>
        </w:tcBorders>
        <w:shd w:val="clear" w:color="auto" w:fill="DFE5EA"/>
      </w:tcPr>
    </w:tblStylePr>
    <w:tblStylePr w:type="band1Horz">
      <w:rPr>
        <w:rFonts w:cs="Arial"/>
      </w:rPr>
      <w:tblPr/>
      <w:tcPr>
        <w:tcBorders>
          <w:top w:val="nil"/>
          <w:left w:val="nil"/>
          <w:bottom w:val="nil"/>
          <w:right w:val="nil"/>
          <w:insideH w:val="nil"/>
          <w:insideV w:val="nil"/>
          <w:tl2br w:val="nil"/>
          <w:tr2bl w:val="nil"/>
        </w:tcBorders>
        <w:shd w:val="clear" w:color="auto" w:fill="DFE5EA"/>
      </w:tcPr>
    </w:tblStylePr>
    <w:tblStylePr w:type="nwCell">
      <w:rPr>
        <w:rFonts w:cs="Arial"/>
      </w:rPr>
      <w:tblPr/>
      <w:tcPr>
        <w:shd w:val="clear" w:color="auto" w:fill="FFFFFF"/>
      </w:tcPr>
    </w:tblStylePr>
    <w:tblStylePr w:type="swCell">
      <w:rPr>
        <w:rFonts w:cs="Arial"/>
      </w:rPr>
      <w:tblPr/>
      <w:tcPr>
        <w:tcBorders>
          <w:top w:val="nil"/>
          <w:left w:val="nil"/>
          <w:bottom w:val="nil"/>
          <w:right w:val="nil"/>
          <w:insideH w:val="nil"/>
          <w:insideV w:val="nil"/>
          <w:tl2br w:val="nil"/>
          <w:tr2bl w:val="nil"/>
        </w:tcBorders>
      </w:tcPr>
    </w:tblStylePr>
  </w:style>
  <w:style w:type="table" w:customStyle="1" w:styleId="221">
    <w:name w:val="中等深浅列表 2 强调文字颜色 2"/>
    <w:basedOn w:val="a3"/>
    <w:uiPriority w:val="66"/>
    <w:qFormat/>
    <w:rPr>
      <w:rFonts w:ascii="Calibri" w:hAnsi="Calibri" w:cs="Arial"/>
      <w:color w:val="000000"/>
    </w:rPr>
    <w:tblPr>
      <w:tblInd w:w="0" w:type="dxa"/>
      <w:tblBorders>
        <w:top w:val="single" w:sz="8" w:space="0" w:color="CC8E60"/>
        <w:left w:val="single" w:sz="8" w:space="0" w:color="CC8E60"/>
        <w:bottom w:val="single" w:sz="8" w:space="0" w:color="CC8E60"/>
        <w:right w:val="single" w:sz="8" w:space="0" w:color="CC8E60"/>
      </w:tblBorders>
      <w:tblCellMar>
        <w:top w:w="0" w:type="dxa"/>
        <w:left w:w="108" w:type="dxa"/>
        <w:bottom w:w="0" w:type="dxa"/>
        <w:right w:w="108" w:type="dxa"/>
      </w:tblCellMar>
    </w:tblPr>
    <w:tblStylePr w:type="firstRow">
      <w:rPr>
        <w:rFonts w:cs="Arial"/>
        <w:sz w:val="24"/>
        <w:szCs w:val="24"/>
      </w:rPr>
      <w:tblPr/>
      <w:tcPr>
        <w:tcBorders>
          <w:top w:val="nil"/>
          <w:left w:val="nil"/>
          <w:bottom w:val="single" w:sz="24" w:space="0" w:color="CC8E60"/>
          <w:right w:val="nil"/>
          <w:insideH w:val="nil"/>
          <w:insideV w:val="nil"/>
          <w:tl2br w:val="nil"/>
          <w:tr2bl w:val="nil"/>
        </w:tcBorders>
        <w:shd w:val="clear" w:color="auto" w:fill="FFFFFF"/>
      </w:tcPr>
    </w:tblStylePr>
    <w:tblStylePr w:type="lastRow">
      <w:rPr>
        <w:rFonts w:cs="Arial"/>
      </w:rPr>
      <w:tblPr/>
      <w:tcPr>
        <w:tcBorders>
          <w:top w:val="single" w:sz="8" w:space="0" w:color="CC8E60"/>
          <w:left w:val="nil"/>
          <w:bottom w:val="nil"/>
          <w:right w:val="nil"/>
          <w:insideH w:val="nil"/>
          <w:insideV w:val="nil"/>
          <w:tl2br w:val="nil"/>
          <w:tr2bl w:val="nil"/>
        </w:tcBorders>
        <w:shd w:val="clear" w:color="auto" w:fill="FFFFFF"/>
      </w:tcPr>
    </w:tblStylePr>
    <w:tblStylePr w:type="firstCol">
      <w:rPr>
        <w:rFonts w:cs="Arial"/>
      </w:rPr>
      <w:tblPr/>
      <w:tcPr>
        <w:tcBorders>
          <w:top w:val="nil"/>
          <w:left w:val="nil"/>
          <w:bottom w:val="nil"/>
          <w:right w:val="single" w:sz="8" w:space="0" w:color="CC8E60"/>
          <w:insideH w:val="nil"/>
          <w:insideV w:val="nil"/>
          <w:tl2br w:val="nil"/>
          <w:tr2bl w:val="nil"/>
        </w:tcBorders>
        <w:shd w:val="clear" w:color="auto" w:fill="FFFFFF"/>
      </w:tcPr>
    </w:tblStylePr>
    <w:tblStylePr w:type="lastCol">
      <w:rPr>
        <w:rFonts w:cs="Arial"/>
      </w:rPr>
      <w:tblPr/>
      <w:tcPr>
        <w:tcBorders>
          <w:top w:val="nil"/>
          <w:left w:val="single" w:sz="8" w:space="0" w:color="CC8E60"/>
          <w:bottom w:val="nil"/>
          <w:right w:val="nil"/>
          <w:insideH w:val="nil"/>
          <w:insideV w:val="nil"/>
          <w:tl2br w:val="nil"/>
          <w:tr2bl w:val="nil"/>
        </w:tcBorders>
        <w:shd w:val="clear" w:color="auto" w:fill="FFFFFF"/>
      </w:tcPr>
    </w:tblStylePr>
    <w:tblStylePr w:type="band1Vert">
      <w:rPr>
        <w:rFonts w:cs="Arial"/>
      </w:rPr>
      <w:tblPr/>
      <w:tcPr>
        <w:tcBorders>
          <w:top w:val="nil"/>
          <w:left w:val="nil"/>
          <w:bottom w:val="nil"/>
          <w:right w:val="nil"/>
          <w:insideH w:val="nil"/>
          <w:insideV w:val="nil"/>
          <w:tl2br w:val="nil"/>
          <w:tr2bl w:val="nil"/>
        </w:tcBorders>
        <w:shd w:val="clear" w:color="auto" w:fill="F2E2D7"/>
      </w:tcPr>
    </w:tblStylePr>
    <w:tblStylePr w:type="band1Horz">
      <w:rPr>
        <w:rFonts w:cs="Arial"/>
      </w:rPr>
      <w:tblPr/>
      <w:tcPr>
        <w:tcBorders>
          <w:top w:val="nil"/>
          <w:left w:val="nil"/>
          <w:bottom w:val="nil"/>
          <w:right w:val="nil"/>
          <w:insideH w:val="nil"/>
          <w:insideV w:val="nil"/>
          <w:tl2br w:val="nil"/>
          <w:tr2bl w:val="nil"/>
        </w:tcBorders>
        <w:shd w:val="clear" w:color="auto" w:fill="F2E2D7"/>
      </w:tcPr>
    </w:tblStylePr>
    <w:tblStylePr w:type="nwCell">
      <w:rPr>
        <w:rFonts w:cs="Arial"/>
      </w:rPr>
      <w:tblPr/>
      <w:tcPr>
        <w:shd w:val="clear" w:color="auto" w:fill="FFFFFF"/>
      </w:tcPr>
    </w:tblStylePr>
    <w:tblStylePr w:type="swCell">
      <w:rPr>
        <w:rFonts w:cs="Arial"/>
      </w:rPr>
      <w:tblPr/>
      <w:tcPr>
        <w:tcBorders>
          <w:top w:val="nil"/>
          <w:left w:val="nil"/>
          <w:bottom w:val="nil"/>
          <w:right w:val="nil"/>
          <w:insideH w:val="nil"/>
          <w:insideV w:val="nil"/>
          <w:tl2br w:val="nil"/>
          <w:tr2bl w:val="nil"/>
        </w:tcBorders>
      </w:tcPr>
    </w:tblStylePr>
  </w:style>
  <w:style w:type="table" w:customStyle="1" w:styleId="231">
    <w:name w:val="中等深浅列表 2 强调文字颜色 3"/>
    <w:basedOn w:val="a3"/>
    <w:uiPriority w:val="66"/>
    <w:qFormat/>
    <w:rPr>
      <w:rFonts w:ascii="Calibri" w:hAnsi="Calibri" w:cs="Arial"/>
      <w:color w:val="000000"/>
    </w:rPr>
    <w:tblPr>
      <w:tblInd w:w="0" w:type="dxa"/>
      <w:tblBorders>
        <w:top w:val="single" w:sz="8" w:space="0" w:color="7A6A60"/>
        <w:left w:val="single" w:sz="8" w:space="0" w:color="7A6A60"/>
        <w:bottom w:val="single" w:sz="8" w:space="0" w:color="7A6A60"/>
        <w:right w:val="single" w:sz="8" w:space="0" w:color="7A6A60"/>
      </w:tblBorders>
      <w:tblCellMar>
        <w:top w:w="0" w:type="dxa"/>
        <w:left w:w="108" w:type="dxa"/>
        <w:bottom w:w="0" w:type="dxa"/>
        <w:right w:w="108" w:type="dxa"/>
      </w:tblCellMar>
    </w:tblPr>
    <w:tblStylePr w:type="firstRow">
      <w:rPr>
        <w:rFonts w:cs="Arial"/>
        <w:sz w:val="24"/>
        <w:szCs w:val="24"/>
      </w:rPr>
      <w:tblPr/>
      <w:tcPr>
        <w:tcBorders>
          <w:top w:val="nil"/>
          <w:left w:val="nil"/>
          <w:bottom w:val="single" w:sz="24" w:space="0" w:color="7A6A60"/>
          <w:right w:val="nil"/>
          <w:insideH w:val="nil"/>
          <w:insideV w:val="nil"/>
          <w:tl2br w:val="nil"/>
          <w:tr2bl w:val="nil"/>
        </w:tcBorders>
        <w:shd w:val="clear" w:color="auto" w:fill="FFFFFF"/>
      </w:tcPr>
    </w:tblStylePr>
    <w:tblStylePr w:type="lastRow">
      <w:rPr>
        <w:rFonts w:cs="Arial"/>
      </w:rPr>
      <w:tblPr/>
      <w:tcPr>
        <w:tcBorders>
          <w:top w:val="single" w:sz="8" w:space="0" w:color="7A6A60"/>
          <w:left w:val="nil"/>
          <w:bottom w:val="nil"/>
          <w:right w:val="nil"/>
          <w:insideH w:val="nil"/>
          <w:insideV w:val="nil"/>
          <w:tl2br w:val="nil"/>
          <w:tr2bl w:val="nil"/>
        </w:tcBorders>
        <w:shd w:val="clear" w:color="auto" w:fill="FFFFFF"/>
      </w:tcPr>
    </w:tblStylePr>
    <w:tblStylePr w:type="firstCol">
      <w:rPr>
        <w:rFonts w:cs="Arial"/>
      </w:rPr>
      <w:tblPr/>
      <w:tcPr>
        <w:tcBorders>
          <w:top w:val="nil"/>
          <w:left w:val="nil"/>
          <w:bottom w:val="nil"/>
          <w:right w:val="single" w:sz="8" w:space="0" w:color="7A6A60"/>
          <w:insideH w:val="nil"/>
          <w:insideV w:val="nil"/>
          <w:tl2br w:val="nil"/>
          <w:tr2bl w:val="nil"/>
        </w:tcBorders>
        <w:shd w:val="clear" w:color="auto" w:fill="FFFFFF"/>
      </w:tcPr>
    </w:tblStylePr>
    <w:tblStylePr w:type="lastCol">
      <w:rPr>
        <w:rFonts w:cs="Arial"/>
      </w:rPr>
      <w:tblPr/>
      <w:tcPr>
        <w:tcBorders>
          <w:top w:val="nil"/>
          <w:left w:val="single" w:sz="8" w:space="0" w:color="7A6A60"/>
          <w:bottom w:val="nil"/>
          <w:right w:val="nil"/>
          <w:insideH w:val="nil"/>
          <w:insideV w:val="nil"/>
          <w:tl2br w:val="nil"/>
          <w:tr2bl w:val="nil"/>
        </w:tcBorders>
        <w:shd w:val="clear" w:color="auto" w:fill="FFFFFF"/>
      </w:tcPr>
    </w:tblStylePr>
    <w:tblStylePr w:type="band1Vert">
      <w:rPr>
        <w:rFonts w:cs="Arial"/>
      </w:rPr>
      <w:tblPr/>
      <w:tcPr>
        <w:tcBorders>
          <w:top w:val="nil"/>
          <w:left w:val="nil"/>
          <w:bottom w:val="nil"/>
          <w:right w:val="nil"/>
          <w:insideH w:val="nil"/>
          <w:insideV w:val="nil"/>
          <w:tl2br w:val="nil"/>
          <w:tr2bl w:val="nil"/>
        </w:tcBorders>
        <w:shd w:val="clear" w:color="auto" w:fill="DFD9D6"/>
      </w:tcPr>
    </w:tblStylePr>
    <w:tblStylePr w:type="band1Horz">
      <w:rPr>
        <w:rFonts w:cs="Arial"/>
      </w:rPr>
      <w:tblPr/>
      <w:tcPr>
        <w:tcBorders>
          <w:top w:val="nil"/>
          <w:left w:val="nil"/>
          <w:bottom w:val="nil"/>
          <w:right w:val="nil"/>
          <w:insideH w:val="nil"/>
          <w:insideV w:val="nil"/>
          <w:tl2br w:val="nil"/>
          <w:tr2bl w:val="nil"/>
        </w:tcBorders>
        <w:shd w:val="clear" w:color="auto" w:fill="DFD9D6"/>
      </w:tcPr>
    </w:tblStylePr>
    <w:tblStylePr w:type="nwCell">
      <w:rPr>
        <w:rFonts w:cs="Arial"/>
      </w:rPr>
      <w:tblPr/>
      <w:tcPr>
        <w:shd w:val="clear" w:color="auto" w:fill="FFFFFF"/>
      </w:tcPr>
    </w:tblStylePr>
    <w:tblStylePr w:type="swCell">
      <w:rPr>
        <w:rFonts w:cs="Arial"/>
      </w:rPr>
      <w:tblPr/>
      <w:tcPr>
        <w:tcBorders>
          <w:top w:val="nil"/>
          <w:left w:val="nil"/>
          <w:bottom w:val="nil"/>
          <w:right w:val="nil"/>
          <w:insideH w:val="nil"/>
          <w:insideV w:val="nil"/>
          <w:tl2br w:val="nil"/>
          <w:tr2bl w:val="nil"/>
        </w:tcBorders>
      </w:tcPr>
    </w:tblStylePr>
  </w:style>
  <w:style w:type="table" w:customStyle="1" w:styleId="241">
    <w:name w:val="中等深浅列表 2 强调文字颜色 4"/>
    <w:basedOn w:val="a3"/>
    <w:uiPriority w:val="66"/>
    <w:qFormat/>
    <w:rPr>
      <w:rFonts w:ascii="Calibri" w:hAnsi="Calibri" w:cs="Arial"/>
      <w:color w:val="000000"/>
    </w:rPr>
    <w:tblPr>
      <w:tblInd w:w="0" w:type="dxa"/>
      <w:tblBorders>
        <w:top w:val="single" w:sz="8" w:space="0" w:color="B4936D"/>
        <w:left w:val="single" w:sz="8" w:space="0" w:color="B4936D"/>
        <w:bottom w:val="single" w:sz="8" w:space="0" w:color="B4936D"/>
        <w:right w:val="single" w:sz="8" w:space="0" w:color="B4936D"/>
      </w:tblBorders>
      <w:tblCellMar>
        <w:top w:w="0" w:type="dxa"/>
        <w:left w:w="108" w:type="dxa"/>
        <w:bottom w:w="0" w:type="dxa"/>
        <w:right w:w="108" w:type="dxa"/>
      </w:tblCellMar>
    </w:tblPr>
    <w:tblStylePr w:type="firstRow">
      <w:rPr>
        <w:rFonts w:cs="Arial"/>
        <w:sz w:val="24"/>
        <w:szCs w:val="24"/>
      </w:rPr>
      <w:tblPr/>
      <w:tcPr>
        <w:tcBorders>
          <w:top w:val="nil"/>
          <w:left w:val="nil"/>
          <w:bottom w:val="single" w:sz="24" w:space="0" w:color="B4936D"/>
          <w:right w:val="nil"/>
          <w:insideH w:val="nil"/>
          <w:insideV w:val="nil"/>
          <w:tl2br w:val="nil"/>
          <w:tr2bl w:val="nil"/>
        </w:tcBorders>
        <w:shd w:val="clear" w:color="auto" w:fill="FFFFFF"/>
      </w:tcPr>
    </w:tblStylePr>
    <w:tblStylePr w:type="lastRow">
      <w:rPr>
        <w:rFonts w:cs="Arial"/>
      </w:rPr>
      <w:tblPr/>
      <w:tcPr>
        <w:tcBorders>
          <w:top w:val="single" w:sz="8" w:space="0" w:color="B4936D"/>
          <w:left w:val="nil"/>
          <w:bottom w:val="nil"/>
          <w:right w:val="nil"/>
          <w:insideH w:val="nil"/>
          <w:insideV w:val="nil"/>
          <w:tl2br w:val="nil"/>
          <w:tr2bl w:val="nil"/>
        </w:tcBorders>
        <w:shd w:val="clear" w:color="auto" w:fill="FFFFFF"/>
      </w:tcPr>
    </w:tblStylePr>
    <w:tblStylePr w:type="firstCol">
      <w:rPr>
        <w:rFonts w:cs="Arial"/>
      </w:rPr>
      <w:tblPr/>
      <w:tcPr>
        <w:tcBorders>
          <w:top w:val="nil"/>
          <w:left w:val="nil"/>
          <w:bottom w:val="nil"/>
          <w:right w:val="single" w:sz="8" w:space="0" w:color="B4936D"/>
          <w:insideH w:val="nil"/>
          <w:insideV w:val="nil"/>
          <w:tl2br w:val="nil"/>
          <w:tr2bl w:val="nil"/>
        </w:tcBorders>
        <w:shd w:val="clear" w:color="auto" w:fill="FFFFFF"/>
      </w:tcPr>
    </w:tblStylePr>
    <w:tblStylePr w:type="lastCol">
      <w:rPr>
        <w:rFonts w:cs="Arial"/>
      </w:rPr>
      <w:tblPr/>
      <w:tcPr>
        <w:tcBorders>
          <w:top w:val="nil"/>
          <w:left w:val="single" w:sz="8" w:space="0" w:color="B4936D"/>
          <w:bottom w:val="nil"/>
          <w:right w:val="nil"/>
          <w:insideH w:val="nil"/>
          <w:insideV w:val="nil"/>
          <w:tl2br w:val="nil"/>
          <w:tr2bl w:val="nil"/>
        </w:tcBorders>
        <w:shd w:val="clear" w:color="auto" w:fill="FFFFFF"/>
      </w:tcPr>
    </w:tblStylePr>
    <w:tblStylePr w:type="band1Vert">
      <w:rPr>
        <w:rFonts w:cs="Arial"/>
      </w:rPr>
      <w:tblPr/>
      <w:tcPr>
        <w:tcBorders>
          <w:top w:val="nil"/>
          <w:left w:val="nil"/>
          <w:bottom w:val="nil"/>
          <w:right w:val="nil"/>
          <w:insideH w:val="nil"/>
          <w:insideV w:val="nil"/>
          <w:tl2br w:val="nil"/>
          <w:tr2bl w:val="nil"/>
        </w:tcBorders>
        <w:shd w:val="clear" w:color="auto" w:fill="ECE4DA"/>
      </w:tcPr>
    </w:tblStylePr>
    <w:tblStylePr w:type="band1Horz">
      <w:rPr>
        <w:rFonts w:cs="Arial"/>
      </w:rPr>
      <w:tblPr/>
      <w:tcPr>
        <w:tcBorders>
          <w:top w:val="nil"/>
          <w:left w:val="nil"/>
          <w:bottom w:val="nil"/>
          <w:right w:val="nil"/>
          <w:insideH w:val="nil"/>
          <w:insideV w:val="nil"/>
          <w:tl2br w:val="nil"/>
          <w:tr2bl w:val="nil"/>
        </w:tcBorders>
        <w:shd w:val="clear" w:color="auto" w:fill="ECE4DA"/>
      </w:tcPr>
    </w:tblStylePr>
    <w:tblStylePr w:type="nwCell">
      <w:rPr>
        <w:rFonts w:cs="Arial"/>
      </w:rPr>
      <w:tblPr/>
      <w:tcPr>
        <w:shd w:val="clear" w:color="auto" w:fill="FFFFFF"/>
      </w:tcPr>
    </w:tblStylePr>
    <w:tblStylePr w:type="swCell">
      <w:rPr>
        <w:rFonts w:cs="Arial"/>
      </w:rPr>
      <w:tblPr/>
      <w:tcPr>
        <w:tcBorders>
          <w:top w:val="nil"/>
          <w:left w:val="nil"/>
          <w:bottom w:val="nil"/>
          <w:right w:val="nil"/>
          <w:insideH w:val="nil"/>
          <w:insideV w:val="nil"/>
          <w:tl2br w:val="nil"/>
          <w:tr2bl w:val="nil"/>
        </w:tcBorders>
      </w:tcPr>
    </w:tblStylePr>
  </w:style>
  <w:style w:type="table" w:customStyle="1" w:styleId="251">
    <w:name w:val="中等深浅列表 2 强调文字颜色 5"/>
    <w:basedOn w:val="a3"/>
    <w:uiPriority w:val="66"/>
    <w:qFormat/>
    <w:rPr>
      <w:rFonts w:ascii="Calibri" w:hAnsi="Calibri" w:cs="Arial"/>
      <w:color w:val="000000"/>
    </w:rPr>
    <w:tblPr>
      <w:tblInd w:w="0" w:type="dxa"/>
      <w:tblBorders>
        <w:top w:val="single" w:sz="8" w:space="0" w:color="67787B"/>
        <w:left w:val="single" w:sz="8" w:space="0" w:color="67787B"/>
        <w:bottom w:val="single" w:sz="8" w:space="0" w:color="67787B"/>
        <w:right w:val="single" w:sz="8" w:space="0" w:color="67787B"/>
      </w:tblBorders>
      <w:tblCellMar>
        <w:top w:w="0" w:type="dxa"/>
        <w:left w:w="108" w:type="dxa"/>
        <w:bottom w:w="0" w:type="dxa"/>
        <w:right w:w="108" w:type="dxa"/>
      </w:tblCellMar>
    </w:tblPr>
    <w:tblStylePr w:type="firstRow">
      <w:rPr>
        <w:rFonts w:cs="Arial"/>
        <w:sz w:val="24"/>
        <w:szCs w:val="24"/>
      </w:rPr>
      <w:tblPr/>
      <w:tcPr>
        <w:tcBorders>
          <w:top w:val="nil"/>
          <w:left w:val="nil"/>
          <w:bottom w:val="single" w:sz="24" w:space="0" w:color="67787B"/>
          <w:right w:val="nil"/>
          <w:insideH w:val="nil"/>
          <w:insideV w:val="nil"/>
          <w:tl2br w:val="nil"/>
          <w:tr2bl w:val="nil"/>
        </w:tcBorders>
        <w:shd w:val="clear" w:color="auto" w:fill="FFFFFF"/>
      </w:tcPr>
    </w:tblStylePr>
    <w:tblStylePr w:type="lastRow">
      <w:rPr>
        <w:rFonts w:cs="Arial"/>
      </w:rPr>
      <w:tblPr/>
      <w:tcPr>
        <w:tcBorders>
          <w:top w:val="single" w:sz="8" w:space="0" w:color="67787B"/>
          <w:left w:val="nil"/>
          <w:bottom w:val="nil"/>
          <w:right w:val="nil"/>
          <w:insideH w:val="nil"/>
          <w:insideV w:val="nil"/>
          <w:tl2br w:val="nil"/>
          <w:tr2bl w:val="nil"/>
        </w:tcBorders>
        <w:shd w:val="clear" w:color="auto" w:fill="FFFFFF"/>
      </w:tcPr>
    </w:tblStylePr>
    <w:tblStylePr w:type="firstCol">
      <w:rPr>
        <w:rFonts w:cs="Arial"/>
      </w:rPr>
      <w:tblPr/>
      <w:tcPr>
        <w:tcBorders>
          <w:top w:val="nil"/>
          <w:left w:val="nil"/>
          <w:bottom w:val="nil"/>
          <w:right w:val="single" w:sz="8" w:space="0" w:color="67787B"/>
          <w:insideH w:val="nil"/>
          <w:insideV w:val="nil"/>
          <w:tl2br w:val="nil"/>
          <w:tr2bl w:val="nil"/>
        </w:tcBorders>
        <w:shd w:val="clear" w:color="auto" w:fill="FFFFFF"/>
      </w:tcPr>
    </w:tblStylePr>
    <w:tblStylePr w:type="lastCol">
      <w:rPr>
        <w:rFonts w:cs="Arial"/>
      </w:rPr>
      <w:tblPr/>
      <w:tcPr>
        <w:tcBorders>
          <w:top w:val="nil"/>
          <w:left w:val="single" w:sz="8" w:space="0" w:color="67787B"/>
          <w:bottom w:val="nil"/>
          <w:right w:val="nil"/>
          <w:insideH w:val="nil"/>
          <w:insideV w:val="nil"/>
          <w:tl2br w:val="nil"/>
          <w:tr2bl w:val="nil"/>
        </w:tcBorders>
        <w:shd w:val="clear" w:color="auto" w:fill="FFFFFF"/>
      </w:tcPr>
    </w:tblStylePr>
    <w:tblStylePr w:type="band1Vert">
      <w:rPr>
        <w:rFonts w:cs="Arial"/>
      </w:rPr>
      <w:tblPr/>
      <w:tcPr>
        <w:tcBorders>
          <w:top w:val="nil"/>
          <w:left w:val="nil"/>
          <w:bottom w:val="nil"/>
          <w:right w:val="nil"/>
          <w:insideH w:val="nil"/>
          <w:insideV w:val="nil"/>
          <w:tl2br w:val="nil"/>
          <w:tr2bl w:val="nil"/>
        </w:tcBorders>
        <w:shd w:val="clear" w:color="auto" w:fill="D8DEDF"/>
      </w:tcPr>
    </w:tblStylePr>
    <w:tblStylePr w:type="band1Horz">
      <w:rPr>
        <w:rFonts w:cs="Arial"/>
      </w:rPr>
      <w:tblPr/>
      <w:tcPr>
        <w:tcBorders>
          <w:top w:val="nil"/>
          <w:left w:val="nil"/>
          <w:bottom w:val="nil"/>
          <w:right w:val="nil"/>
          <w:insideH w:val="nil"/>
          <w:insideV w:val="nil"/>
          <w:tl2br w:val="nil"/>
          <w:tr2bl w:val="nil"/>
        </w:tcBorders>
        <w:shd w:val="clear" w:color="auto" w:fill="D8DEDF"/>
      </w:tcPr>
    </w:tblStylePr>
    <w:tblStylePr w:type="nwCell">
      <w:rPr>
        <w:rFonts w:cs="Arial"/>
      </w:rPr>
      <w:tblPr/>
      <w:tcPr>
        <w:shd w:val="clear" w:color="auto" w:fill="FFFFFF"/>
      </w:tcPr>
    </w:tblStylePr>
    <w:tblStylePr w:type="swCell">
      <w:rPr>
        <w:rFonts w:cs="Arial"/>
      </w:rPr>
      <w:tblPr/>
      <w:tcPr>
        <w:tcBorders>
          <w:top w:val="nil"/>
          <w:left w:val="nil"/>
          <w:bottom w:val="nil"/>
          <w:right w:val="nil"/>
          <w:insideH w:val="nil"/>
          <w:insideV w:val="nil"/>
          <w:tl2br w:val="nil"/>
          <w:tr2bl w:val="nil"/>
        </w:tcBorders>
      </w:tcPr>
    </w:tblStylePr>
  </w:style>
  <w:style w:type="table" w:customStyle="1" w:styleId="261">
    <w:name w:val="中等深浅列表 2 强调文字颜色 6"/>
    <w:basedOn w:val="a3"/>
    <w:uiPriority w:val="66"/>
    <w:qFormat/>
    <w:rPr>
      <w:rFonts w:ascii="Calibri" w:hAnsi="Calibri" w:cs="Arial"/>
      <w:color w:val="000000"/>
    </w:rPr>
    <w:tblPr>
      <w:tblInd w:w="0" w:type="dxa"/>
      <w:tblBorders>
        <w:top w:val="single" w:sz="8" w:space="0" w:color="9D936F"/>
        <w:left w:val="single" w:sz="8" w:space="0" w:color="9D936F"/>
        <w:bottom w:val="single" w:sz="8" w:space="0" w:color="9D936F"/>
        <w:right w:val="single" w:sz="8" w:space="0" w:color="9D936F"/>
      </w:tblBorders>
      <w:tblCellMar>
        <w:top w:w="0" w:type="dxa"/>
        <w:left w:w="108" w:type="dxa"/>
        <w:bottom w:w="0" w:type="dxa"/>
        <w:right w:w="108" w:type="dxa"/>
      </w:tblCellMar>
    </w:tblPr>
    <w:tblStylePr w:type="firstRow">
      <w:rPr>
        <w:rFonts w:cs="Arial"/>
        <w:sz w:val="24"/>
        <w:szCs w:val="24"/>
      </w:rPr>
      <w:tblPr/>
      <w:tcPr>
        <w:tcBorders>
          <w:top w:val="nil"/>
          <w:left w:val="nil"/>
          <w:bottom w:val="single" w:sz="24" w:space="0" w:color="9D936F"/>
          <w:right w:val="nil"/>
          <w:insideH w:val="nil"/>
          <w:insideV w:val="nil"/>
          <w:tl2br w:val="nil"/>
          <w:tr2bl w:val="nil"/>
        </w:tcBorders>
        <w:shd w:val="clear" w:color="auto" w:fill="FFFFFF"/>
      </w:tcPr>
    </w:tblStylePr>
    <w:tblStylePr w:type="lastRow">
      <w:rPr>
        <w:rFonts w:cs="Arial"/>
      </w:rPr>
      <w:tblPr/>
      <w:tcPr>
        <w:tcBorders>
          <w:top w:val="single" w:sz="8" w:space="0" w:color="9D936F"/>
          <w:left w:val="nil"/>
          <w:bottom w:val="nil"/>
          <w:right w:val="nil"/>
          <w:insideH w:val="nil"/>
          <w:insideV w:val="nil"/>
          <w:tl2br w:val="nil"/>
          <w:tr2bl w:val="nil"/>
        </w:tcBorders>
        <w:shd w:val="clear" w:color="auto" w:fill="FFFFFF"/>
      </w:tcPr>
    </w:tblStylePr>
    <w:tblStylePr w:type="firstCol">
      <w:rPr>
        <w:rFonts w:cs="Arial"/>
      </w:rPr>
      <w:tblPr/>
      <w:tcPr>
        <w:tcBorders>
          <w:top w:val="nil"/>
          <w:left w:val="nil"/>
          <w:bottom w:val="nil"/>
          <w:right w:val="single" w:sz="8" w:space="0" w:color="9D936F"/>
          <w:insideH w:val="nil"/>
          <w:insideV w:val="nil"/>
          <w:tl2br w:val="nil"/>
          <w:tr2bl w:val="nil"/>
        </w:tcBorders>
        <w:shd w:val="clear" w:color="auto" w:fill="FFFFFF"/>
      </w:tcPr>
    </w:tblStylePr>
    <w:tblStylePr w:type="lastCol">
      <w:rPr>
        <w:rFonts w:cs="Arial"/>
      </w:rPr>
      <w:tblPr/>
      <w:tcPr>
        <w:tcBorders>
          <w:top w:val="nil"/>
          <w:left w:val="single" w:sz="8" w:space="0" w:color="9D936F"/>
          <w:bottom w:val="nil"/>
          <w:right w:val="nil"/>
          <w:insideH w:val="nil"/>
          <w:insideV w:val="nil"/>
          <w:tl2br w:val="nil"/>
          <w:tr2bl w:val="nil"/>
        </w:tcBorders>
        <w:shd w:val="clear" w:color="auto" w:fill="FFFFFF"/>
      </w:tcPr>
    </w:tblStylePr>
    <w:tblStylePr w:type="band1Vert">
      <w:rPr>
        <w:rFonts w:cs="Arial"/>
      </w:rPr>
      <w:tblPr/>
      <w:tcPr>
        <w:tcBorders>
          <w:top w:val="nil"/>
          <w:left w:val="nil"/>
          <w:bottom w:val="nil"/>
          <w:right w:val="nil"/>
          <w:insideH w:val="nil"/>
          <w:insideV w:val="nil"/>
          <w:tl2br w:val="nil"/>
          <w:tr2bl w:val="nil"/>
        </w:tcBorders>
        <w:shd w:val="clear" w:color="auto" w:fill="E6E4DB"/>
      </w:tcPr>
    </w:tblStylePr>
    <w:tblStylePr w:type="band1Horz">
      <w:rPr>
        <w:rFonts w:cs="Arial"/>
      </w:rPr>
      <w:tblPr/>
      <w:tcPr>
        <w:tcBorders>
          <w:top w:val="nil"/>
          <w:left w:val="nil"/>
          <w:bottom w:val="nil"/>
          <w:right w:val="nil"/>
          <w:insideH w:val="nil"/>
          <w:insideV w:val="nil"/>
          <w:tl2br w:val="nil"/>
          <w:tr2bl w:val="nil"/>
        </w:tcBorders>
        <w:shd w:val="clear" w:color="auto" w:fill="E6E4DB"/>
      </w:tcPr>
    </w:tblStylePr>
    <w:tblStylePr w:type="nwCell">
      <w:rPr>
        <w:rFonts w:cs="Arial"/>
      </w:rPr>
      <w:tblPr/>
      <w:tcPr>
        <w:shd w:val="clear" w:color="auto" w:fill="FFFFFF"/>
      </w:tcPr>
    </w:tblStylePr>
    <w:tblStylePr w:type="swCell">
      <w:rPr>
        <w:rFonts w:cs="Arial"/>
      </w:rPr>
      <w:tblPr/>
      <w:tcPr>
        <w:tcBorders>
          <w:top w:val="nil"/>
          <w:left w:val="nil"/>
          <w:bottom w:val="nil"/>
          <w:right w:val="nil"/>
          <w:insideH w:val="nil"/>
          <w:insideV w:val="nil"/>
          <w:tl2br w:val="nil"/>
          <w:tr2bl w:val="nil"/>
        </w:tcBorders>
      </w:tcPr>
    </w:tblStylePr>
  </w:style>
  <w:style w:type="table" w:customStyle="1" w:styleId="112">
    <w:name w:val="中等深浅底纹 1 强调文字颜色 1"/>
    <w:basedOn w:val="a3"/>
    <w:uiPriority w:val="63"/>
    <w:qFormat/>
    <w:rPr>
      <w:rFonts w:ascii="Cambria" w:eastAsia="黑体" w:hAnsi="Cambria"/>
    </w:rPr>
    <w:tblPr>
      <w:tblInd w:w="0" w:type="dxa"/>
      <w:tblBorders>
        <w:top w:val="single" w:sz="8" w:space="0" w:color="9EB0C1"/>
        <w:left w:val="single" w:sz="8" w:space="0" w:color="9EB0C1"/>
        <w:bottom w:val="single" w:sz="8" w:space="0" w:color="9EB0C1"/>
        <w:right w:val="single" w:sz="8" w:space="0" w:color="9EB0C1"/>
        <w:insideH w:val="single" w:sz="8" w:space="0" w:color="9EB0C1"/>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9EB0C1"/>
          <w:left w:val="single" w:sz="8" w:space="0" w:color="9EB0C1"/>
          <w:bottom w:val="single" w:sz="8" w:space="0" w:color="9EB0C1"/>
          <w:right w:val="single" w:sz="8" w:space="0" w:color="9EB0C1"/>
          <w:insideH w:val="nil"/>
          <w:insideV w:val="nil"/>
          <w:tl2br w:val="nil"/>
          <w:tr2bl w:val="nil"/>
        </w:tcBorders>
        <w:shd w:val="clear" w:color="auto" w:fill="7E97AD"/>
      </w:tcPr>
    </w:tblStylePr>
    <w:tblStylePr w:type="lastRow">
      <w:pPr>
        <w:spacing w:before="0" w:after="0"/>
      </w:pPr>
      <w:rPr>
        <w:rFonts w:cs="Times New Roman"/>
        <w:b/>
        <w:bCs/>
      </w:rPr>
      <w:tblPr/>
      <w:tcPr>
        <w:tcBorders>
          <w:top w:val="double" w:sz="6" w:space="0" w:color="9EB0C1"/>
          <w:left w:val="single" w:sz="8" w:space="0" w:color="9EB0C1"/>
          <w:bottom w:val="single" w:sz="8" w:space="0" w:color="9EB0C1"/>
          <w:right w:val="single" w:sz="8" w:space="0" w:color="9EB0C1"/>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E5EA"/>
      </w:tcPr>
    </w:tblStylePr>
    <w:tblStylePr w:type="band1Horz">
      <w:rPr>
        <w:rFonts w:cs="Times New Roman"/>
      </w:rPr>
      <w:tblPr/>
      <w:tcPr>
        <w:shd w:val="clear" w:color="auto" w:fill="DFE5EA"/>
      </w:tcPr>
    </w:tblStylePr>
    <w:tblStylePr w:type="band2Horz">
      <w:rPr>
        <w:rFonts w:cs="Times New Roman"/>
      </w:rPr>
    </w:tblStylePr>
  </w:style>
  <w:style w:type="table" w:customStyle="1" w:styleId="122">
    <w:name w:val="中等深浅底纹 1 强调文字颜色 2"/>
    <w:basedOn w:val="a3"/>
    <w:uiPriority w:val="63"/>
    <w:qFormat/>
    <w:rPr>
      <w:rFonts w:ascii="Cambria" w:eastAsia="黑体" w:hAnsi="Cambria"/>
    </w:rPr>
    <w:tblPr>
      <w:tblInd w:w="0" w:type="dxa"/>
      <w:tblBorders>
        <w:top w:val="single" w:sz="8" w:space="0" w:color="D8AA87"/>
        <w:left w:val="single" w:sz="8" w:space="0" w:color="D8AA87"/>
        <w:bottom w:val="single" w:sz="8" w:space="0" w:color="D8AA87"/>
        <w:right w:val="single" w:sz="8" w:space="0" w:color="D8AA87"/>
        <w:insideH w:val="single" w:sz="8" w:space="0" w:color="D8AA87"/>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D8AA87"/>
          <w:left w:val="single" w:sz="8" w:space="0" w:color="D8AA87"/>
          <w:bottom w:val="single" w:sz="8" w:space="0" w:color="D8AA87"/>
          <w:right w:val="single" w:sz="8" w:space="0" w:color="D8AA87"/>
          <w:insideH w:val="nil"/>
          <w:insideV w:val="nil"/>
          <w:tl2br w:val="nil"/>
          <w:tr2bl w:val="nil"/>
        </w:tcBorders>
        <w:shd w:val="clear" w:color="auto" w:fill="CC8E60"/>
      </w:tcPr>
    </w:tblStylePr>
    <w:tblStylePr w:type="lastRow">
      <w:pPr>
        <w:spacing w:before="0" w:after="0"/>
      </w:pPr>
      <w:rPr>
        <w:rFonts w:cs="Times New Roman"/>
        <w:b/>
        <w:bCs/>
      </w:rPr>
      <w:tblPr/>
      <w:tcPr>
        <w:tcBorders>
          <w:top w:val="double" w:sz="6" w:space="0" w:color="D8AA87"/>
          <w:left w:val="single" w:sz="8" w:space="0" w:color="D8AA87"/>
          <w:bottom w:val="single" w:sz="8" w:space="0" w:color="D8AA87"/>
          <w:right w:val="single" w:sz="8" w:space="0" w:color="D8AA87"/>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2E2D7"/>
      </w:tcPr>
    </w:tblStylePr>
    <w:tblStylePr w:type="band1Horz">
      <w:rPr>
        <w:rFonts w:cs="Times New Roman"/>
      </w:rPr>
      <w:tblPr/>
      <w:tcPr>
        <w:shd w:val="clear" w:color="auto" w:fill="F2E2D7"/>
      </w:tcPr>
    </w:tblStylePr>
    <w:tblStylePr w:type="band2Horz">
      <w:rPr>
        <w:rFonts w:cs="Times New Roman"/>
      </w:rPr>
    </w:tblStylePr>
  </w:style>
  <w:style w:type="table" w:customStyle="1" w:styleId="132">
    <w:name w:val="中等深浅底纹 1 强调文字颜色 3"/>
    <w:basedOn w:val="a3"/>
    <w:uiPriority w:val="63"/>
    <w:qFormat/>
    <w:rPr>
      <w:rFonts w:ascii="Cambria" w:eastAsia="黑体" w:hAnsi="Cambria"/>
    </w:rPr>
    <w:tblPr>
      <w:tblInd w:w="0" w:type="dxa"/>
      <w:tblBorders>
        <w:top w:val="single" w:sz="8" w:space="0" w:color="9E8E84"/>
        <w:left w:val="single" w:sz="8" w:space="0" w:color="9E8E84"/>
        <w:bottom w:val="single" w:sz="8" w:space="0" w:color="9E8E84"/>
        <w:right w:val="single" w:sz="8" w:space="0" w:color="9E8E84"/>
        <w:insideH w:val="single" w:sz="8" w:space="0" w:color="9E8E84"/>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9E8E84"/>
          <w:left w:val="single" w:sz="8" w:space="0" w:color="9E8E84"/>
          <w:bottom w:val="single" w:sz="8" w:space="0" w:color="9E8E84"/>
          <w:right w:val="single" w:sz="8" w:space="0" w:color="9E8E84"/>
          <w:insideH w:val="nil"/>
          <w:insideV w:val="nil"/>
          <w:tl2br w:val="nil"/>
          <w:tr2bl w:val="nil"/>
        </w:tcBorders>
        <w:shd w:val="clear" w:color="auto" w:fill="7A6A60"/>
      </w:tcPr>
    </w:tblStylePr>
    <w:tblStylePr w:type="lastRow">
      <w:pPr>
        <w:spacing w:before="0" w:after="0"/>
      </w:pPr>
      <w:rPr>
        <w:rFonts w:cs="Times New Roman"/>
        <w:b/>
        <w:bCs/>
      </w:rPr>
      <w:tblPr/>
      <w:tcPr>
        <w:tcBorders>
          <w:top w:val="double" w:sz="6" w:space="0" w:color="9E8E84"/>
          <w:left w:val="single" w:sz="8" w:space="0" w:color="9E8E84"/>
          <w:bottom w:val="single" w:sz="8" w:space="0" w:color="9E8E84"/>
          <w:right w:val="single" w:sz="8" w:space="0" w:color="9E8E84"/>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D9D6"/>
      </w:tcPr>
    </w:tblStylePr>
    <w:tblStylePr w:type="band1Horz">
      <w:rPr>
        <w:rFonts w:cs="Times New Roman"/>
      </w:rPr>
      <w:tblPr/>
      <w:tcPr>
        <w:shd w:val="clear" w:color="auto" w:fill="DFD9D6"/>
      </w:tcPr>
    </w:tblStylePr>
    <w:tblStylePr w:type="band2Horz">
      <w:rPr>
        <w:rFonts w:cs="Times New Roman"/>
      </w:rPr>
    </w:tblStylePr>
  </w:style>
  <w:style w:type="table" w:customStyle="1" w:styleId="142">
    <w:name w:val="中等深浅底纹 1 强调文字颜色 4"/>
    <w:basedOn w:val="a3"/>
    <w:uiPriority w:val="63"/>
    <w:qFormat/>
    <w:rPr>
      <w:rFonts w:ascii="Cambria" w:eastAsia="黑体" w:hAnsi="Cambria"/>
    </w:rPr>
    <w:tblPr>
      <w:tblInd w:w="0" w:type="dxa"/>
      <w:tblBorders>
        <w:top w:val="single" w:sz="8" w:space="0" w:color="C6AD91"/>
        <w:left w:val="single" w:sz="8" w:space="0" w:color="C6AD91"/>
        <w:bottom w:val="single" w:sz="8" w:space="0" w:color="C6AD91"/>
        <w:right w:val="single" w:sz="8" w:space="0" w:color="C6AD91"/>
        <w:insideH w:val="single" w:sz="8" w:space="0" w:color="C6AD91"/>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C6AD91"/>
          <w:left w:val="single" w:sz="8" w:space="0" w:color="C6AD91"/>
          <w:bottom w:val="single" w:sz="8" w:space="0" w:color="C6AD91"/>
          <w:right w:val="single" w:sz="8" w:space="0" w:color="C6AD91"/>
          <w:insideH w:val="nil"/>
          <w:insideV w:val="nil"/>
          <w:tl2br w:val="nil"/>
          <w:tr2bl w:val="nil"/>
        </w:tcBorders>
        <w:shd w:val="clear" w:color="auto" w:fill="B4936D"/>
      </w:tcPr>
    </w:tblStylePr>
    <w:tblStylePr w:type="lastRow">
      <w:pPr>
        <w:spacing w:before="0" w:after="0"/>
      </w:pPr>
      <w:rPr>
        <w:rFonts w:cs="Times New Roman"/>
        <w:b/>
        <w:bCs/>
      </w:rPr>
      <w:tblPr/>
      <w:tcPr>
        <w:tcBorders>
          <w:top w:val="double" w:sz="6" w:space="0" w:color="C6AD91"/>
          <w:left w:val="single" w:sz="8" w:space="0" w:color="C6AD91"/>
          <w:bottom w:val="single" w:sz="8" w:space="0" w:color="C6AD91"/>
          <w:right w:val="single" w:sz="8" w:space="0" w:color="C6AD91"/>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CE4DA"/>
      </w:tcPr>
    </w:tblStylePr>
    <w:tblStylePr w:type="band1Horz">
      <w:rPr>
        <w:rFonts w:cs="Times New Roman"/>
      </w:rPr>
      <w:tblPr/>
      <w:tcPr>
        <w:shd w:val="clear" w:color="auto" w:fill="ECE4DA"/>
      </w:tcPr>
    </w:tblStylePr>
    <w:tblStylePr w:type="band2Horz">
      <w:rPr>
        <w:rFonts w:cs="Times New Roman"/>
      </w:rPr>
    </w:tblStylePr>
  </w:style>
  <w:style w:type="table" w:customStyle="1" w:styleId="152">
    <w:name w:val="中等深浅底纹 1 强调文字颜色 5"/>
    <w:basedOn w:val="a3"/>
    <w:uiPriority w:val="63"/>
    <w:qFormat/>
    <w:rPr>
      <w:rFonts w:ascii="Cambria" w:eastAsia="黑体" w:hAnsi="Cambria"/>
    </w:rPr>
    <w:tblPr>
      <w:tblInd w:w="0" w:type="dxa"/>
      <w:tblBorders>
        <w:top w:val="single" w:sz="8" w:space="0" w:color="8B9B9E"/>
        <w:left w:val="single" w:sz="8" w:space="0" w:color="8B9B9E"/>
        <w:bottom w:val="single" w:sz="8" w:space="0" w:color="8B9B9E"/>
        <w:right w:val="single" w:sz="8" w:space="0" w:color="8B9B9E"/>
        <w:insideH w:val="single" w:sz="8" w:space="0" w:color="8B9B9E"/>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8B9B9E"/>
          <w:left w:val="single" w:sz="8" w:space="0" w:color="8B9B9E"/>
          <w:bottom w:val="single" w:sz="8" w:space="0" w:color="8B9B9E"/>
          <w:right w:val="single" w:sz="8" w:space="0" w:color="8B9B9E"/>
          <w:insideH w:val="nil"/>
          <w:insideV w:val="nil"/>
          <w:tl2br w:val="nil"/>
          <w:tr2bl w:val="nil"/>
        </w:tcBorders>
        <w:shd w:val="clear" w:color="auto" w:fill="67787B"/>
      </w:tcPr>
    </w:tblStylePr>
    <w:tblStylePr w:type="lastRow">
      <w:pPr>
        <w:spacing w:before="0" w:after="0"/>
      </w:pPr>
      <w:rPr>
        <w:rFonts w:cs="Times New Roman"/>
        <w:b/>
        <w:bCs/>
      </w:rPr>
      <w:tblPr/>
      <w:tcPr>
        <w:tcBorders>
          <w:top w:val="double" w:sz="6" w:space="0" w:color="8B9B9E"/>
          <w:left w:val="single" w:sz="8" w:space="0" w:color="8B9B9E"/>
          <w:bottom w:val="single" w:sz="8" w:space="0" w:color="8B9B9E"/>
          <w:right w:val="single" w:sz="8" w:space="0" w:color="8B9B9E"/>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8DEDF"/>
      </w:tcPr>
    </w:tblStylePr>
    <w:tblStylePr w:type="band1Horz">
      <w:rPr>
        <w:rFonts w:cs="Times New Roman"/>
      </w:rPr>
      <w:tblPr/>
      <w:tcPr>
        <w:shd w:val="clear" w:color="auto" w:fill="D8DEDF"/>
      </w:tcPr>
    </w:tblStylePr>
    <w:tblStylePr w:type="band2Horz">
      <w:rPr>
        <w:rFonts w:cs="Times New Roman"/>
      </w:rPr>
    </w:tblStylePr>
  </w:style>
  <w:style w:type="table" w:customStyle="1" w:styleId="162">
    <w:name w:val="中等深浅底纹 1 强调文字颜色 6"/>
    <w:basedOn w:val="a3"/>
    <w:uiPriority w:val="63"/>
    <w:qFormat/>
    <w:rPr>
      <w:rFonts w:ascii="Cambria" w:eastAsia="黑体" w:hAnsi="Cambria"/>
    </w:rPr>
    <w:tblPr>
      <w:tblInd w:w="0" w:type="dxa"/>
      <w:tblBorders>
        <w:top w:val="single" w:sz="8" w:space="0" w:color="B5AE93"/>
        <w:left w:val="single" w:sz="8" w:space="0" w:color="B5AE93"/>
        <w:bottom w:val="single" w:sz="8" w:space="0" w:color="B5AE93"/>
        <w:right w:val="single" w:sz="8" w:space="0" w:color="B5AE93"/>
        <w:insideH w:val="single" w:sz="8" w:space="0" w:color="B5AE93"/>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B5AE93"/>
          <w:left w:val="single" w:sz="8" w:space="0" w:color="B5AE93"/>
          <w:bottom w:val="single" w:sz="8" w:space="0" w:color="B5AE93"/>
          <w:right w:val="single" w:sz="8" w:space="0" w:color="B5AE93"/>
          <w:insideH w:val="nil"/>
          <w:insideV w:val="nil"/>
          <w:tl2br w:val="nil"/>
          <w:tr2bl w:val="nil"/>
        </w:tcBorders>
        <w:shd w:val="clear" w:color="auto" w:fill="9D936F"/>
      </w:tcPr>
    </w:tblStylePr>
    <w:tblStylePr w:type="lastRow">
      <w:pPr>
        <w:spacing w:before="0" w:after="0"/>
      </w:pPr>
      <w:rPr>
        <w:rFonts w:cs="Times New Roman"/>
        <w:b/>
        <w:bCs/>
      </w:rPr>
      <w:tblPr/>
      <w:tcPr>
        <w:tcBorders>
          <w:top w:val="double" w:sz="6" w:space="0" w:color="B5AE93"/>
          <w:left w:val="single" w:sz="8" w:space="0" w:color="B5AE93"/>
          <w:bottom w:val="single" w:sz="8" w:space="0" w:color="B5AE93"/>
          <w:right w:val="single" w:sz="8" w:space="0" w:color="B5AE93"/>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6E4DB"/>
      </w:tcPr>
    </w:tblStylePr>
    <w:tblStylePr w:type="band1Horz">
      <w:rPr>
        <w:rFonts w:cs="Times New Roman"/>
      </w:rPr>
      <w:tblPr/>
      <w:tcPr>
        <w:shd w:val="clear" w:color="auto" w:fill="E6E4DB"/>
      </w:tcPr>
    </w:tblStylePr>
    <w:tblStylePr w:type="band2Horz">
      <w:rPr>
        <w:rFonts w:cs="Times New Roman"/>
      </w:rPr>
    </w:tblStylePr>
  </w:style>
  <w:style w:type="table" w:customStyle="1" w:styleId="212">
    <w:name w:val="中等深浅底纹 2 强调文字颜色 1"/>
    <w:basedOn w:val="a3"/>
    <w:uiPriority w:val="64"/>
    <w:qFormat/>
    <w:rPr>
      <w:rFonts w:ascii="Cambria" w:eastAsia="黑体" w:hAnsi="Cambria"/>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l2br w:val="nil"/>
          <w:tr2bl w:val="nil"/>
        </w:tcBorders>
        <w:shd w:val="clear" w:color="auto" w:fill="7E97A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l2br w:val="nil"/>
          <w:tr2bl w:val="nil"/>
        </w:tcBorders>
        <w:shd w:val="clear" w:color="auto" w:fill="7E97AD"/>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7E97AD"/>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l2br w:val="nil"/>
          <w:tr2bl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222">
    <w:name w:val="中等深浅底纹 2 强调文字颜色 2"/>
    <w:basedOn w:val="a3"/>
    <w:uiPriority w:val="64"/>
    <w:qFormat/>
    <w:rPr>
      <w:rFonts w:ascii="Cambria" w:eastAsia="黑体" w:hAnsi="Cambria"/>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l2br w:val="nil"/>
          <w:tr2bl w:val="nil"/>
        </w:tcBorders>
        <w:shd w:val="clear" w:color="auto" w:fill="CC8E60"/>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l2br w:val="nil"/>
          <w:tr2bl w:val="nil"/>
        </w:tcBorders>
        <w:shd w:val="clear" w:color="auto" w:fill="CC8E60"/>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CC8E60"/>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l2br w:val="nil"/>
          <w:tr2bl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232">
    <w:name w:val="中等深浅底纹 2 强调文字颜色 3"/>
    <w:basedOn w:val="a3"/>
    <w:uiPriority w:val="64"/>
    <w:qFormat/>
    <w:rPr>
      <w:rFonts w:ascii="Cambria" w:eastAsia="黑体" w:hAnsi="Cambria"/>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l2br w:val="nil"/>
          <w:tr2bl w:val="nil"/>
        </w:tcBorders>
        <w:shd w:val="clear" w:color="auto" w:fill="7A6A60"/>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l2br w:val="nil"/>
          <w:tr2bl w:val="nil"/>
        </w:tcBorders>
        <w:shd w:val="clear" w:color="auto" w:fill="7A6A60"/>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7A6A60"/>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l2br w:val="nil"/>
          <w:tr2bl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242">
    <w:name w:val="中等深浅底纹 2 强调文字颜色 4"/>
    <w:basedOn w:val="a3"/>
    <w:uiPriority w:val="64"/>
    <w:qFormat/>
    <w:rPr>
      <w:rFonts w:ascii="Cambria" w:eastAsia="黑体" w:hAnsi="Cambria"/>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l2br w:val="nil"/>
          <w:tr2bl w:val="nil"/>
        </w:tcBorders>
        <w:shd w:val="clear" w:color="auto" w:fill="B4936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l2br w:val="nil"/>
          <w:tr2bl w:val="nil"/>
        </w:tcBorders>
        <w:shd w:val="clear" w:color="auto" w:fill="B4936D"/>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B4936D"/>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l2br w:val="nil"/>
          <w:tr2bl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252">
    <w:name w:val="中等深浅底纹 2 强调文字颜色 5"/>
    <w:basedOn w:val="a3"/>
    <w:uiPriority w:val="64"/>
    <w:qFormat/>
    <w:rPr>
      <w:rFonts w:ascii="Cambria" w:eastAsia="黑体" w:hAnsi="Cambria"/>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l2br w:val="nil"/>
          <w:tr2bl w:val="nil"/>
        </w:tcBorders>
        <w:shd w:val="clear" w:color="auto" w:fill="67787B"/>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l2br w:val="nil"/>
          <w:tr2bl w:val="nil"/>
        </w:tcBorders>
        <w:shd w:val="clear" w:color="auto" w:fill="67787B"/>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67787B"/>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l2br w:val="nil"/>
          <w:tr2bl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262">
    <w:name w:val="中等深浅底纹 2 强调文字颜色 6"/>
    <w:basedOn w:val="a3"/>
    <w:uiPriority w:val="64"/>
    <w:qFormat/>
    <w:rPr>
      <w:rFonts w:ascii="Cambria" w:eastAsia="黑体" w:hAnsi="Cambria"/>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l2br w:val="nil"/>
          <w:tr2bl w:val="nil"/>
        </w:tcBorders>
        <w:shd w:val="clear" w:color="auto" w:fill="9D936F"/>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l2br w:val="nil"/>
          <w:tr2bl w:val="nil"/>
        </w:tcBorders>
        <w:shd w:val="clear" w:color="auto" w:fill="9D936F"/>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9D936F"/>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l2br w:val="nil"/>
          <w:tr2bl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3D1">
    <w:name w:val="表格 3D 效果 1"/>
    <w:basedOn w:val="a3"/>
    <w:uiPriority w:val="99"/>
    <w:unhideWhenUsed/>
    <w:qFormat/>
    <w:pPr>
      <w:spacing w:line="300" w:lineRule="auto"/>
    </w:pPr>
    <w:rPr>
      <w:rFonts w:ascii="Cambria" w:eastAsia="黑体" w:hAnsi="Cambria"/>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top w:val="nil"/>
          <w:left w:val="nil"/>
          <w:bottom w:val="single" w:sz="6" w:space="0" w:color="808080"/>
          <w:right w:val="nil"/>
          <w:insideH w:val="nil"/>
          <w:insideV w:val="nil"/>
          <w:tl2br w:val="nil"/>
          <w:tr2bl w:val="nil"/>
        </w:tcBorders>
      </w:tcPr>
    </w:tblStylePr>
    <w:tblStylePr w:type="lastRow">
      <w:rPr>
        <w:rFonts w:cs="Times New Roman"/>
      </w:rPr>
      <w:tblPr/>
      <w:tcPr>
        <w:tcBorders>
          <w:top w:val="single" w:sz="6" w:space="0" w:color="FFFFFF"/>
          <w:left w:val="nil"/>
          <w:bottom w:val="nil"/>
          <w:right w:val="nil"/>
          <w:insideH w:val="nil"/>
          <w:insideV w:val="nil"/>
          <w:tl2br w:val="nil"/>
          <w:tr2bl w:val="nil"/>
        </w:tcBorders>
      </w:tcPr>
    </w:tblStylePr>
    <w:tblStylePr w:type="firstCol">
      <w:rPr>
        <w:rFonts w:cs="Times New Roman"/>
        <w:b/>
        <w:bCs/>
      </w:rPr>
      <w:tblPr/>
      <w:tcPr>
        <w:tcBorders>
          <w:top w:val="nil"/>
          <w:left w:val="nil"/>
          <w:bottom w:val="nil"/>
          <w:right w:val="single" w:sz="6" w:space="0" w:color="808080"/>
          <w:insideH w:val="nil"/>
          <w:insideV w:val="nil"/>
          <w:tl2br w:val="nil"/>
          <w:tr2bl w:val="nil"/>
        </w:tcBorders>
      </w:tcPr>
    </w:tblStylePr>
    <w:tblStylePr w:type="lastCol">
      <w:rPr>
        <w:rFonts w:cs="Times New Roman"/>
      </w:rPr>
      <w:tblPr/>
      <w:tcPr>
        <w:tcBorders>
          <w:top w:val="nil"/>
          <w:left w:val="single" w:sz="6" w:space="0" w:color="FFFFFF"/>
          <w:bottom w:val="nil"/>
          <w:right w:val="nil"/>
          <w:insideH w:val="nil"/>
          <w:insideV w:val="nil"/>
          <w:tl2br w:val="nil"/>
          <w:tr2bl w:val="nil"/>
        </w:tcBorders>
      </w:tcPr>
    </w:tblStylePr>
    <w:tblStylePr w:type="neCell">
      <w:rPr>
        <w:rFonts w:cs="Times New Roman"/>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nil"/>
          <w:tr2bl w:val="nil"/>
        </w:tcBorders>
      </w:tcPr>
    </w:tblStylePr>
    <w:tblStylePr w:type="seCell">
      <w:rPr>
        <w:rFonts w:cs="Times New Roman"/>
      </w:rPr>
      <w:tblPr/>
      <w:tcPr>
        <w:tcBorders>
          <w:top w:val="nil"/>
          <w:left w:val="nil"/>
          <w:bottom w:val="nil"/>
          <w:right w:val="nil"/>
          <w:insideH w:val="nil"/>
          <w:insideV w:val="nil"/>
          <w:tl2br w:val="nil"/>
          <w:tr2bl w:val="nil"/>
        </w:tcBorders>
      </w:tcPr>
    </w:tblStylePr>
    <w:tblStylePr w:type="swCell">
      <w:rPr>
        <w:rFonts w:cs="Times New Roman"/>
        <w:color w:val="000080"/>
      </w:rPr>
      <w:tblPr/>
      <w:tcPr>
        <w:tcBorders>
          <w:top w:val="nil"/>
          <w:left w:val="nil"/>
          <w:bottom w:val="nil"/>
          <w:right w:val="nil"/>
          <w:insideH w:val="nil"/>
          <w:insideV w:val="nil"/>
          <w:tl2br w:val="nil"/>
          <w:tr2bl w:val="nil"/>
        </w:tcBorders>
      </w:tcPr>
    </w:tblStylePr>
  </w:style>
  <w:style w:type="table" w:customStyle="1" w:styleId="3D2">
    <w:name w:val="表格 3D 效果 2"/>
    <w:basedOn w:val="a3"/>
    <w:uiPriority w:val="99"/>
    <w:unhideWhenUsed/>
    <w:qFormat/>
    <w:pPr>
      <w:spacing w:line="300" w:lineRule="auto"/>
    </w:pPr>
    <w:rPr>
      <w:rFonts w:ascii="Cambria" w:eastAsia="黑体" w:hAnsi="Cambria"/>
    </w:rPr>
    <w:tblPr>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op w:val="nil"/>
          <w:left w:val="nil"/>
          <w:bottom w:val="nil"/>
          <w:right w:val="nil"/>
          <w:insideH w:val="nil"/>
          <w:insideV w:val="nil"/>
          <w:tl2br w:val="nil"/>
          <w:tr2bl w:val="nil"/>
        </w:tcBorders>
      </w:tcPr>
    </w:tblStylePr>
    <w:tblStylePr w:type="firstCol">
      <w:rPr>
        <w:rFonts w:cs="Times New Roman"/>
      </w:rPr>
      <w:tblPr/>
      <w:tcPr>
        <w:tcBorders>
          <w:top w:val="nil"/>
          <w:left w:val="nil"/>
          <w:bottom w:val="nil"/>
          <w:right w:val="single" w:sz="6" w:space="0" w:color="808080"/>
          <w:insideH w:val="nil"/>
          <w:insideV w:val="nil"/>
          <w:tl2br w:val="nil"/>
          <w:tr2bl w:val="nil"/>
        </w:tcBorders>
      </w:tcPr>
    </w:tblStylePr>
    <w:tblStylePr w:type="lastCol">
      <w:rPr>
        <w:rFonts w:cs="Times New Roman"/>
      </w:rPr>
      <w:tblPr/>
      <w:tcPr>
        <w:tcBorders>
          <w:top w:val="nil"/>
          <w:left w:val="nil"/>
          <w:bottom w:val="nil"/>
          <w:right w:val="single" w:sz="6" w:space="0" w:color="FFFFFF"/>
          <w:insideH w:val="nil"/>
          <w:insideV w:val="nil"/>
          <w:tl2br w:val="nil"/>
          <w:tr2bl w:val="nil"/>
        </w:tcBorders>
      </w:tcPr>
    </w:tblStylePr>
    <w:tblStylePr w:type="band1Horz">
      <w:rPr>
        <w:rFonts w:cs="Times New Roman"/>
      </w:rPr>
      <w:tblPr/>
      <w:tcPr>
        <w:tcBorders>
          <w:top w:val="single" w:sz="6" w:space="0" w:color="808080"/>
          <w:left w:val="nil"/>
          <w:bottom w:val="single" w:sz="6" w:space="0" w:color="FFFFFF"/>
          <w:right w:val="nil"/>
          <w:insideH w:val="nil"/>
          <w:insideV w:val="nil"/>
          <w:tl2br w:val="nil"/>
          <w:tr2bl w:val="nil"/>
        </w:tcBorders>
      </w:tcPr>
    </w:tblStylePr>
    <w:tblStylePr w:type="swCell">
      <w:rPr>
        <w:rFonts w:cs="Times New Roman"/>
        <w:b/>
        <w:bCs/>
      </w:rPr>
      <w:tblPr/>
      <w:tcPr>
        <w:tcBorders>
          <w:top w:val="nil"/>
          <w:left w:val="nil"/>
          <w:bottom w:val="nil"/>
          <w:right w:val="nil"/>
          <w:insideH w:val="nil"/>
          <w:insideV w:val="nil"/>
          <w:tl2br w:val="nil"/>
          <w:tr2bl w:val="nil"/>
        </w:tcBorders>
      </w:tcPr>
    </w:tblStylePr>
  </w:style>
  <w:style w:type="table" w:customStyle="1" w:styleId="3D3">
    <w:name w:val="表格 3D 效果 3"/>
    <w:basedOn w:val="a3"/>
    <w:uiPriority w:val="99"/>
    <w:unhideWhenUsed/>
    <w:qFormat/>
    <w:pPr>
      <w:spacing w:line="300" w:lineRule="auto"/>
    </w:pPr>
    <w:rPr>
      <w:rFonts w:ascii="Cambria" w:eastAsia="黑体" w:hAnsi="Cambria"/>
    </w:rPr>
    <w:tblPr>
      <w:tblInd w:w="0" w:type="dxa"/>
      <w:tblCellMar>
        <w:top w:w="0" w:type="dxa"/>
        <w:left w:w="108" w:type="dxa"/>
        <w:bottom w:w="0" w:type="dxa"/>
        <w:right w:w="108" w:type="dxa"/>
      </w:tblCellMar>
    </w:tblPr>
    <w:tblStylePr w:type="firstRow">
      <w:rPr>
        <w:rFonts w:cs="Times New Roman"/>
        <w:b/>
        <w:bCs/>
      </w:rPr>
      <w:tblPr/>
      <w:tcPr>
        <w:tcBorders>
          <w:top w:val="nil"/>
          <w:left w:val="nil"/>
          <w:bottom w:val="nil"/>
          <w:right w:val="nil"/>
          <w:insideH w:val="nil"/>
          <w:insideV w:val="nil"/>
          <w:tl2br w:val="nil"/>
          <w:tr2bl w:val="nil"/>
        </w:tcBorders>
      </w:tcPr>
    </w:tblStylePr>
    <w:tblStylePr w:type="firstCol">
      <w:rPr>
        <w:rFonts w:cs="Times New Roman"/>
      </w:rPr>
      <w:tblPr/>
      <w:tcPr>
        <w:tcBorders>
          <w:top w:val="nil"/>
          <w:left w:val="nil"/>
          <w:bottom w:val="nil"/>
          <w:right w:val="single" w:sz="6" w:space="0" w:color="808080"/>
          <w:insideH w:val="nil"/>
          <w:insideV w:val="nil"/>
          <w:tl2br w:val="nil"/>
          <w:tr2bl w:val="nil"/>
        </w:tcBorders>
      </w:tcPr>
    </w:tblStylePr>
    <w:tblStylePr w:type="lastCol">
      <w:rPr>
        <w:rFonts w:cs="Times New Roman"/>
      </w:rPr>
      <w:tblPr/>
      <w:tcPr>
        <w:tcBorders>
          <w:top w:val="nil"/>
          <w:left w:val="nil"/>
          <w:bottom w:val="nil"/>
          <w:right w:val="single" w:sz="6" w:space="0" w:color="FFFFFF"/>
          <w:insideH w:val="nil"/>
          <w:insideV w:val="nil"/>
          <w:tl2br w:val="nil"/>
          <w:tr2bl w:val="nil"/>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left w:val="nil"/>
          <w:bottom w:val="single" w:sz="6" w:space="0" w:color="FFFFFF"/>
          <w:right w:val="nil"/>
          <w:insideH w:val="nil"/>
          <w:insideV w:val="nil"/>
          <w:tl2br w:val="nil"/>
          <w:tr2bl w:val="nil"/>
        </w:tcBorders>
      </w:tcPr>
    </w:tblStylePr>
    <w:tblStylePr w:type="swCell">
      <w:rPr>
        <w:rFonts w:cs="Times New Roman"/>
        <w:b/>
        <w:bCs/>
      </w:rPr>
      <w:tblPr/>
      <w:tcPr>
        <w:tcBorders>
          <w:top w:val="nil"/>
          <w:left w:val="nil"/>
          <w:bottom w:val="nil"/>
          <w:right w:val="nil"/>
          <w:insideH w:val="nil"/>
          <w:insideV w:val="nil"/>
          <w:tl2br w:val="nil"/>
          <w:tr2bl w:val="nil"/>
        </w:tcBorders>
      </w:tcPr>
    </w:tblStylePr>
  </w:style>
  <w:style w:type="table" w:customStyle="1" w:styleId="1fa">
    <w:name w:val="表列 1"/>
    <w:basedOn w:val="a3"/>
    <w:uiPriority w:val="99"/>
    <w:unhideWhenUsed/>
    <w:qFormat/>
    <w:pPr>
      <w:spacing w:line="300" w:lineRule="auto"/>
    </w:pPr>
    <w:rPr>
      <w:rFonts w:ascii="Cambria" w:eastAsia="黑体" w:hAnsi="Cambria"/>
      <w:b/>
      <w:bC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top w:val="nil"/>
          <w:left w:val="nil"/>
          <w:bottom w:val="double" w:sz="6" w:space="0" w:color="000000"/>
          <w:right w:val="nil"/>
          <w:insideH w:val="nil"/>
          <w:insideV w:val="nil"/>
          <w:tl2br w:val="nil"/>
          <w:tr2bl w:val="nil"/>
        </w:tcBorders>
      </w:tcPr>
    </w:tblStylePr>
    <w:tblStylePr w:type="lastRow">
      <w:rPr>
        <w:rFonts w:cs="Times New Roman"/>
        <w:b w:val="0"/>
        <w:bCs w:val="0"/>
      </w:rPr>
      <w:tblPr/>
      <w:tcPr>
        <w:tcBorders>
          <w:top w:val="nil"/>
          <w:left w:val="nil"/>
          <w:bottom w:val="nil"/>
          <w:right w:val="nil"/>
          <w:insideH w:val="nil"/>
          <w:insideV w:val="nil"/>
          <w:tl2br w:val="nil"/>
          <w:tr2bl w:val="nil"/>
        </w:tcBorders>
      </w:tcPr>
    </w:tblStylePr>
    <w:tblStylePr w:type="firstCol">
      <w:rPr>
        <w:rFonts w:cs="Times New Roman"/>
        <w:b w:val="0"/>
        <w:bCs w:val="0"/>
      </w:rPr>
      <w:tblPr/>
      <w:tcPr>
        <w:tcBorders>
          <w:top w:val="nil"/>
          <w:left w:val="nil"/>
          <w:bottom w:val="nil"/>
          <w:right w:val="nil"/>
          <w:insideH w:val="nil"/>
          <w:insideV w:val="nil"/>
          <w:tl2br w:val="nil"/>
          <w:tr2bl w:val="nil"/>
        </w:tcBorders>
      </w:tcPr>
    </w:tblStylePr>
    <w:tblStylePr w:type="lastCol">
      <w:rPr>
        <w:rFonts w:cs="Times New Roman"/>
        <w:b w:val="0"/>
        <w:bCs w:val="0"/>
      </w:rPr>
      <w:tblPr/>
      <w:tcPr>
        <w:tcBorders>
          <w:top w:val="nil"/>
          <w:left w:val="nil"/>
          <w:bottom w:val="nil"/>
          <w:right w:val="nil"/>
          <w:insideH w:val="nil"/>
          <w:insideV w:val="nil"/>
          <w:tl2br w:val="nil"/>
          <w:tr2bl w:val="nil"/>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op w:val="nil"/>
          <w:left w:val="nil"/>
          <w:bottom w:val="nil"/>
          <w:right w:val="nil"/>
          <w:insideH w:val="nil"/>
          <w:insideV w:val="nil"/>
          <w:tl2br w:val="nil"/>
          <w:tr2bl w:val="nil"/>
        </w:tcBorders>
      </w:tcPr>
    </w:tblStylePr>
    <w:tblStylePr w:type="swCell">
      <w:rPr>
        <w:rFonts w:cs="Times New Roman"/>
        <w:b/>
        <w:bCs/>
      </w:rPr>
      <w:tblPr/>
      <w:tcPr>
        <w:tcBorders>
          <w:top w:val="nil"/>
          <w:left w:val="nil"/>
          <w:bottom w:val="nil"/>
          <w:right w:val="nil"/>
          <w:insideH w:val="nil"/>
          <w:insideV w:val="nil"/>
          <w:tl2br w:val="nil"/>
          <w:tr2bl w:val="nil"/>
        </w:tcBorders>
      </w:tcPr>
    </w:tblStylePr>
  </w:style>
  <w:style w:type="table" w:customStyle="1" w:styleId="2fd">
    <w:name w:val="表列 2"/>
    <w:basedOn w:val="a3"/>
    <w:uiPriority w:val="99"/>
    <w:unhideWhenUsed/>
    <w:qFormat/>
    <w:pPr>
      <w:spacing w:line="300" w:lineRule="auto"/>
    </w:pPr>
    <w:rPr>
      <w:rFonts w:ascii="Cambria" w:eastAsia="黑体" w:hAnsi="Cambria"/>
      <w:b/>
      <w:bCs/>
    </w:rPr>
    <w:tblPr>
      <w:tblInd w:w="0" w:type="dxa"/>
      <w:tblCellMar>
        <w:top w:w="0" w:type="dxa"/>
        <w:left w:w="108" w:type="dxa"/>
        <w:bottom w:w="0" w:type="dxa"/>
        <w:right w:w="108" w:type="dxa"/>
      </w:tblCellMar>
    </w:tblPr>
    <w:tblStylePr w:type="firstRow">
      <w:rPr>
        <w:rFonts w:cs="Times New Roman"/>
        <w:color w:val="FFFFFF"/>
      </w:rPr>
      <w:tblPr/>
      <w:tcPr>
        <w:tcBorders>
          <w:top w:val="nil"/>
          <w:left w:val="nil"/>
          <w:bottom w:val="nil"/>
          <w:right w:val="nil"/>
          <w:insideH w:val="nil"/>
          <w:insideV w:val="nil"/>
          <w:tl2br w:val="nil"/>
          <w:tr2bl w:val="nil"/>
        </w:tcBorders>
        <w:shd w:val="solid" w:color="000080" w:fill="FFFFFF"/>
      </w:tcPr>
    </w:tblStylePr>
    <w:tblStylePr w:type="lastRow">
      <w:rPr>
        <w:rFonts w:cs="Times New Roman"/>
        <w:b w:val="0"/>
        <w:bCs w:val="0"/>
      </w:rPr>
      <w:tblPr/>
      <w:tcPr>
        <w:tcBorders>
          <w:top w:val="nil"/>
          <w:left w:val="nil"/>
          <w:bottom w:val="nil"/>
          <w:right w:val="nil"/>
          <w:insideH w:val="nil"/>
          <w:insideV w:val="nil"/>
          <w:tl2br w:val="nil"/>
          <w:tr2bl w:val="nil"/>
        </w:tcBorders>
      </w:tcPr>
    </w:tblStylePr>
    <w:tblStylePr w:type="firstCol">
      <w:rPr>
        <w:rFonts w:cs="Times New Roman"/>
        <w:b w:val="0"/>
        <w:bCs w:val="0"/>
        <w:color w:val="000000"/>
      </w:rPr>
      <w:tblPr/>
      <w:tcPr>
        <w:tcBorders>
          <w:top w:val="nil"/>
          <w:left w:val="nil"/>
          <w:bottom w:val="nil"/>
          <w:right w:val="nil"/>
          <w:insideH w:val="nil"/>
          <w:insideV w:val="nil"/>
          <w:tl2br w:val="nil"/>
          <w:tr2bl w:val="nil"/>
        </w:tcBorders>
      </w:tcPr>
    </w:tblStylePr>
    <w:tblStylePr w:type="lastCol">
      <w:rPr>
        <w:rFonts w:cs="Times New Roman"/>
        <w:b w:val="0"/>
        <w:bCs w:val="0"/>
      </w:rPr>
      <w:tblPr/>
      <w:tcPr>
        <w:tcBorders>
          <w:top w:val="nil"/>
          <w:left w:val="nil"/>
          <w:bottom w:val="nil"/>
          <w:right w:val="nil"/>
          <w:insideH w:val="nil"/>
          <w:insideV w:val="nil"/>
          <w:tl2br w:val="nil"/>
          <w:tr2bl w:val="nil"/>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op w:val="nil"/>
          <w:left w:val="nil"/>
          <w:bottom w:val="nil"/>
          <w:right w:val="nil"/>
          <w:insideH w:val="nil"/>
          <w:insideV w:val="nil"/>
          <w:tl2br w:val="nil"/>
          <w:tr2bl w:val="nil"/>
        </w:tcBorders>
      </w:tcPr>
    </w:tblStylePr>
    <w:tblStylePr w:type="swCell">
      <w:rPr>
        <w:rFonts w:cs="Times New Roman"/>
        <w:b/>
        <w:bCs/>
      </w:rPr>
      <w:tblPr/>
      <w:tcPr>
        <w:tcBorders>
          <w:top w:val="nil"/>
          <w:left w:val="nil"/>
          <w:bottom w:val="nil"/>
          <w:right w:val="nil"/>
          <w:insideH w:val="nil"/>
          <w:insideV w:val="nil"/>
          <w:tl2br w:val="nil"/>
          <w:tr2bl w:val="nil"/>
        </w:tcBorders>
      </w:tcPr>
    </w:tblStylePr>
  </w:style>
  <w:style w:type="table" w:customStyle="1" w:styleId="3f7">
    <w:name w:val="表列 3"/>
    <w:basedOn w:val="a3"/>
    <w:uiPriority w:val="99"/>
    <w:unhideWhenUsed/>
    <w:qFormat/>
    <w:pPr>
      <w:spacing w:line="300" w:lineRule="auto"/>
    </w:pPr>
    <w:rPr>
      <w:rFonts w:ascii="Cambria" w:eastAsia="黑体" w:hAnsi="Cambria"/>
      <w:b/>
      <w:bCs/>
    </w:rPr>
    <w:tblPr>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op w:val="nil"/>
          <w:left w:val="nil"/>
          <w:bottom w:val="nil"/>
          <w:right w:val="nil"/>
          <w:insideH w:val="nil"/>
          <w:insideV w:val="nil"/>
          <w:tl2br w:val="nil"/>
          <w:tr2bl w:val="nil"/>
        </w:tcBorders>
        <w:shd w:val="solid" w:color="000080" w:fill="FFFFFF"/>
      </w:tcPr>
    </w:tblStylePr>
    <w:tblStylePr w:type="lastRow">
      <w:rPr>
        <w:rFonts w:cs="Times New Roman"/>
        <w:b w:val="0"/>
        <w:bCs w:val="0"/>
      </w:rPr>
      <w:tblPr/>
      <w:tcPr>
        <w:tcBorders>
          <w:top w:val="single" w:sz="6" w:space="0" w:color="000080"/>
          <w:left w:val="nil"/>
          <w:bottom w:val="nil"/>
          <w:right w:val="nil"/>
          <w:insideH w:val="nil"/>
          <w:insideV w:val="nil"/>
          <w:tl2br w:val="nil"/>
          <w:tr2bl w:val="nil"/>
        </w:tcBorders>
      </w:tcPr>
    </w:tblStylePr>
    <w:tblStylePr w:type="firstCol">
      <w:rPr>
        <w:rFonts w:cs="Times New Roman"/>
        <w:b w:val="0"/>
        <w:bCs w:val="0"/>
      </w:rPr>
      <w:tblPr/>
      <w:tcPr>
        <w:tcBorders>
          <w:top w:val="nil"/>
          <w:left w:val="nil"/>
          <w:bottom w:val="nil"/>
          <w:right w:val="nil"/>
          <w:insideH w:val="nil"/>
          <w:insideV w:val="nil"/>
          <w:tl2br w:val="nil"/>
          <w:tr2bl w:val="nil"/>
        </w:tcBorders>
      </w:tcPr>
    </w:tblStylePr>
    <w:tblStylePr w:type="lastCol">
      <w:rPr>
        <w:rFonts w:cs="Times New Roman"/>
        <w:b w:val="0"/>
        <w:bCs w:val="0"/>
      </w:rPr>
      <w:tblPr/>
      <w:tcPr>
        <w:tcBorders>
          <w:top w:val="nil"/>
          <w:left w:val="nil"/>
          <w:bottom w:val="nil"/>
          <w:right w:val="nil"/>
          <w:insideH w:val="nil"/>
          <w:insideV w:val="nil"/>
          <w:tl2br w:val="nil"/>
          <w:tr2bl w:val="nil"/>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op w:val="nil"/>
          <w:left w:val="nil"/>
          <w:bottom w:val="nil"/>
          <w:right w:val="nil"/>
          <w:insideH w:val="nil"/>
          <w:insideV w:val="nil"/>
          <w:tl2br w:val="nil"/>
          <w:tr2bl w:val="nil"/>
        </w:tcBorders>
      </w:tcPr>
    </w:tblStylePr>
  </w:style>
  <w:style w:type="table" w:customStyle="1" w:styleId="4f1">
    <w:name w:val="表列 4"/>
    <w:basedOn w:val="a3"/>
    <w:uiPriority w:val="99"/>
    <w:unhideWhenUsed/>
    <w:qFormat/>
    <w:pPr>
      <w:spacing w:line="300" w:lineRule="auto"/>
    </w:pPr>
    <w:rPr>
      <w:rFonts w:ascii="Cambria" w:eastAsia="黑体" w:hAnsi="Cambria"/>
    </w:rPr>
    <w:tblPr>
      <w:tblInd w:w="0" w:type="dxa"/>
      <w:tblCellMar>
        <w:top w:w="0" w:type="dxa"/>
        <w:left w:w="108" w:type="dxa"/>
        <w:bottom w:w="0" w:type="dxa"/>
        <w:right w:w="108" w:type="dxa"/>
      </w:tblCellMar>
    </w:tblPr>
    <w:tblStylePr w:type="firstRow">
      <w:rPr>
        <w:rFonts w:cs="Times New Roman"/>
        <w:color w:val="FFFFFF"/>
      </w:rPr>
      <w:tblPr/>
      <w:tcPr>
        <w:tcBorders>
          <w:top w:val="nil"/>
          <w:left w:val="nil"/>
          <w:bottom w:val="nil"/>
          <w:right w:val="nil"/>
          <w:insideH w:val="nil"/>
          <w:insideV w:val="nil"/>
          <w:tl2br w:val="nil"/>
          <w:tr2bl w:val="nil"/>
        </w:tcBorders>
        <w:shd w:val="solid" w:color="000000" w:fill="FFFFFF"/>
      </w:tcPr>
    </w:tblStylePr>
    <w:tblStylePr w:type="lastRow">
      <w:rPr>
        <w:rFonts w:cs="Times New Roman"/>
        <w:b/>
        <w:bCs/>
      </w:rPr>
      <w:tblPr/>
      <w:tcPr>
        <w:tcBorders>
          <w:top w:val="nil"/>
          <w:left w:val="nil"/>
          <w:bottom w:val="nil"/>
          <w:right w:val="nil"/>
          <w:insideH w:val="nil"/>
          <w:insideV w:val="nil"/>
          <w:tl2br w:val="nil"/>
          <w:tr2bl w:val="nil"/>
        </w:tcBorders>
      </w:tcPr>
    </w:tblStylePr>
    <w:tblStylePr w:type="lastCol">
      <w:rPr>
        <w:rFonts w:cs="Times New Roman"/>
        <w:b/>
        <w:bCs/>
      </w:rPr>
      <w:tblPr/>
      <w:tcPr>
        <w:tcBorders>
          <w:top w:val="nil"/>
          <w:left w:val="nil"/>
          <w:bottom w:val="nil"/>
          <w:right w:val="nil"/>
          <w:insideH w:val="nil"/>
          <w:insideV w:val="nil"/>
          <w:tl2br w:val="nil"/>
          <w:tr2bl w:val="nil"/>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f0">
    <w:name w:val="表列 5"/>
    <w:basedOn w:val="a3"/>
    <w:uiPriority w:val="99"/>
    <w:unhideWhenUsed/>
    <w:qFormat/>
    <w:pPr>
      <w:spacing w:line="300" w:lineRule="auto"/>
    </w:pPr>
    <w:rPr>
      <w:rFonts w:ascii="Cambria" w:eastAsia="黑体" w:hAnsi="Cambria"/>
    </w:rPr>
    <w:tblPr>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top w:val="nil"/>
          <w:left w:val="nil"/>
          <w:bottom w:val="single" w:sz="6" w:space="0" w:color="808080"/>
          <w:right w:val="nil"/>
          <w:insideH w:val="nil"/>
          <w:insideV w:val="nil"/>
          <w:tl2br w:val="nil"/>
          <w:tr2bl w:val="nil"/>
        </w:tcBorders>
      </w:tcPr>
    </w:tblStylePr>
    <w:tblStylePr w:type="lastRow">
      <w:rPr>
        <w:rFonts w:cs="Times New Roman"/>
        <w:b/>
        <w:bCs/>
      </w:rPr>
      <w:tblPr/>
      <w:tcPr>
        <w:tcBorders>
          <w:top w:val="single" w:sz="6" w:space="0" w:color="808080"/>
          <w:left w:val="nil"/>
          <w:bottom w:val="nil"/>
          <w:right w:val="nil"/>
          <w:insideH w:val="nil"/>
          <w:insideV w:val="nil"/>
          <w:tl2br w:val="nil"/>
          <w:tr2bl w:val="nil"/>
        </w:tcBorders>
      </w:tcPr>
    </w:tblStylePr>
    <w:tblStylePr w:type="firstCol">
      <w:rPr>
        <w:rFonts w:cs="Times New Roman"/>
        <w:b/>
        <w:bCs/>
      </w:rPr>
      <w:tblPr/>
      <w:tcPr>
        <w:tcBorders>
          <w:top w:val="nil"/>
          <w:left w:val="nil"/>
          <w:bottom w:val="nil"/>
          <w:right w:val="nil"/>
          <w:insideH w:val="nil"/>
          <w:insideV w:val="nil"/>
          <w:tl2br w:val="nil"/>
          <w:tr2bl w:val="nil"/>
        </w:tcBorders>
      </w:tcPr>
    </w:tblStylePr>
    <w:tblStylePr w:type="lastCol">
      <w:rPr>
        <w:rFonts w:cs="Times New Roman"/>
        <w:b/>
        <w:bCs/>
      </w:rPr>
      <w:tblPr/>
      <w:tcPr>
        <w:tcBorders>
          <w:top w:val="nil"/>
          <w:left w:val="nil"/>
          <w:bottom w:val="nil"/>
          <w:right w:val="nil"/>
          <w:insideH w:val="nil"/>
          <w:insideV w:val="nil"/>
          <w:tl2br w:val="nil"/>
          <w:tr2bl w:val="nil"/>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afffff8">
    <w:name w:val="财务表格"/>
    <w:basedOn w:val="a3"/>
    <w:uiPriority w:val="99"/>
    <w:qFormat/>
    <w:pPr>
      <w:ind w:left="144" w:right="144"/>
      <w:jc w:val="right"/>
    </w:pPr>
    <w:rPr>
      <w:rFonts w:ascii="Cambria" w:eastAsia="黑体" w:hAnsi="Cambria"/>
    </w:rPr>
    <w:tblPr>
      <w:tblInd w:w="0" w:type="dxa"/>
      <w:tblBorders>
        <w:insideH w:val="single" w:sz="4" w:space="0" w:color="D9D9D9"/>
      </w:tblBorders>
      <w:tblCellMar>
        <w:top w:w="0" w:type="dxa"/>
        <w:left w:w="0" w:type="dxa"/>
        <w:bottom w:w="0" w:type="dxa"/>
        <w:right w:w="0" w:type="dxa"/>
      </w:tblCellMar>
    </w:tblPr>
    <w:tblStylePr w:type="firstRow">
      <w:pPr>
        <w:jc w:val="right"/>
      </w:pPr>
      <w:rPr>
        <w:rFonts w:ascii="Calibri" w:eastAsia="宋体" w:hAnsi="Calibri" w:cs="Times New Roman"/>
        <w:b w:val="0"/>
        <w:caps/>
        <w:smallCaps w:val="0"/>
        <w:color w:val="7E97AD"/>
        <w:sz w:val="22"/>
      </w:rPr>
    </w:tblStylePr>
    <w:tblStylePr w:type="firstCol">
      <w:pPr>
        <w:jc w:val="left"/>
      </w:pPr>
      <w:rPr>
        <w:rFonts w:cs="Times New Roman"/>
        <w:b/>
      </w:rPr>
    </w:tblStylePr>
  </w:style>
  <w:style w:type="paragraph" w:customStyle="1" w:styleId="1fb">
    <w:name w:val="修订1"/>
    <w:hidden/>
    <w:uiPriority w:val="99"/>
    <w:semiHidden/>
    <w:qFormat/>
    <w:rPr>
      <w:rFonts w:ascii="Cambria" w:eastAsia="微软雅黑" w:hAnsi="Cambria"/>
      <w:color w:val="000000"/>
      <w:kern w:val="20"/>
      <w:sz w:val="21"/>
      <w:lang w:val="zh-CN"/>
    </w:rPr>
  </w:style>
  <w:style w:type="paragraph" w:styleId="afffff9">
    <w:name w:val="List Paragraph"/>
    <w:basedOn w:val="a1"/>
    <w:link w:val="Charf1"/>
    <w:qFormat/>
    <w:pPr>
      <w:ind w:firstLineChars="200" w:firstLine="420"/>
    </w:pPr>
  </w:style>
  <w:style w:type="paragraph" w:customStyle="1" w:styleId="CharChar2CharCharCharChar">
    <w:name w:val="Char Char2 Char Char Char Char"/>
    <w:basedOn w:val="a1"/>
    <w:qFormat/>
    <w:pPr>
      <w:widowControl w:val="0"/>
      <w:jc w:val="both"/>
    </w:pPr>
    <w:rPr>
      <w:rFonts w:ascii="Times New Roman" w:eastAsia="宋体" w:hAnsi="Times New Roman"/>
      <w:kern w:val="2"/>
      <w:szCs w:val="21"/>
      <w:lang w:val="en-US"/>
    </w:rPr>
  </w:style>
  <w:style w:type="character" w:customStyle="1" w:styleId="Charf1">
    <w:name w:val="列出段落 Char"/>
    <w:link w:val="afffff9"/>
    <w:rsid w:val="00981804"/>
    <w:rPr>
      <w:rFonts w:ascii="Cambria" w:eastAsia="微软雅黑" w:hAnsi="Cambria"/>
      <w:kern w:val="20"/>
      <w:sz w:val="21"/>
      <w:lang w:val="zh-CN"/>
    </w:rPr>
  </w:style>
  <w:style w:type="character" w:customStyle="1" w:styleId="Charf2">
    <w:name w:val="正文首行缩进 Char"/>
    <w:link w:val="afffffa"/>
    <w:rsid w:val="00981804"/>
    <w:rPr>
      <w:kern w:val="2"/>
      <w:sz w:val="21"/>
    </w:rPr>
  </w:style>
  <w:style w:type="character" w:customStyle="1" w:styleId="CharChar11">
    <w:name w:val="Char Char11"/>
    <w:rsid w:val="00981804"/>
    <w:rPr>
      <w:kern w:val="2"/>
      <w:sz w:val="18"/>
    </w:rPr>
  </w:style>
  <w:style w:type="character" w:customStyle="1" w:styleId="Char10">
    <w:name w:val="批注主题 Char1"/>
    <w:uiPriority w:val="99"/>
    <w:semiHidden/>
    <w:rsid w:val="00981804"/>
    <w:rPr>
      <w:b/>
      <w:bCs/>
      <w:kern w:val="2"/>
      <w:sz w:val="21"/>
      <w:szCs w:val="24"/>
    </w:rPr>
  </w:style>
  <w:style w:type="character" w:customStyle="1" w:styleId="5Char0">
    <w:name w:val="标题5 Char"/>
    <w:link w:val="5f1"/>
    <w:rsid w:val="00981804"/>
    <w:rPr>
      <w:kern w:val="2"/>
      <w:sz w:val="21"/>
      <w:szCs w:val="24"/>
    </w:rPr>
  </w:style>
  <w:style w:type="character" w:styleId="afffffb">
    <w:name w:val="Book Title"/>
    <w:qFormat/>
    <w:rsid w:val="00981804"/>
    <w:rPr>
      <w:b/>
      <w:bCs/>
      <w:smallCaps/>
      <w:spacing w:val="5"/>
    </w:rPr>
  </w:style>
  <w:style w:type="character" w:customStyle="1" w:styleId="apple-converted-space">
    <w:name w:val="apple-converted-space"/>
    <w:rsid w:val="00981804"/>
  </w:style>
  <w:style w:type="character" w:customStyle="1" w:styleId="-Char">
    <w:name w:val="标书-正文 Char"/>
    <w:link w:val="-"/>
    <w:rsid w:val="00981804"/>
    <w:rPr>
      <w:rFonts w:ascii="Arial" w:hAnsi="Arial" w:cs="Arial"/>
      <w:kern w:val="2"/>
      <w:sz w:val="21"/>
    </w:rPr>
  </w:style>
  <w:style w:type="paragraph" w:customStyle="1" w:styleId="font18">
    <w:name w:val="font18"/>
    <w:basedOn w:val="a1"/>
    <w:rsid w:val="00981804"/>
    <w:pPr>
      <w:spacing w:before="100" w:beforeAutospacing="1" w:after="100" w:afterAutospacing="1"/>
    </w:pPr>
    <w:rPr>
      <w:rFonts w:ascii="宋体" w:eastAsia="宋体" w:hAnsi="宋体" w:cs="宋体"/>
      <w:color w:val="000000"/>
      <w:kern w:val="0"/>
      <w:sz w:val="20"/>
      <w:lang w:val="en-US"/>
    </w:rPr>
  </w:style>
  <w:style w:type="paragraph" w:customStyle="1" w:styleId="xl93">
    <w:name w:val="xl93"/>
    <w:basedOn w:val="a1"/>
    <w:rsid w:val="00981804"/>
    <w:pPr>
      <w:pBdr>
        <w:bottom w:val="single" w:sz="8" w:space="0" w:color="auto"/>
        <w:right w:val="single" w:sz="8" w:space="0" w:color="auto"/>
      </w:pBdr>
      <w:spacing w:before="100" w:beforeAutospacing="1" w:after="100" w:afterAutospacing="1"/>
      <w:jc w:val="both"/>
    </w:pPr>
    <w:rPr>
      <w:rFonts w:ascii="宋体" w:eastAsia="宋体" w:hAnsi="宋体" w:cs="宋体"/>
      <w:kern w:val="0"/>
      <w:szCs w:val="21"/>
      <w:lang w:val="en-US"/>
    </w:rPr>
  </w:style>
  <w:style w:type="paragraph" w:customStyle="1" w:styleId="xl109">
    <w:name w:val="xl109"/>
    <w:basedOn w:val="a1"/>
    <w:rsid w:val="00981804"/>
    <w:pPr>
      <w:pBdr>
        <w:bottom w:val="single" w:sz="8" w:space="0" w:color="auto"/>
        <w:right w:val="single" w:sz="8" w:space="0" w:color="auto"/>
      </w:pBdr>
      <w:spacing w:before="100" w:beforeAutospacing="1" w:after="100" w:afterAutospacing="1"/>
      <w:jc w:val="both"/>
    </w:pPr>
    <w:rPr>
      <w:rFonts w:eastAsia="宋体" w:cs="宋体"/>
      <w:color w:val="FF0000"/>
      <w:kern w:val="0"/>
      <w:szCs w:val="21"/>
      <w:lang w:val="en-US"/>
    </w:rPr>
  </w:style>
  <w:style w:type="paragraph" w:customStyle="1" w:styleId="5f1">
    <w:name w:val="标题5"/>
    <w:basedOn w:val="a1"/>
    <w:link w:val="5Char0"/>
    <w:qFormat/>
    <w:rsid w:val="00981804"/>
    <w:pPr>
      <w:widowControl w:val="0"/>
      <w:spacing w:before="100" w:beforeAutospacing="1" w:after="100" w:afterAutospacing="1"/>
      <w:ind w:left="360" w:hanging="360"/>
      <w:jc w:val="both"/>
      <w:outlineLvl w:val="4"/>
    </w:pPr>
    <w:rPr>
      <w:rFonts w:ascii="Times New Roman" w:eastAsia="宋体" w:hAnsi="Times New Roman"/>
      <w:kern w:val="2"/>
      <w:szCs w:val="24"/>
      <w:lang w:val="en-US"/>
    </w:rPr>
  </w:style>
  <w:style w:type="paragraph" w:customStyle="1" w:styleId="-">
    <w:name w:val="标书-正文"/>
    <w:basedOn w:val="a1"/>
    <w:link w:val="-Char"/>
    <w:rsid w:val="00981804"/>
    <w:pPr>
      <w:widowControl w:val="0"/>
      <w:spacing w:before="56" w:after="113" w:line="300" w:lineRule="auto"/>
      <w:ind w:firstLineChars="200" w:firstLine="200"/>
    </w:pPr>
    <w:rPr>
      <w:rFonts w:ascii="Arial" w:eastAsia="宋体" w:hAnsi="Arial" w:cs="Arial"/>
      <w:kern w:val="2"/>
      <w:lang w:val="en-US"/>
    </w:rPr>
  </w:style>
  <w:style w:type="paragraph" w:customStyle="1" w:styleId="xl76">
    <w:name w:val="xl76"/>
    <w:basedOn w:val="a1"/>
    <w:rsid w:val="00981804"/>
    <w:pPr>
      <w:pBdr>
        <w:bottom w:val="single" w:sz="8" w:space="0" w:color="auto"/>
        <w:right w:val="single" w:sz="8" w:space="0" w:color="auto"/>
      </w:pBdr>
      <w:spacing w:before="100" w:beforeAutospacing="1" w:after="100" w:afterAutospacing="1"/>
      <w:jc w:val="both"/>
    </w:pPr>
    <w:rPr>
      <w:rFonts w:ascii="宋体" w:eastAsia="宋体" w:hAnsi="宋体" w:cs="宋体"/>
      <w:color w:val="008080"/>
      <w:kern w:val="0"/>
      <w:szCs w:val="21"/>
      <w:u w:val="single"/>
      <w:lang w:val="en-US"/>
    </w:rPr>
  </w:style>
  <w:style w:type="paragraph" w:customStyle="1" w:styleId="xl110">
    <w:name w:val="xl110"/>
    <w:basedOn w:val="a1"/>
    <w:rsid w:val="00981804"/>
    <w:pPr>
      <w:pBdr>
        <w:left w:val="single" w:sz="8" w:space="0" w:color="auto"/>
        <w:right w:val="single" w:sz="8" w:space="0" w:color="auto"/>
      </w:pBdr>
      <w:spacing w:before="100" w:beforeAutospacing="1" w:after="100" w:afterAutospacing="1"/>
      <w:jc w:val="both"/>
    </w:pPr>
    <w:rPr>
      <w:rFonts w:eastAsia="宋体" w:cs="宋体"/>
      <w:b/>
      <w:bCs/>
      <w:color w:val="FF0000"/>
      <w:kern w:val="0"/>
      <w:szCs w:val="21"/>
      <w:lang w:val="en-US"/>
    </w:rPr>
  </w:style>
  <w:style w:type="paragraph" w:customStyle="1" w:styleId="xl92">
    <w:name w:val="xl92"/>
    <w:basedOn w:val="a1"/>
    <w:rsid w:val="00981804"/>
    <w:pPr>
      <w:pBdr>
        <w:left w:val="single" w:sz="8" w:space="0" w:color="auto"/>
        <w:bottom w:val="single" w:sz="8" w:space="0" w:color="auto"/>
        <w:right w:val="single" w:sz="8" w:space="0" w:color="auto"/>
      </w:pBdr>
      <w:spacing w:before="100" w:beforeAutospacing="1" w:after="100" w:afterAutospacing="1"/>
    </w:pPr>
    <w:rPr>
      <w:rFonts w:ascii="Arial" w:eastAsia="宋体" w:hAnsi="Arial" w:cs="Arial"/>
      <w:kern w:val="0"/>
      <w:szCs w:val="21"/>
      <w:lang w:val="en-US"/>
    </w:rPr>
  </w:style>
  <w:style w:type="paragraph" w:customStyle="1" w:styleId="font22">
    <w:name w:val="font22"/>
    <w:basedOn w:val="a1"/>
    <w:rsid w:val="00981804"/>
    <w:pPr>
      <w:spacing w:before="100" w:beforeAutospacing="1" w:after="100" w:afterAutospacing="1"/>
    </w:pPr>
    <w:rPr>
      <w:rFonts w:ascii="新宋体" w:eastAsia="新宋体" w:hAnsi="新宋体" w:cs="宋体"/>
      <w:color w:val="FF0000"/>
      <w:kern w:val="0"/>
      <w:szCs w:val="21"/>
      <w:lang w:val="en-US"/>
    </w:rPr>
  </w:style>
  <w:style w:type="paragraph" w:customStyle="1" w:styleId="xl85">
    <w:name w:val="xl85"/>
    <w:basedOn w:val="a1"/>
    <w:rsid w:val="00981804"/>
    <w:pPr>
      <w:pBdr>
        <w:top w:val="single" w:sz="8" w:space="0" w:color="auto"/>
        <w:left w:val="single" w:sz="8" w:space="0" w:color="auto"/>
        <w:right w:val="single" w:sz="8" w:space="0" w:color="auto"/>
      </w:pBdr>
      <w:spacing w:before="100" w:beforeAutospacing="1" w:after="100" w:afterAutospacing="1"/>
      <w:jc w:val="both"/>
    </w:pPr>
    <w:rPr>
      <w:rFonts w:ascii="宋体" w:eastAsia="宋体" w:hAnsi="宋体" w:cs="宋体"/>
      <w:kern w:val="0"/>
      <w:szCs w:val="21"/>
      <w:lang w:val="en-US"/>
    </w:rPr>
  </w:style>
  <w:style w:type="paragraph" w:customStyle="1" w:styleId="xl143">
    <w:name w:val="xl143"/>
    <w:basedOn w:val="a1"/>
    <w:rsid w:val="00981804"/>
    <w:pPr>
      <w:pBdr>
        <w:right w:val="single" w:sz="8" w:space="0" w:color="auto"/>
      </w:pBdr>
      <w:spacing w:before="100" w:beforeAutospacing="1" w:after="100" w:afterAutospacing="1"/>
      <w:ind w:firstLineChars="100" w:firstLine="100"/>
    </w:pPr>
    <w:rPr>
      <w:rFonts w:ascii="Wingdings" w:eastAsia="宋体" w:hAnsi="Wingdings" w:cs="宋体"/>
      <w:kern w:val="0"/>
      <w:szCs w:val="21"/>
      <w:lang w:val="en-US"/>
    </w:rPr>
  </w:style>
  <w:style w:type="paragraph" w:customStyle="1" w:styleId="xl67">
    <w:name w:val="xl67"/>
    <w:basedOn w:val="a1"/>
    <w:rsid w:val="00981804"/>
    <w:pPr>
      <w:pBdr>
        <w:left w:val="single" w:sz="8" w:space="0" w:color="auto"/>
        <w:right w:val="single" w:sz="8" w:space="0" w:color="auto"/>
      </w:pBdr>
      <w:spacing w:before="100" w:beforeAutospacing="1" w:after="100" w:afterAutospacing="1"/>
    </w:pPr>
    <w:rPr>
      <w:rFonts w:ascii="宋体" w:eastAsia="宋体" w:hAnsi="宋体" w:cs="宋体"/>
      <w:kern w:val="0"/>
      <w:szCs w:val="21"/>
      <w:lang w:val="en-US"/>
    </w:rPr>
  </w:style>
  <w:style w:type="paragraph" w:customStyle="1" w:styleId="xl116">
    <w:name w:val="xl116"/>
    <w:basedOn w:val="a1"/>
    <w:rsid w:val="00981804"/>
    <w:pPr>
      <w:pBdr>
        <w:right w:val="single" w:sz="8" w:space="0" w:color="auto"/>
      </w:pBdr>
      <w:shd w:val="clear" w:color="000000" w:fill="FFFFFF"/>
      <w:spacing w:before="100" w:beforeAutospacing="1" w:after="100" w:afterAutospacing="1"/>
    </w:pPr>
    <w:rPr>
      <w:rFonts w:ascii="宋体" w:eastAsia="宋体" w:hAnsi="宋体" w:cs="宋体"/>
      <w:color w:val="FF0000"/>
      <w:kern w:val="0"/>
      <w:szCs w:val="21"/>
      <w:lang w:val="en-US"/>
    </w:rPr>
  </w:style>
  <w:style w:type="paragraph" w:customStyle="1" w:styleId="2600">
    <w:name w:val="样式 样式 样式 样式 标题 2 + 宋体 五号 非加粗 黑色 + 段前: 6 磅 段后: 0 磅 行距: 单倍行距 + 段前:..."/>
    <w:basedOn w:val="a1"/>
    <w:rsid w:val="00981804"/>
    <w:pPr>
      <w:keepNext/>
      <w:keepLines/>
      <w:widowControl w:val="0"/>
      <w:tabs>
        <w:tab w:val="left" w:pos="1440"/>
      </w:tabs>
      <w:spacing w:before="240"/>
      <w:ind w:left="1440" w:hanging="360"/>
      <w:jc w:val="both"/>
      <w:outlineLvl w:val="1"/>
    </w:pPr>
    <w:rPr>
      <w:rFonts w:ascii="宋体" w:eastAsia="宋体" w:hAnsi="宋体" w:cs="宋体"/>
      <w:b/>
      <w:bCs/>
      <w:color w:val="000000"/>
      <w:kern w:val="2"/>
      <w:lang w:val="en-US"/>
    </w:rPr>
  </w:style>
  <w:style w:type="paragraph" w:styleId="afffffa">
    <w:name w:val="Body Text First Indent"/>
    <w:basedOn w:val="ad"/>
    <w:link w:val="Charf2"/>
    <w:rsid w:val="00981804"/>
    <w:pPr>
      <w:widowControl w:val="0"/>
      <w:ind w:firstLine="420"/>
      <w:jc w:val="both"/>
    </w:pPr>
    <w:rPr>
      <w:rFonts w:ascii="Times New Roman" w:eastAsia="宋体" w:hAnsi="Times New Roman"/>
      <w:color w:val="auto"/>
      <w:kern w:val="2"/>
      <w:lang w:val="en-US"/>
    </w:rPr>
  </w:style>
  <w:style w:type="character" w:customStyle="1" w:styleId="Char11">
    <w:name w:val="正文首行缩进 Char1"/>
    <w:basedOn w:val="Char5"/>
    <w:semiHidden/>
    <w:rsid w:val="00981804"/>
    <w:rPr>
      <w:rFonts w:ascii="Cambria" w:eastAsia="微软雅黑" w:hAnsi="Cambria" w:cs="Times New Roman"/>
      <w:color w:val="595959"/>
      <w:kern w:val="20"/>
      <w:sz w:val="21"/>
      <w:szCs w:val="20"/>
      <w:lang w:val="zh-CN"/>
    </w:rPr>
  </w:style>
  <w:style w:type="paragraph" w:customStyle="1" w:styleId="xl106">
    <w:name w:val="xl106"/>
    <w:basedOn w:val="a1"/>
    <w:rsid w:val="00981804"/>
    <w:pPr>
      <w:pBdr>
        <w:right w:val="single" w:sz="8" w:space="0" w:color="auto"/>
      </w:pBdr>
      <w:spacing w:before="100" w:beforeAutospacing="1" w:after="100" w:afterAutospacing="1"/>
      <w:jc w:val="both"/>
    </w:pPr>
    <w:rPr>
      <w:rFonts w:ascii="宋体" w:eastAsia="宋体" w:hAnsi="宋体" w:cs="宋体"/>
      <w:kern w:val="0"/>
      <w:szCs w:val="21"/>
      <w:lang w:val="en-US"/>
    </w:rPr>
  </w:style>
  <w:style w:type="paragraph" w:customStyle="1" w:styleId="font19">
    <w:name w:val="font19"/>
    <w:basedOn w:val="a1"/>
    <w:rsid w:val="00981804"/>
    <w:pPr>
      <w:spacing w:before="100" w:beforeAutospacing="1" w:after="100" w:afterAutospacing="1"/>
    </w:pPr>
    <w:rPr>
      <w:rFonts w:eastAsia="宋体" w:cs="宋体"/>
      <w:color w:val="000000"/>
      <w:kern w:val="0"/>
      <w:sz w:val="20"/>
      <w:lang w:val="en-US"/>
    </w:rPr>
  </w:style>
  <w:style w:type="paragraph" w:customStyle="1" w:styleId="xl89">
    <w:name w:val="xl89"/>
    <w:basedOn w:val="a1"/>
    <w:rsid w:val="00981804"/>
    <w:pPr>
      <w:pBdr>
        <w:left w:val="single" w:sz="8" w:space="0" w:color="auto"/>
        <w:bottom w:val="single" w:sz="8" w:space="0" w:color="auto"/>
        <w:right w:val="single" w:sz="8" w:space="0" w:color="auto"/>
      </w:pBdr>
      <w:spacing w:before="100" w:beforeAutospacing="1" w:after="100" w:afterAutospacing="1"/>
    </w:pPr>
    <w:rPr>
      <w:rFonts w:ascii="宋体" w:eastAsia="宋体" w:hAnsi="宋体" w:cs="宋体"/>
      <w:kern w:val="0"/>
      <w:sz w:val="20"/>
      <w:lang w:val="en-US"/>
    </w:rPr>
  </w:style>
  <w:style w:type="paragraph" w:customStyle="1" w:styleId="xl81">
    <w:name w:val="xl81"/>
    <w:basedOn w:val="a1"/>
    <w:rsid w:val="00981804"/>
    <w:pPr>
      <w:pBdr>
        <w:bottom w:val="single" w:sz="8" w:space="0" w:color="auto"/>
        <w:right w:val="single" w:sz="8" w:space="0" w:color="auto"/>
      </w:pBdr>
      <w:spacing w:before="100" w:beforeAutospacing="1" w:after="100" w:afterAutospacing="1"/>
    </w:pPr>
    <w:rPr>
      <w:rFonts w:ascii="宋体" w:eastAsia="宋体" w:hAnsi="宋体" w:cs="宋体"/>
      <w:kern w:val="0"/>
      <w:sz w:val="20"/>
      <w:lang w:val="en-US"/>
    </w:rPr>
  </w:style>
  <w:style w:type="paragraph" w:customStyle="1" w:styleId="font17">
    <w:name w:val="font17"/>
    <w:basedOn w:val="a1"/>
    <w:rsid w:val="00981804"/>
    <w:pPr>
      <w:spacing w:before="100" w:beforeAutospacing="1" w:after="100" w:afterAutospacing="1"/>
    </w:pPr>
    <w:rPr>
      <w:rFonts w:ascii="新宋体" w:eastAsia="新宋体" w:hAnsi="新宋体" w:cs="宋体"/>
      <w:color w:val="000000"/>
      <w:kern w:val="0"/>
      <w:szCs w:val="21"/>
      <w:lang w:val="en-US"/>
    </w:rPr>
  </w:style>
  <w:style w:type="paragraph" w:customStyle="1" w:styleId="xl65">
    <w:name w:val="xl65"/>
    <w:basedOn w:val="a1"/>
    <w:rsid w:val="00981804"/>
    <w:pPr>
      <w:pBdr>
        <w:right w:val="single" w:sz="8" w:space="0" w:color="auto"/>
      </w:pBdr>
      <w:spacing w:before="100" w:beforeAutospacing="1" w:after="100" w:afterAutospacing="1"/>
    </w:pPr>
    <w:rPr>
      <w:rFonts w:ascii="宋体" w:eastAsia="宋体" w:hAnsi="宋体" w:cs="宋体"/>
      <w:kern w:val="0"/>
      <w:szCs w:val="21"/>
      <w:lang w:val="en-US"/>
    </w:rPr>
  </w:style>
  <w:style w:type="paragraph" w:customStyle="1" w:styleId="xl129">
    <w:name w:val="xl129"/>
    <w:basedOn w:val="a1"/>
    <w:rsid w:val="00981804"/>
    <w:pPr>
      <w:pBdr>
        <w:bottom w:val="single" w:sz="8" w:space="0" w:color="auto"/>
        <w:right w:val="single" w:sz="8" w:space="0" w:color="auto"/>
      </w:pBdr>
      <w:spacing w:before="100" w:beforeAutospacing="1" w:after="100" w:afterAutospacing="1"/>
      <w:jc w:val="both"/>
    </w:pPr>
    <w:rPr>
      <w:rFonts w:ascii="Wingdings" w:eastAsia="宋体" w:hAnsi="Wingdings" w:cs="宋体"/>
      <w:kern w:val="0"/>
      <w:szCs w:val="21"/>
      <w:lang w:val="en-US"/>
    </w:rPr>
  </w:style>
  <w:style w:type="paragraph" w:customStyle="1" w:styleId="xl145">
    <w:name w:val="xl145"/>
    <w:basedOn w:val="a1"/>
    <w:rsid w:val="00981804"/>
    <w:pPr>
      <w:pBdr>
        <w:right w:val="single" w:sz="8" w:space="0" w:color="auto"/>
      </w:pBdr>
      <w:spacing w:before="100" w:beforeAutospacing="1" w:after="100" w:afterAutospacing="1"/>
      <w:jc w:val="both"/>
    </w:pPr>
    <w:rPr>
      <w:rFonts w:ascii="新宋体" w:eastAsia="新宋体" w:hAnsi="新宋体" w:cs="宋体"/>
      <w:kern w:val="0"/>
      <w:szCs w:val="21"/>
      <w:lang w:val="en-US"/>
    </w:rPr>
  </w:style>
  <w:style w:type="paragraph" w:customStyle="1" w:styleId="xl66">
    <w:name w:val="xl66"/>
    <w:basedOn w:val="a1"/>
    <w:rsid w:val="00981804"/>
    <w:pPr>
      <w:pBdr>
        <w:top w:val="single" w:sz="8" w:space="0" w:color="auto"/>
        <w:left w:val="single" w:sz="8" w:space="0" w:color="auto"/>
        <w:right w:val="single" w:sz="8" w:space="0" w:color="auto"/>
      </w:pBdr>
      <w:spacing w:before="100" w:beforeAutospacing="1" w:after="100" w:afterAutospacing="1"/>
    </w:pPr>
    <w:rPr>
      <w:rFonts w:ascii="宋体" w:eastAsia="宋体" w:hAnsi="宋体" w:cs="宋体"/>
      <w:kern w:val="0"/>
      <w:szCs w:val="21"/>
      <w:lang w:val="en-US"/>
    </w:rPr>
  </w:style>
  <w:style w:type="paragraph" w:customStyle="1" w:styleId="xl100">
    <w:name w:val="xl100"/>
    <w:basedOn w:val="a1"/>
    <w:rsid w:val="00981804"/>
    <w:pPr>
      <w:pBdr>
        <w:top w:val="single" w:sz="8" w:space="0" w:color="auto"/>
        <w:left w:val="single" w:sz="8" w:space="0" w:color="auto"/>
        <w:right w:val="single" w:sz="8" w:space="0" w:color="auto"/>
      </w:pBdr>
      <w:spacing w:before="100" w:beforeAutospacing="1" w:after="100" w:afterAutospacing="1"/>
    </w:pPr>
    <w:rPr>
      <w:rFonts w:ascii="宋体" w:eastAsia="宋体" w:hAnsi="宋体" w:cs="宋体"/>
      <w:kern w:val="0"/>
      <w:sz w:val="20"/>
      <w:lang w:val="en-US"/>
    </w:rPr>
  </w:style>
  <w:style w:type="paragraph" w:customStyle="1" w:styleId="xl72">
    <w:name w:val="xl72"/>
    <w:basedOn w:val="a1"/>
    <w:rsid w:val="00981804"/>
    <w:pPr>
      <w:pBdr>
        <w:right w:val="single" w:sz="8" w:space="0" w:color="auto"/>
      </w:pBdr>
      <w:spacing w:before="100" w:beforeAutospacing="1" w:after="100" w:afterAutospacing="1"/>
    </w:pPr>
    <w:rPr>
      <w:rFonts w:eastAsia="宋体" w:cs="宋体"/>
      <w:color w:val="FF0000"/>
      <w:kern w:val="0"/>
      <w:szCs w:val="21"/>
      <w:lang w:val="en-US"/>
    </w:rPr>
  </w:style>
  <w:style w:type="paragraph" w:customStyle="1" w:styleId="xl105">
    <w:name w:val="xl105"/>
    <w:basedOn w:val="a1"/>
    <w:rsid w:val="00981804"/>
    <w:pPr>
      <w:pBdr>
        <w:top w:val="single" w:sz="8" w:space="0" w:color="auto"/>
        <w:left w:val="single" w:sz="8" w:space="0" w:color="auto"/>
        <w:right w:val="single" w:sz="8" w:space="0" w:color="auto"/>
      </w:pBdr>
      <w:spacing w:before="100" w:beforeAutospacing="1" w:after="100" w:afterAutospacing="1"/>
    </w:pPr>
    <w:rPr>
      <w:rFonts w:ascii="Arial" w:eastAsia="宋体" w:hAnsi="Arial" w:cs="Arial"/>
      <w:color w:val="FF0000"/>
      <w:kern w:val="0"/>
      <w:sz w:val="20"/>
      <w:lang w:val="en-US"/>
    </w:rPr>
  </w:style>
  <w:style w:type="paragraph" w:customStyle="1" w:styleId="xl128">
    <w:name w:val="xl128"/>
    <w:basedOn w:val="a1"/>
    <w:rsid w:val="00981804"/>
    <w:pPr>
      <w:pBdr>
        <w:right w:val="single" w:sz="8" w:space="0" w:color="auto"/>
      </w:pBdr>
      <w:spacing w:before="100" w:beforeAutospacing="1" w:after="100" w:afterAutospacing="1"/>
      <w:jc w:val="both"/>
    </w:pPr>
    <w:rPr>
      <w:rFonts w:ascii="Wingdings" w:eastAsia="宋体" w:hAnsi="Wingdings" w:cs="宋体"/>
      <w:kern w:val="0"/>
      <w:szCs w:val="21"/>
      <w:lang w:val="en-US"/>
    </w:rPr>
  </w:style>
  <w:style w:type="paragraph" w:customStyle="1" w:styleId="xl91">
    <w:name w:val="xl91"/>
    <w:basedOn w:val="a1"/>
    <w:rsid w:val="00981804"/>
    <w:pPr>
      <w:pBdr>
        <w:left w:val="single" w:sz="8" w:space="0" w:color="auto"/>
        <w:bottom w:val="single" w:sz="8" w:space="0" w:color="auto"/>
        <w:right w:val="single" w:sz="8" w:space="0" w:color="auto"/>
      </w:pBdr>
      <w:spacing w:before="100" w:beforeAutospacing="1" w:after="100" w:afterAutospacing="1"/>
    </w:pPr>
    <w:rPr>
      <w:rFonts w:ascii="Arial" w:eastAsia="宋体" w:hAnsi="Arial" w:cs="Arial"/>
      <w:kern w:val="0"/>
      <w:sz w:val="20"/>
      <w:lang w:val="en-US"/>
    </w:rPr>
  </w:style>
  <w:style w:type="paragraph" w:customStyle="1" w:styleId="xl97">
    <w:name w:val="xl97"/>
    <w:basedOn w:val="a1"/>
    <w:rsid w:val="00981804"/>
    <w:pPr>
      <w:pBdr>
        <w:right w:val="single" w:sz="8" w:space="0" w:color="auto"/>
      </w:pBdr>
      <w:spacing w:before="100" w:beforeAutospacing="1" w:after="100" w:afterAutospacing="1"/>
      <w:jc w:val="both"/>
    </w:pPr>
    <w:rPr>
      <w:rFonts w:ascii="Arial" w:eastAsia="宋体" w:hAnsi="Arial" w:cs="Arial"/>
      <w:kern w:val="0"/>
      <w:szCs w:val="21"/>
      <w:lang w:val="en-US"/>
    </w:rPr>
  </w:style>
  <w:style w:type="paragraph" w:customStyle="1" w:styleId="xl80">
    <w:name w:val="xl80"/>
    <w:basedOn w:val="a1"/>
    <w:rsid w:val="00981804"/>
    <w:pPr>
      <w:pBdr>
        <w:left w:val="single" w:sz="8" w:space="0" w:color="auto"/>
        <w:bottom w:val="single" w:sz="8" w:space="0" w:color="auto"/>
        <w:right w:val="single" w:sz="8" w:space="0" w:color="auto"/>
      </w:pBdr>
      <w:spacing w:before="100" w:beforeAutospacing="1" w:after="100" w:afterAutospacing="1"/>
    </w:pPr>
    <w:rPr>
      <w:rFonts w:ascii="宋体" w:eastAsia="宋体" w:hAnsi="宋体" w:cs="宋体"/>
      <w:color w:val="FF0000"/>
      <w:kern w:val="0"/>
      <w:szCs w:val="21"/>
      <w:lang w:val="en-US"/>
    </w:rPr>
  </w:style>
  <w:style w:type="paragraph" w:customStyle="1" w:styleId="xl115">
    <w:name w:val="xl115"/>
    <w:basedOn w:val="a1"/>
    <w:rsid w:val="00981804"/>
    <w:pPr>
      <w:pBdr>
        <w:left w:val="single" w:sz="8" w:space="0" w:color="auto"/>
        <w:bottom w:val="single" w:sz="8" w:space="0" w:color="auto"/>
        <w:right w:val="single" w:sz="8" w:space="0" w:color="auto"/>
      </w:pBdr>
      <w:spacing w:before="100" w:beforeAutospacing="1" w:after="100" w:afterAutospacing="1"/>
      <w:jc w:val="both"/>
    </w:pPr>
    <w:rPr>
      <w:rFonts w:ascii="宋体" w:eastAsia="宋体" w:hAnsi="宋体" w:cs="宋体"/>
      <w:b/>
      <w:bCs/>
      <w:kern w:val="0"/>
      <w:szCs w:val="21"/>
      <w:lang w:val="en-US"/>
    </w:rPr>
  </w:style>
  <w:style w:type="paragraph" w:customStyle="1" w:styleId="xl147">
    <w:name w:val="xl147"/>
    <w:basedOn w:val="a1"/>
    <w:rsid w:val="00981804"/>
    <w:pPr>
      <w:pBdr>
        <w:top w:val="single" w:sz="8" w:space="0" w:color="auto"/>
        <w:left w:val="single" w:sz="8" w:space="0" w:color="auto"/>
        <w:right w:val="single" w:sz="8" w:space="0" w:color="000000"/>
      </w:pBdr>
      <w:spacing w:before="100" w:beforeAutospacing="1" w:after="100" w:afterAutospacing="1"/>
      <w:jc w:val="center"/>
    </w:pPr>
    <w:rPr>
      <w:rFonts w:ascii="宋体" w:eastAsia="宋体" w:hAnsi="宋体" w:cs="宋体"/>
      <w:kern w:val="0"/>
      <w:szCs w:val="21"/>
      <w:lang w:val="en-US"/>
    </w:rPr>
  </w:style>
  <w:style w:type="paragraph" w:customStyle="1" w:styleId="xl148">
    <w:name w:val="xl148"/>
    <w:basedOn w:val="a1"/>
    <w:rsid w:val="00981804"/>
    <w:pPr>
      <w:pBdr>
        <w:left w:val="single" w:sz="8" w:space="0" w:color="auto"/>
        <w:bottom w:val="single" w:sz="8" w:space="0" w:color="auto"/>
        <w:right w:val="single" w:sz="8" w:space="0" w:color="000000"/>
      </w:pBdr>
      <w:spacing w:before="100" w:beforeAutospacing="1" w:after="100" w:afterAutospacing="1"/>
      <w:jc w:val="center"/>
    </w:pPr>
    <w:rPr>
      <w:rFonts w:ascii="宋体" w:eastAsia="宋体" w:hAnsi="宋体" w:cs="宋体"/>
      <w:kern w:val="0"/>
      <w:szCs w:val="21"/>
      <w:lang w:val="en-US"/>
    </w:rPr>
  </w:style>
  <w:style w:type="paragraph" w:customStyle="1" w:styleId="xl111">
    <w:name w:val="xl111"/>
    <w:basedOn w:val="a1"/>
    <w:rsid w:val="00981804"/>
    <w:pPr>
      <w:pBdr>
        <w:top w:val="single" w:sz="8" w:space="0" w:color="auto"/>
        <w:left w:val="single" w:sz="8" w:space="0" w:color="auto"/>
        <w:right w:val="single" w:sz="8" w:space="0" w:color="auto"/>
      </w:pBdr>
      <w:spacing w:before="100" w:beforeAutospacing="1" w:after="100" w:afterAutospacing="1"/>
      <w:jc w:val="both"/>
    </w:pPr>
    <w:rPr>
      <w:rFonts w:eastAsia="宋体" w:cs="宋体"/>
      <w:b/>
      <w:bCs/>
      <w:color w:val="FF0000"/>
      <w:kern w:val="0"/>
      <w:szCs w:val="21"/>
      <w:lang w:val="en-US"/>
    </w:rPr>
  </w:style>
  <w:style w:type="paragraph" w:customStyle="1" w:styleId="xl112">
    <w:name w:val="xl112"/>
    <w:basedOn w:val="a1"/>
    <w:rsid w:val="00981804"/>
    <w:pPr>
      <w:pBdr>
        <w:left w:val="single" w:sz="8" w:space="0" w:color="auto"/>
        <w:bottom w:val="single" w:sz="8" w:space="0" w:color="auto"/>
        <w:right w:val="single" w:sz="8" w:space="0" w:color="auto"/>
      </w:pBdr>
      <w:spacing w:before="100" w:beforeAutospacing="1" w:after="100" w:afterAutospacing="1"/>
      <w:jc w:val="both"/>
    </w:pPr>
    <w:rPr>
      <w:rFonts w:eastAsia="宋体" w:cs="宋体"/>
      <w:b/>
      <w:bCs/>
      <w:color w:val="FF0000"/>
      <w:kern w:val="0"/>
      <w:szCs w:val="21"/>
      <w:lang w:val="en-US"/>
    </w:rPr>
  </w:style>
  <w:style w:type="paragraph" w:customStyle="1" w:styleId="xl68">
    <w:name w:val="xl68"/>
    <w:basedOn w:val="a1"/>
    <w:rsid w:val="00981804"/>
    <w:pPr>
      <w:pBdr>
        <w:left w:val="single" w:sz="8" w:space="0" w:color="auto"/>
        <w:bottom w:val="single" w:sz="8" w:space="0" w:color="auto"/>
        <w:right w:val="single" w:sz="8" w:space="0" w:color="auto"/>
      </w:pBdr>
      <w:spacing w:before="100" w:beforeAutospacing="1" w:after="100" w:afterAutospacing="1"/>
    </w:pPr>
    <w:rPr>
      <w:rFonts w:ascii="宋体" w:eastAsia="宋体" w:hAnsi="宋体" w:cs="宋体"/>
      <w:kern w:val="0"/>
      <w:szCs w:val="21"/>
      <w:lang w:val="en-US"/>
    </w:rPr>
  </w:style>
  <w:style w:type="paragraph" w:customStyle="1" w:styleId="xl96">
    <w:name w:val="xl96"/>
    <w:basedOn w:val="a1"/>
    <w:rsid w:val="00981804"/>
    <w:pPr>
      <w:pBdr>
        <w:left w:val="single" w:sz="8" w:space="0" w:color="auto"/>
        <w:right w:val="single" w:sz="8" w:space="0" w:color="auto"/>
      </w:pBdr>
      <w:spacing w:before="100" w:beforeAutospacing="1" w:after="100" w:afterAutospacing="1"/>
    </w:pPr>
    <w:rPr>
      <w:rFonts w:ascii="Arial" w:eastAsia="宋体" w:hAnsi="Arial" w:cs="Arial"/>
      <w:kern w:val="0"/>
      <w:sz w:val="20"/>
      <w:lang w:val="en-US"/>
    </w:rPr>
  </w:style>
  <w:style w:type="paragraph" w:customStyle="1" w:styleId="xl88">
    <w:name w:val="xl88"/>
    <w:basedOn w:val="a1"/>
    <w:rsid w:val="00981804"/>
    <w:pPr>
      <w:pBdr>
        <w:bottom w:val="single" w:sz="8" w:space="0" w:color="auto"/>
        <w:right w:val="single" w:sz="8" w:space="0" w:color="auto"/>
      </w:pBdr>
      <w:spacing w:before="100" w:beforeAutospacing="1" w:after="100" w:afterAutospacing="1"/>
      <w:jc w:val="both"/>
    </w:pPr>
    <w:rPr>
      <w:rFonts w:ascii="宋体" w:eastAsia="宋体" w:hAnsi="宋体" w:cs="宋体"/>
      <w:color w:val="FF0000"/>
      <w:kern w:val="0"/>
      <w:szCs w:val="21"/>
      <w:lang w:val="en-US"/>
    </w:rPr>
  </w:style>
  <w:style w:type="paragraph" w:customStyle="1" w:styleId="font8">
    <w:name w:val="font8"/>
    <w:basedOn w:val="a1"/>
    <w:rsid w:val="00981804"/>
    <w:pPr>
      <w:spacing w:before="100" w:beforeAutospacing="1" w:after="100" w:afterAutospacing="1"/>
    </w:pPr>
    <w:rPr>
      <w:rFonts w:ascii="Calibri" w:eastAsia="宋体" w:hAnsi="Calibri"/>
      <w:color w:val="000000"/>
      <w:kern w:val="0"/>
      <w:sz w:val="14"/>
      <w:szCs w:val="14"/>
      <w:lang w:val="en-US"/>
    </w:rPr>
  </w:style>
  <w:style w:type="paragraph" w:customStyle="1" w:styleId="xl140">
    <w:name w:val="xl140"/>
    <w:basedOn w:val="a1"/>
    <w:rsid w:val="00981804"/>
    <w:pPr>
      <w:pBdr>
        <w:bottom w:val="single" w:sz="8" w:space="0" w:color="auto"/>
        <w:right w:val="single" w:sz="8" w:space="0" w:color="auto"/>
      </w:pBdr>
      <w:spacing w:before="100" w:beforeAutospacing="1" w:after="100" w:afterAutospacing="1"/>
      <w:jc w:val="both"/>
    </w:pPr>
    <w:rPr>
      <w:rFonts w:ascii="宋体" w:eastAsia="宋体" w:hAnsi="宋体" w:cs="宋体"/>
      <w:b/>
      <w:bCs/>
      <w:kern w:val="0"/>
      <w:szCs w:val="21"/>
      <w:lang w:val="en-US"/>
    </w:rPr>
  </w:style>
  <w:style w:type="paragraph" w:customStyle="1" w:styleId="xl108">
    <w:name w:val="xl108"/>
    <w:basedOn w:val="a1"/>
    <w:rsid w:val="00981804"/>
    <w:pPr>
      <w:pBdr>
        <w:left w:val="single" w:sz="8" w:space="0" w:color="auto"/>
        <w:bottom w:val="single" w:sz="8" w:space="0" w:color="auto"/>
        <w:right w:val="single" w:sz="8" w:space="0" w:color="auto"/>
      </w:pBdr>
      <w:spacing w:before="100" w:beforeAutospacing="1" w:after="100" w:afterAutospacing="1"/>
    </w:pPr>
    <w:rPr>
      <w:rFonts w:ascii="宋体" w:eastAsia="宋体" w:hAnsi="宋体" w:cs="宋体"/>
      <w:b/>
      <w:bCs/>
      <w:kern w:val="0"/>
      <w:szCs w:val="21"/>
      <w:lang w:val="en-US"/>
    </w:rPr>
  </w:style>
  <w:style w:type="paragraph" w:customStyle="1" w:styleId="xl124">
    <w:name w:val="xl124"/>
    <w:basedOn w:val="a1"/>
    <w:rsid w:val="00981804"/>
    <w:pPr>
      <w:pBdr>
        <w:left w:val="single" w:sz="8" w:space="0" w:color="auto"/>
        <w:right w:val="single" w:sz="8" w:space="0" w:color="000000"/>
      </w:pBdr>
      <w:shd w:val="clear" w:color="000000" w:fill="FFFFFF"/>
      <w:spacing w:before="100" w:beforeAutospacing="1" w:after="100" w:afterAutospacing="1"/>
      <w:jc w:val="center"/>
    </w:pPr>
    <w:rPr>
      <w:rFonts w:ascii="宋体" w:eastAsia="宋体" w:hAnsi="宋体" w:cs="宋体"/>
      <w:kern w:val="0"/>
      <w:szCs w:val="21"/>
      <w:lang w:val="en-US"/>
    </w:rPr>
  </w:style>
  <w:style w:type="paragraph" w:customStyle="1" w:styleId="font14">
    <w:name w:val="font14"/>
    <w:basedOn w:val="a1"/>
    <w:rsid w:val="00981804"/>
    <w:pPr>
      <w:spacing w:before="100" w:beforeAutospacing="1" w:after="100" w:afterAutospacing="1"/>
    </w:pPr>
    <w:rPr>
      <w:rFonts w:ascii="Arial" w:eastAsia="宋体" w:hAnsi="Arial" w:cs="Arial"/>
      <w:color w:val="000000"/>
      <w:kern w:val="0"/>
      <w:szCs w:val="21"/>
      <w:lang w:val="en-US"/>
    </w:rPr>
  </w:style>
  <w:style w:type="paragraph" w:customStyle="1" w:styleId="xl90">
    <w:name w:val="xl90"/>
    <w:basedOn w:val="a1"/>
    <w:rsid w:val="00981804"/>
    <w:pPr>
      <w:pBdr>
        <w:bottom w:val="single" w:sz="8" w:space="0" w:color="auto"/>
        <w:right w:val="single" w:sz="8" w:space="0" w:color="auto"/>
      </w:pBdr>
      <w:spacing w:before="100" w:beforeAutospacing="1" w:after="100" w:afterAutospacing="1"/>
      <w:jc w:val="both"/>
    </w:pPr>
    <w:rPr>
      <w:rFonts w:ascii="Arial" w:eastAsia="宋体" w:hAnsi="Arial" w:cs="Arial"/>
      <w:kern w:val="0"/>
      <w:szCs w:val="21"/>
      <w:lang w:val="en-US"/>
    </w:rPr>
  </w:style>
  <w:style w:type="paragraph" w:customStyle="1" w:styleId="xl123">
    <w:name w:val="xl123"/>
    <w:basedOn w:val="a1"/>
    <w:rsid w:val="00981804"/>
    <w:pPr>
      <w:pBdr>
        <w:top w:val="single" w:sz="8" w:space="0" w:color="auto"/>
        <w:left w:val="single" w:sz="8" w:space="0" w:color="auto"/>
        <w:right w:val="single" w:sz="8" w:space="0" w:color="000000"/>
      </w:pBdr>
      <w:shd w:val="clear" w:color="000000" w:fill="FFFFFF"/>
      <w:spacing w:before="100" w:beforeAutospacing="1" w:after="100" w:afterAutospacing="1"/>
      <w:jc w:val="center"/>
    </w:pPr>
    <w:rPr>
      <w:rFonts w:ascii="宋体" w:eastAsia="宋体" w:hAnsi="宋体" w:cs="宋体"/>
      <w:kern w:val="0"/>
      <w:szCs w:val="21"/>
      <w:lang w:val="en-US"/>
    </w:rPr>
  </w:style>
  <w:style w:type="paragraph" w:customStyle="1" w:styleId="font7">
    <w:name w:val="font7"/>
    <w:basedOn w:val="a1"/>
    <w:rsid w:val="00981804"/>
    <w:pPr>
      <w:spacing w:before="100" w:beforeAutospacing="1" w:after="100" w:afterAutospacing="1"/>
    </w:pPr>
    <w:rPr>
      <w:rFonts w:ascii="宋体" w:eastAsia="宋体" w:hAnsi="宋体" w:cs="宋体"/>
      <w:color w:val="000000"/>
      <w:kern w:val="0"/>
      <w:szCs w:val="21"/>
      <w:lang w:val="en-US"/>
    </w:rPr>
  </w:style>
  <w:style w:type="paragraph" w:customStyle="1" w:styleId="font20">
    <w:name w:val="font20"/>
    <w:basedOn w:val="a1"/>
    <w:rsid w:val="00981804"/>
    <w:pPr>
      <w:spacing w:before="100" w:beforeAutospacing="1" w:after="100" w:afterAutospacing="1"/>
    </w:pPr>
    <w:rPr>
      <w:rFonts w:ascii="Arial" w:eastAsia="宋体" w:hAnsi="Arial" w:cs="Arial"/>
      <w:color w:val="000000"/>
      <w:kern w:val="0"/>
      <w:sz w:val="20"/>
      <w:lang w:val="en-US"/>
    </w:rPr>
  </w:style>
  <w:style w:type="paragraph" w:customStyle="1" w:styleId="xl94">
    <w:name w:val="xl94"/>
    <w:basedOn w:val="a1"/>
    <w:rsid w:val="00981804"/>
    <w:pPr>
      <w:pBdr>
        <w:bottom w:val="single" w:sz="8" w:space="0" w:color="auto"/>
        <w:right w:val="single" w:sz="8" w:space="0" w:color="auto"/>
      </w:pBdr>
      <w:spacing w:before="100" w:beforeAutospacing="1" w:after="100" w:afterAutospacing="1"/>
      <w:jc w:val="both"/>
    </w:pPr>
    <w:rPr>
      <w:rFonts w:ascii="宋体" w:eastAsia="宋体" w:hAnsi="宋体" w:cs="宋体"/>
      <w:kern w:val="0"/>
      <w:szCs w:val="21"/>
      <w:lang w:val="en-US"/>
    </w:rPr>
  </w:style>
  <w:style w:type="paragraph" w:customStyle="1" w:styleId="xl77">
    <w:name w:val="xl77"/>
    <w:basedOn w:val="a1"/>
    <w:rsid w:val="00981804"/>
    <w:pPr>
      <w:pBdr>
        <w:bottom w:val="single" w:sz="8" w:space="0" w:color="auto"/>
        <w:right w:val="single" w:sz="8" w:space="0" w:color="auto"/>
      </w:pBdr>
      <w:spacing w:before="100" w:beforeAutospacing="1" w:after="100" w:afterAutospacing="1"/>
    </w:pPr>
    <w:rPr>
      <w:rFonts w:ascii="宋体" w:eastAsia="宋体" w:hAnsi="宋体" w:cs="宋体"/>
      <w:kern w:val="0"/>
      <w:sz w:val="24"/>
      <w:szCs w:val="24"/>
      <w:lang w:val="en-US"/>
    </w:rPr>
  </w:style>
  <w:style w:type="paragraph" w:customStyle="1" w:styleId="font16">
    <w:name w:val="font16"/>
    <w:basedOn w:val="a1"/>
    <w:rsid w:val="00981804"/>
    <w:pPr>
      <w:spacing w:before="100" w:beforeAutospacing="1" w:after="100" w:afterAutospacing="1"/>
    </w:pPr>
    <w:rPr>
      <w:rFonts w:ascii="新宋体" w:eastAsia="新宋体" w:hAnsi="新宋体" w:cs="宋体"/>
      <w:color w:val="008080"/>
      <w:kern w:val="0"/>
      <w:szCs w:val="21"/>
      <w:u w:val="single"/>
      <w:lang w:val="en-US"/>
    </w:rPr>
  </w:style>
  <w:style w:type="paragraph" w:customStyle="1" w:styleId="xl126">
    <w:name w:val="xl126"/>
    <w:basedOn w:val="a1"/>
    <w:rsid w:val="00981804"/>
    <w:pPr>
      <w:pBdr>
        <w:left w:val="single" w:sz="8" w:space="0" w:color="auto"/>
        <w:bottom w:val="single" w:sz="8" w:space="0" w:color="auto"/>
        <w:right w:val="single" w:sz="8" w:space="0" w:color="auto"/>
      </w:pBdr>
      <w:spacing w:before="100" w:beforeAutospacing="1" w:after="100" w:afterAutospacing="1"/>
    </w:pPr>
    <w:rPr>
      <w:rFonts w:eastAsia="宋体" w:cs="宋体"/>
      <w:color w:val="FF0000"/>
      <w:kern w:val="0"/>
      <w:szCs w:val="21"/>
      <w:lang w:val="en-US"/>
    </w:rPr>
  </w:style>
  <w:style w:type="paragraph" w:customStyle="1" w:styleId="xl78">
    <w:name w:val="xl78"/>
    <w:basedOn w:val="a1"/>
    <w:rsid w:val="00981804"/>
    <w:pPr>
      <w:pBdr>
        <w:top w:val="single" w:sz="8" w:space="0" w:color="auto"/>
        <w:left w:val="single" w:sz="8" w:space="0" w:color="auto"/>
        <w:right w:val="single" w:sz="8" w:space="0" w:color="auto"/>
      </w:pBdr>
      <w:spacing w:before="100" w:beforeAutospacing="1" w:after="100" w:afterAutospacing="1"/>
    </w:pPr>
    <w:rPr>
      <w:rFonts w:ascii="宋体" w:eastAsia="宋体" w:hAnsi="宋体" w:cs="宋体"/>
      <w:color w:val="FF0000"/>
      <w:kern w:val="0"/>
      <w:szCs w:val="21"/>
      <w:lang w:val="en-US"/>
    </w:rPr>
  </w:style>
  <w:style w:type="paragraph" w:customStyle="1" w:styleId="xl95">
    <w:name w:val="xl95"/>
    <w:basedOn w:val="a1"/>
    <w:rsid w:val="00981804"/>
    <w:pPr>
      <w:pBdr>
        <w:bottom w:val="single" w:sz="8" w:space="0" w:color="auto"/>
        <w:right w:val="single" w:sz="8" w:space="0" w:color="auto"/>
      </w:pBdr>
      <w:spacing w:before="100" w:beforeAutospacing="1" w:after="100" w:afterAutospacing="1"/>
      <w:jc w:val="both"/>
    </w:pPr>
    <w:rPr>
      <w:rFonts w:ascii="Arial" w:eastAsia="宋体" w:hAnsi="Arial" w:cs="Arial"/>
      <w:kern w:val="0"/>
      <w:szCs w:val="21"/>
      <w:lang w:val="en-US"/>
    </w:rPr>
  </w:style>
  <w:style w:type="paragraph" w:customStyle="1" w:styleId="xl84">
    <w:name w:val="xl84"/>
    <w:basedOn w:val="a1"/>
    <w:rsid w:val="00981804"/>
    <w:pPr>
      <w:pBdr>
        <w:left w:val="single" w:sz="8" w:space="0" w:color="auto"/>
        <w:right w:val="single" w:sz="8" w:space="0" w:color="auto"/>
      </w:pBdr>
      <w:spacing w:before="100" w:beforeAutospacing="1" w:after="100" w:afterAutospacing="1"/>
      <w:jc w:val="both"/>
    </w:pPr>
    <w:rPr>
      <w:rFonts w:ascii="宋体" w:eastAsia="宋体" w:hAnsi="宋体" w:cs="宋体"/>
      <w:kern w:val="0"/>
      <w:szCs w:val="21"/>
      <w:lang w:val="en-US"/>
    </w:rPr>
  </w:style>
  <w:style w:type="paragraph" w:customStyle="1" w:styleId="xl119">
    <w:name w:val="xl119"/>
    <w:basedOn w:val="a1"/>
    <w:rsid w:val="00981804"/>
    <w:pPr>
      <w:pBdr>
        <w:left w:val="single" w:sz="8" w:space="0" w:color="auto"/>
        <w:bottom w:val="single" w:sz="8" w:space="0" w:color="auto"/>
        <w:right w:val="single" w:sz="8" w:space="0" w:color="000000"/>
      </w:pBdr>
      <w:shd w:val="clear" w:color="000000" w:fill="FFFFFF"/>
      <w:spacing w:before="100" w:beforeAutospacing="1" w:after="100" w:afterAutospacing="1"/>
      <w:jc w:val="center"/>
    </w:pPr>
    <w:rPr>
      <w:rFonts w:ascii="宋体" w:eastAsia="宋体" w:hAnsi="宋体" w:cs="宋体"/>
      <w:kern w:val="0"/>
      <w:szCs w:val="21"/>
      <w:lang w:val="en-US"/>
    </w:rPr>
  </w:style>
  <w:style w:type="paragraph" w:customStyle="1" w:styleId="xl142">
    <w:name w:val="xl142"/>
    <w:basedOn w:val="a1"/>
    <w:rsid w:val="00981804"/>
    <w:pPr>
      <w:pBdr>
        <w:bottom w:val="single" w:sz="8" w:space="0" w:color="auto"/>
        <w:right w:val="single" w:sz="8" w:space="0" w:color="auto"/>
      </w:pBdr>
      <w:spacing w:before="100" w:beforeAutospacing="1" w:after="100" w:afterAutospacing="1"/>
      <w:jc w:val="both"/>
    </w:pPr>
    <w:rPr>
      <w:rFonts w:ascii="新宋体" w:eastAsia="新宋体" w:hAnsi="新宋体" w:cs="宋体"/>
      <w:kern w:val="0"/>
      <w:szCs w:val="21"/>
      <w:lang w:val="en-US"/>
    </w:rPr>
  </w:style>
  <w:style w:type="paragraph" w:customStyle="1" w:styleId="xl82">
    <w:name w:val="xl82"/>
    <w:basedOn w:val="a1"/>
    <w:rsid w:val="00981804"/>
    <w:pPr>
      <w:pBdr>
        <w:left w:val="single" w:sz="8" w:space="0" w:color="auto"/>
        <w:bottom w:val="single" w:sz="8" w:space="0" w:color="auto"/>
        <w:right w:val="single" w:sz="8" w:space="0" w:color="auto"/>
      </w:pBdr>
      <w:spacing w:before="100" w:beforeAutospacing="1" w:after="100" w:afterAutospacing="1"/>
      <w:jc w:val="both"/>
    </w:pPr>
    <w:rPr>
      <w:rFonts w:ascii="宋体" w:eastAsia="宋体" w:hAnsi="宋体" w:cs="宋体"/>
      <w:kern w:val="0"/>
      <w:szCs w:val="21"/>
      <w:lang w:val="en-US"/>
    </w:rPr>
  </w:style>
  <w:style w:type="paragraph" w:customStyle="1" w:styleId="xl139">
    <w:name w:val="xl139"/>
    <w:basedOn w:val="a1"/>
    <w:rsid w:val="00981804"/>
    <w:pPr>
      <w:pBdr>
        <w:right w:val="single" w:sz="8" w:space="0" w:color="auto"/>
      </w:pBdr>
      <w:spacing w:before="100" w:beforeAutospacing="1" w:after="100" w:afterAutospacing="1"/>
      <w:jc w:val="both"/>
    </w:pPr>
    <w:rPr>
      <w:rFonts w:ascii="宋体" w:eastAsia="宋体" w:hAnsi="宋体" w:cs="宋体"/>
      <w:b/>
      <w:bCs/>
      <w:kern w:val="0"/>
      <w:szCs w:val="21"/>
      <w:lang w:val="en-US"/>
    </w:rPr>
  </w:style>
  <w:style w:type="paragraph" w:customStyle="1" w:styleId="xl107">
    <w:name w:val="xl107"/>
    <w:basedOn w:val="a1"/>
    <w:rsid w:val="00981804"/>
    <w:pPr>
      <w:pBdr>
        <w:right w:val="single" w:sz="8" w:space="0" w:color="auto"/>
      </w:pBdr>
      <w:spacing w:before="100" w:beforeAutospacing="1" w:after="100" w:afterAutospacing="1"/>
    </w:pPr>
    <w:rPr>
      <w:rFonts w:ascii="宋体" w:eastAsia="宋体" w:hAnsi="宋体" w:cs="宋体"/>
      <w:kern w:val="0"/>
      <w:sz w:val="24"/>
      <w:szCs w:val="24"/>
      <w:lang w:val="en-US"/>
    </w:rPr>
  </w:style>
  <w:style w:type="paragraph" w:customStyle="1" w:styleId="xl117">
    <w:name w:val="xl117"/>
    <w:basedOn w:val="a1"/>
    <w:rsid w:val="00981804"/>
    <w:pPr>
      <w:pBdr>
        <w:bottom w:val="single" w:sz="8" w:space="0" w:color="auto"/>
        <w:right w:val="single" w:sz="8" w:space="0" w:color="auto"/>
      </w:pBdr>
      <w:shd w:val="clear" w:color="000000" w:fill="FFFFFF"/>
      <w:spacing w:before="100" w:beforeAutospacing="1" w:after="100" w:afterAutospacing="1"/>
    </w:pPr>
    <w:rPr>
      <w:rFonts w:ascii="宋体" w:eastAsia="宋体" w:hAnsi="宋体" w:cs="宋体"/>
      <w:kern w:val="0"/>
      <w:szCs w:val="21"/>
      <w:lang w:val="en-US"/>
    </w:rPr>
  </w:style>
  <w:style w:type="paragraph" w:customStyle="1" w:styleId="xl137">
    <w:name w:val="xl137"/>
    <w:basedOn w:val="a1"/>
    <w:rsid w:val="00981804"/>
    <w:pPr>
      <w:pBdr>
        <w:top w:val="single" w:sz="8" w:space="0" w:color="000000"/>
        <w:left w:val="single" w:sz="8" w:space="0" w:color="auto"/>
        <w:right w:val="single" w:sz="8" w:space="0" w:color="auto"/>
      </w:pBdr>
      <w:spacing w:before="100" w:beforeAutospacing="1" w:after="100" w:afterAutospacing="1"/>
    </w:pPr>
    <w:rPr>
      <w:rFonts w:ascii="宋体" w:eastAsia="宋体" w:hAnsi="宋体" w:cs="宋体"/>
      <w:kern w:val="0"/>
      <w:szCs w:val="21"/>
      <w:lang w:val="en-US"/>
    </w:rPr>
  </w:style>
  <w:style w:type="paragraph" w:customStyle="1" w:styleId="xl99">
    <w:name w:val="xl99"/>
    <w:basedOn w:val="a1"/>
    <w:rsid w:val="00981804"/>
    <w:pPr>
      <w:pBdr>
        <w:left w:val="single" w:sz="8" w:space="0" w:color="auto"/>
        <w:right w:val="single" w:sz="8" w:space="0" w:color="auto"/>
      </w:pBdr>
      <w:spacing w:before="100" w:beforeAutospacing="1" w:after="100" w:afterAutospacing="1"/>
    </w:pPr>
    <w:rPr>
      <w:rFonts w:ascii="宋体" w:eastAsia="宋体" w:hAnsi="宋体" w:cs="宋体"/>
      <w:kern w:val="0"/>
      <w:sz w:val="20"/>
      <w:lang w:val="en-US"/>
    </w:rPr>
  </w:style>
  <w:style w:type="paragraph" w:customStyle="1" w:styleId="xl101">
    <w:name w:val="xl101"/>
    <w:basedOn w:val="a1"/>
    <w:rsid w:val="00981804"/>
    <w:pPr>
      <w:pBdr>
        <w:top w:val="single" w:sz="8" w:space="0" w:color="auto"/>
        <w:left w:val="single" w:sz="8" w:space="0" w:color="auto"/>
        <w:right w:val="single" w:sz="8" w:space="0" w:color="auto"/>
      </w:pBdr>
      <w:spacing w:before="100" w:beforeAutospacing="1" w:after="100" w:afterAutospacing="1"/>
    </w:pPr>
    <w:rPr>
      <w:rFonts w:ascii="Arial" w:eastAsia="宋体" w:hAnsi="Arial" w:cs="Arial"/>
      <w:kern w:val="0"/>
      <w:sz w:val="20"/>
      <w:lang w:val="en-US"/>
    </w:rPr>
  </w:style>
  <w:style w:type="paragraph" w:customStyle="1" w:styleId="xl118">
    <w:name w:val="xl118"/>
    <w:basedOn w:val="a1"/>
    <w:rsid w:val="00981804"/>
    <w:pPr>
      <w:pBdr>
        <w:right w:val="single" w:sz="8" w:space="0" w:color="auto"/>
      </w:pBdr>
      <w:shd w:val="clear" w:color="000000" w:fill="FFFFFF"/>
      <w:spacing w:before="100" w:beforeAutospacing="1" w:after="100" w:afterAutospacing="1"/>
    </w:pPr>
    <w:rPr>
      <w:rFonts w:eastAsia="宋体" w:cs="宋体"/>
      <w:color w:val="FF0000"/>
      <w:kern w:val="0"/>
      <w:szCs w:val="21"/>
      <w:lang w:val="en-US"/>
    </w:rPr>
  </w:style>
  <w:style w:type="paragraph" w:customStyle="1" w:styleId="xl75">
    <w:name w:val="xl75"/>
    <w:basedOn w:val="a1"/>
    <w:rsid w:val="00981804"/>
    <w:pPr>
      <w:pBdr>
        <w:bottom w:val="single" w:sz="8" w:space="0" w:color="auto"/>
        <w:right w:val="single" w:sz="8" w:space="0" w:color="auto"/>
      </w:pBdr>
      <w:spacing w:before="100" w:beforeAutospacing="1" w:after="100" w:afterAutospacing="1"/>
    </w:pPr>
    <w:rPr>
      <w:rFonts w:ascii="宋体" w:eastAsia="宋体" w:hAnsi="宋体" w:cs="宋体"/>
      <w:color w:val="008080"/>
      <w:kern w:val="0"/>
      <w:szCs w:val="21"/>
      <w:u w:val="single"/>
      <w:lang w:val="en-US"/>
    </w:rPr>
  </w:style>
  <w:style w:type="paragraph" w:customStyle="1" w:styleId="font5">
    <w:name w:val="font5"/>
    <w:basedOn w:val="a1"/>
    <w:rsid w:val="00981804"/>
    <w:pPr>
      <w:spacing w:before="100" w:beforeAutospacing="1" w:after="100" w:afterAutospacing="1"/>
    </w:pPr>
    <w:rPr>
      <w:rFonts w:eastAsia="宋体" w:cs="宋体"/>
      <w:color w:val="000000"/>
      <w:kern w:val="0"/>
      <w:szCs w:val="21"/>
      <w:lang w:val="en-US"/>
    </w:rPr>
  </w:style>
  <w:style w:type="paragraph" w:customStyle="1" w:styleId="xl152">
    <w:name w:val="xl152"/>
    <w:basedOn w:val="a1"/>
    <w:rsid w:val="00981804"/>
    <w:pPr>
      <w:pBdr>
        <w:bottom w:val="single" w:sz="8" w:space="0" w:color="auto"/>
        <w:right w:val="single" w:sz="8" w:space="0" w:color="auto"/>
      </w:pBdr>
      <w:spacing w:before="100" w:beforeAutospacing="1" w:after="100" w:afterAutospacing="1"/>
      <w:jc w:val="center"/>
    </w:pPr>
    <w:rPr>
      <w:rFonts w:ascii="宋体" w:eastAsia="宋体" w:hAnsi="宋体" w:cs="宋体"/>
      <w:kern w:val="0"/>
      <w:sz w:val="24"/>
      <w:szCs w:val="24"/>
      <w:lang w:val="en-US"/>
    </w:rPr>
  </w:style>
  <w:style w:type="paragraph" w:customStyle="1" w:styleId="xl136">
    <w:name w:val="xl136"/>
    <w:basedOn w:val="a1"/>
    <w:rsid w:val="00981804"/>
    <w:pPr>
      <w:pBdr>
        <w:left w:val="single" w:sz="8" w:space="0" w:color="auto"/>
        <w:bottom w:val="single" w:sz="8" w:space="0" w:color="000000"/>
        <w:right w:val="single" w:sz="8" w:space="0" w:color="auto"/>
      </w:pBdr>
      <w:spacing w:before="100" w:beforeAutospacing="1" w:after="100" w:afterAutospacing="1"/>
    </w:pPr>
    <w:rPr>
      <w:rFonts w:ascii="宋体" w:eastAsia="宋体" w:hAnsi="宋体" w:cs="宋体"/>
      <w:kern w:val="0"/>
      <w:szCs w:val="21"/>
      <w:lang w:val="en-US"/>
    </w:rPr>
  </w:style>
  <w:style w:type="paragraph" w:customStyle="1" w:styleId="xl141">
    <w:name w:val="xl141"/>
    <w:basedOn w:val="a1"/>
    <w:rsid w:val="00981804"/>
    <w:pPr>
      <w:pBdr>
        <w:left w:val="single" w:sz="8" w:space="0" w:color="auto"/>
        <w:bottom w:val="single" w:sz="8" w:space="0" w:color="auto"/>
        <w:right w:val="single" w:sz="8" w:space="0" w:color="000000"/>
      </w:pBdr>
      <w:spacing w:before="100" w:beforeAutospacing="1" w:after="100" w:afterAutospacing="1"/>
      <w:jc w:val="center"/>
    </w:pPr>
    <w:rPr>
      <w:rFonts w:ascii="宋体" w:eastAsia="宋体" w:hAnsi="宋体" w:cs="宋体"/>
      <w:color w:val="008080"/>
      <w:kern w:val="0"/>
      <w:szCs w:val="21"/>
      <w:u w:val="single"/>
      <w:lang w:val="en-US"/>
    </w:rPr>
  </w:style>
  <w:style w:type="paragraph" w:customStyle="1" w:styleId="xl154">
    <w:name w:val="xl154"/>
    <w:basedOn w:val="a1"/>
    <w:rsid w:val="00981804"/>
    <w:pPr>
      <w:pBdr>
        <w:right w:val="single" w:sz="8" w:space="0" w:color="auto"/>
      </w:pBdr>
      <w:spacing w:before="100" w:beforeAutospacing="1" w:after="100" w:afterAutospacing="1"/>
      <w:jc w:val="center"/>
    </w:pPr>
    <w:rPr>
      <w:rFonts w:ascii="宋体" w:eastAsia="宋体" w:hAnsi="宋体" w:cs="宋体"/>
      <w:kern w:val="0"/>
      <w:szCs w:val="21"/>
      <w:lang w:val="en-US"/>
    </w:rPr>
  </w:style>
  <w:style w:type="paragraph" w:customStyle="1" w:styleId="xl71">
    <w:name w:val="xl71"/>
    <w:basedOn w:val="a1"/>
    <w:rsid w:val="00981804"/>
    <w:pPr>
      <w:pBdr>
        <w:right w:val="single" w:sz="8" w:space="0" w:color="auto"/>
      </w:pBdr>
      <w:spacing w:before="100" w:beforeAutospacing="1" w:after="100" w:afterAutospacing="1"/>
    </w:pPr>
    <w:rPr>
      <w:rFonts w:ascii="宋体" w:eastAsia="宋体" w:hAnsi="宋体" w:cs="宋体"/>
      <w:color w:val="FF0000"/>
      <w:kern w:val="0"/>
      <w:szCs w:val="21"/>
      <w:lang w:val="en-US"/>
    </w:rPr>
  </w:style>
  <w:style w:type="paragraph" w:customStyle="1" w:styleId="xl151">
    <w:name w:val="xl151"/>
    <w:basedOn w:val="a1"/>
    <w:rsid w:val="00981804"/>
    <w:pPr>
      <w:pBdr>
        <w:right w:val="single" w:sz="8" w:space="0" w:color="auto"/>
      </w:pBdr>
      <w:spacing w:before="100" w:beforeAutospacing="1" w:after="100" w:afterAutospacing="1"/>
      <w:jc w:val="center"/>
    </w:pPr>
    <w:rPr>
      <w:rFonts w:ascii="宋体" w:eastAsia="宋体" w:hAnsi="宋体" w:cs="宋体"/>
      <w:kern w:val="0"/>
      <w:sz w:val="20"/>
      <w:lang w:val="en-US"/>
    </w:rPr>
  </w:style>
  <w:style w:type="paragraph" w:customStyle="1" w:styleId="xl131">
    <w:name w:val="xl131"/>
    <w:basedOn w:val="a1"/>
    <w:rsid w:val="00981804"/>
    <w:pPr>
      <w:pBdr>
        <w:top w:val="single" w:sz="8" w:space="0" w:color="auto"/>
        <w:left w:val="single" w:sz="8" w:space="0" w:color="auto"/>
        <w:right w:val="single" w:sz="8" w:space="0" w:color="auto"/>
      </w:pBdr>
      <w:spacing w:before="100" w:beforeAutospacing="1" w:after="100" w:afterAutospacing="1"/>
    </w:pPr>
    <w:rPr>
      <w:rFonts w:ascii="Arial" w:eastAsia="宋体" w:hAnsi="Arial" w:cs="Arial"/>
      <w:color w:val="FF0000"/>
      <w:kern w:val="0"/>
      <w:szCs w:val="21"/>
      <w:lang w:val="en-US"/>
    </w:rPr>
  </w:style>
  <w:style w:type="paragraph" w:customStyle="1" w:styleId="font11">
    <w:name w:val="font11"/>
    <w:basedOn w:val="a1"/>
    <w:rsid w:val="00981804"/>
    <w:pPr>
      <w:spacing w:before="100" w:beforeAutospacing="1" w:after="100" w:afterAutospacing="1"/>
    </w:pPr>
    <w:rPr>
      <w:rFonts w:ascii="宋体" w:eastAsia="宋体" w:hAnsi="宋体" w:cs="宋体"/>
      <w:color w:val="FF0000"/>
      <w:kern w:val="0"/>
      <w:szCs w:val="21"/>
      <w:lang w:val="en-US"/>
    </w:rPr>
  </w:style>
  <w:style w:type="paragraph" w:customStyle="1" w:styleId="font9">
    <w:name w:val="font9"/>
    <w:basedOn w:val="a1"/>
    <w:rsid w:val="00981804"/>
    <w:pPr>
      <w:spacing w:before="100" w:beforeAutospacing="1" w:after="100" w:afterAutospacing="1"/>
    </w:pPr>
    <w:rPr>
      <w:rFonts w:ascii="宋体" w:eastAsia="宋体" w:hAnsi="宋体" w:cs="宋体"/>
      <w:color w:val="008080"/>
      <w:kern w:val="0"/>
      <w:szCs w:val="21"/>
      <w:u w:val="single"/>
      <w:lang w:val="en-US"/>
    </w:rPr>
  </w:style>
  <w:style w:type="paragraph" w:customStyle="1" w:styleId="font23">
    <w:name w:val="font23"/>
    <w:basedOn w:val="a1"/>
    <w:rsid w:val="00981804"/>
    <w:pPr>
      <w:spacing w:before="100" w:beforeAutospacing="1" w:after="100" w:afterAutospacing="1"/>
    </w:pPr>
    <w:rPr>
      <w:rFonts w:ascii="Calibri" w:eastAsia="宋体" w:hAnsi="Calibri"/>
      <w:color w:val="FF0000"/>
      <w:kern w:val="0"/>
      <w:sz w:val="14"/>
      <w:szCs w:val="14"/>
      <w:lang w:val="en-US"/>
    </w:rPr>
  </w:style>
  <w:style w:type="paragraph" w:customStyle="1" w:styleId="xl73">
    <w:name w:val="xl73"/>
    <w:basedOn w:val="a1"/>
    <w:rsid w:val="00981804"/>
    <w:pPr>
      <w:pBdr>
        <w:right w:val="single" w:sz="8" w:space="0" w:color="auto"/>
      </w:pBdr>
      <w:spacing w:before="100" w:beforeAutospacing="1" w:after="100" w:afterAutospacing="1"/>
      <w:jc w:val="both"/>
    </w:pPr>
    <w:rPr>
      <w:rFonts w:ascii="宋体" w:eastAsia="宋体" w:hAnsi="宋体" w:cs="宋体"/>
      <w:color w:val="008080"/>
      <w:kern w:val="0"/>
      <w:szCs w:val="21"/>
      <w:u w:val="single"/>
      <w:lang w:val="en-US"/>
    </w:rPr>
  </w:style>
  <w:style w:type="paragraph" w:customStyle="1" w:styleId="xl98">
    <w:name w:val="xl98"/>
    <w:basedOn w:val="a1"/>
    <w:rsid w:val="00981804"/>
    <w:pPr>
      <w:pBdr>
        <w:right w:val="single" w:sz="8" w:space="0" w:color="auto"/>
      </w:pBdr>
      <w:spacing w:before="100" w:beforeAutospacing="1" w:after="100" w:afterAutospacing="1"/>
      <w:jc w:val="both"/>
    </w:pPr>
    <w:rPr>
      <w:rFonts w:ascii="宋体" w:eastAsia="宋体" w:hAnsi="宋体" w:cs="宋体"/>
      <w:kern w:val="0"/>
      <w:szCs w:val="21"/>
      <w:lang w:val="en-US"/>
    </w:rPr>
  </w:style>
  <w:style w:type="paragraph" w:customStyle="1" w:styleId="xl149">
    <w:name w:val="xl149"/>
    <w:basedOn w:val="a1"/>
    <w:rsid w:val="00981804"/>
    <w:pPr>
      <w:pBdr>
        <w:right w:val="single" w:sz="8" w:space="0" w:color="auto"/>
      </w:pBdr>
      <w:spacing w:before="100" w:beforeAutospacing="1" w:after="100" w:afterAutospacing="1"/>
      <w:jc w:val="center"/>
    </w:pPr>
    <w:rPr>
      <w:rFonts w:ascii="宋体" w:eastAsia="宋体" w:hAnsi="宋体" w:cs="宋体"/>
      <w:kern w:val="0"/>
      <w:sz w:val="24"/>
      <w:szCs w:val="24"/>
      <w:lang w:val="en-US"/>
    </w:rPr>
  </w:style>
  <w:style w:type="paragraph" w:customStyle="1" w:styleId="xl104">
    <w:name w:val="xl104"/>
    <w:basedOn w:val="a1"/>
    <w:rsid w:val="00981804"/>
    <w:pPr>
      <w:pBdr>
        <w:left w:val="single" w:sz="8" w:space="0" w:color="auto"/>
        <w:bottom w:val="single" w:sz="8" w:space="0" w:color="auto"/>
        <w:right w:val="single" w:sz="8" w:space="0" w:color="auto"/>
      </w:pBdr>
      <w:spacing w:before="100" w:beforeAutospacing="1" w:after="100" w:afterAutospacing="1"/>
      <w:jc w:val="both"/>
    </w:pPr>
    <w:rPr>
      <w:rFonts w:ascii="宋体" w:eastAsia="宋体" w:hAnsi="宋体" w:cs="宋体"/>
      <w:kern w:val="0"/>
      <w:szCs w:val="21"/>
      <w:lang w:val="en-US"/>
    </w:rPr>
  </w:style>
  <w:style w:type="paragraph" w:customStyle="1" w:styleId="CharChar2CharCharCharChar1">
    <w:name w:val="Char Char2 Char Char Char Char1"/>
    <w:basedOn w:val="a1"/>
    <w:rsid w:val="00981804"/>
    <w:pPr>
      <w:widowControl w:val="0"/>
      <w:jc w:val="both"/>
    </w:pPr>
    <w:rPr>
      <w:rFonts w:ascii="Calibri" w:eastAsia="宋体" w:hAnsi="Calibri"/>
      <w:kern w:val="0"/>
      <w:sz w:val="24"/>
      <w:lang w:val="en-US"/>
    </w:rPr>
  </w:style>
  <w:style w:type="paragraph" w:customStyle="1" w:styleId="xl156">
    <w:name w:val="xl156"/>
    <w:basedOn w:val="a1"/>
    <w:rsid w:val="00981804"/>
    <w:pPr>
      <w:pBdr>
        <w:left w:val="single" w:sz="8" w:space="0" w:color="auto"/>
      </w:pBdr>
      <w:spacing w:before="100" w:beforeAutospacing="1" w:after="100" w:afterAutospacing="1"/>
      <w:jc w:val="center"/>
    </w:pPr>
    <w:rPr>
      <w:rFonts w:ascii="宋体" w:eastAsia="宋体" w:hAnsi="宋体" w:cs="宋体"/>
      <w:kern w:val="0"/>
      <w:sz w:val="24"/>
      <w:szCs w:val="24"/>
      <w:lang w:val="en-US"/>
    </w:rPr>
  </w:style>
  <w:style w:type="paragraph" w:customStyle="1" w:styleId="xl153">
    <w:name w:val="xl153"/>
    <w:basedOn w:val="a1"/>
    <w:rsid w:val="00981804"/>
    <w:pPr>
      <w:pBdr>
        <w:top w:val="single" w:sz="8" w:space="0" w:color="auto"/>
        <w:right w:val="single" w:sz="8" w:space="0" w:color="auto"/>
      </w:pBdr>
      <w:spacing w:before="100" w:beforeAutospacing="1" w:after="100" w:afterAutospacing="1"/>
      <w:jc w:val="center"/>
    </w:pPr>
    <w:rPr>
      <w:rFonts w:ascii="宋体" w:eastAsia="宋体" w:hAnsi="宋体" w:cs="宋体"/>
      <w:kern w:val="0"/>
      <w:szCs w:val="21"/>
      <w:lang w:val="en-US"/>
    </w:rPr>
  </w:style>
  <w:style w:type="paragraph" w:customStyle="1" w:styleId="xl121">
    <w:name w:val="xl121"/>
    <w:basedOn w:val="a1"/>
    <w:rsid w:val="00981804"/>
    <w:pPr>
      <w:pBdr>
        <w:top w:val="single" w:sz="8" w:space="0" w:color="auto"/>
        <w:left w:val="single" w:sz="8" w:space="0" w:color="auto"/>
        <w:right w:val="single" w:sz="8" w:space="0" w:color="000000"/>
      </w:pBdr>
      <w:shd w:val="clear" w:color="000000" w:fill="FFFFFF"/>
      <w:spacing w:before="100" w:beforeAutospacing="1" w:after="100" w:afterAutospacing="1"/>
      <w:jc w:val="center"/>
    </w:pPr>
    <w:rPr>
      <w:rFonts w:ascii="宋体" w:eastAsia="宋体" w:hAnsi="宋体" w:cs="宋体"/>
      <w:color w:val="FF0000"/>
      <w:kern w:val="0"/>
      <w:szCs w:val="21"/>
      <w:lang w:val="en-US"/>
    </w:rPr>
  </w:style>
  <w:style w:type="paragraph" w:customStyle="1" w:styleId="xl130">
    <w:name w:val="xl130"/>
    <w:basedOn w:val="a1"/>
    <w:rsid w:val="00981804"/>
    <w:pPr>
      <w:pBdr>
        <w:left w:val="single" w:sz="8" w:space="0" w:color="auto"/>
        <w:right w:val="single" w:sz="8" w:space="0" w:color="auto"/>
      </w:pBdr>
      <w:spacing w:before="100" w:beforeAutospacing="1" w:after="100" w:afterAutospacing="1"/>
    </w:pPr>
    <w:rPr>
      <w:rFonts w:ascii="Arial" w:eastAsia="宋体" w:hAnsi="Arial" w:cs="Arial"/>
      <w:color w:val="FF0000"/>
      <w:kern w:val="0"/>
      <w:szCs w:val="21"/>
      <w:lang w:val="en-US"/>
    </w:rPr>
  </w:style>
  <w:style w:type="paragraph" w:customStyle="1" w:styleId="xl69">
    <w:name w:val="xl69"/>
    <w:basedOn w:val="a1"/>
    <w:rsid w:val="00981804"/>
    <w:pPr>
      <w:pBdr>
        <w:bottom w:val="single" w:sz="8" w:space="0" w:color="auto"/>
        <w:right w:val="single" w:sz="8" w:space="0" w:color="auto"/>
      </w:pBdr>
      <w:spacing w:before="100" w:beforeAutospacing="1" w:after="100" w:afterAutospacing="1"/>
    </w:pPr>
    <w:rPr>
      <w:rFonts w:ascii="宋体" w:eastAsia="宋体" w:hAnsi="宋体" w:cs="宋体"/>
      <w:kern w:val="0"/>
      <w:szCs w:val="21"/>
      <w:lang w:val="en-US"/>
    </w:rPr>
  </w:style>
  <w:style w:type="paragraph" w:customStyle="1" w:styleId="0">
    <w:name w:val="0"/>
    <w:basedOn w:val="a1"/>
    <w:rsid w:val="00981804"/>
    <w:pPr>
      <w:snapToGrid w:val="0"/>
      <w:jc w:val="both"/>
    </w:pPr>
    <w:rPr>
      <w:rFonts w:ascii="Calibri" w:eastAsia="Arial Unicode MS" w:hAnsi="Calibri"/>
      <w:kern w:val="0"/>
      <w:lang w:val="en-US"/>
    </w:rPr>
  </w:style>
  <w:style w:type="paragraph" w:customStyle="1" w:styleId="xl103">
    <w:name w:val="xl103"/>
    <w:basedOn w:val="a1"/>
    <w:rsid w:val="00981804"/>
    <w:pPr>
      <w:pBdr>
        <w:left w:val="single" w:sz="8" w:space="0" w:color="auto"/>
        <w:right w:val="single" w:sz="8" w:space="0" w:color="auto"/>
      </w:pBdr>
      <w:spacing w:before="100" w:beforeAutospacing="1" w:after="100" w:afterAutospacing="1"/>
      <w:jc w:val="both"/>
    </w:pPr>
    <w:rPr>
      <w:rFonts w:ascii="宋体" w:eastAsia="宋体" w:hAnsi="宋体" w:cs="宋体"/>
      <w:kern w:val="0"/>
      <w:szCs w:val="21"/>
      <w:lang w:val="en-US"/>
    </w:rPr>
  </w:style>
  <w:style w:type="paragraph" w:customStyle="1" w:styleId="xl155">
    <w:name w:val="xl155"/>
    <w:basedOn w:val="a1"/>
    <w:rsid w:val="00981804"/>
    <w:pPr>
      <w:spacing w:before="100" w:beforeAutospacing="1" w:after="100" w:afterAutospacing="1"/>
      <w:jc w:val="center"/>
    </w:pPr>
    <w:rPr>
      <w:rFonts w:ascii="宋体" w:eastAsia="宋体" w:hAnsi="宋体" w:cs="宋体"/>
      <w:kern w:val="0"/>
      <w:sz w:val="24"/>
      <w:szCs w:val="24"/>
      <w:lang w:val="en-US"/>
    </w:rPr>
  </w:style>
  <w:style w:type="paragraph" w:customStyle="1" w:styleId="xl127">
    <w:name w:val="xl127"/>
    <w:basedOn w:val="a1"/>
    <w:rsid w:val="00981804"/>
    <w:pPr>
      <w:pBdr>
        <w:left w:val="single" w:sz="8" w:space="0" w:color="auto"/>
        <w:bottom w:val="single" w:sz="8" w:space="0" w:color="auto"/>
        <w:right w:val="single" w:sz="8" w:space="0" w:color="auto"/>
      </w:pBdr>
      <w:spacing w:before="100" w:beforeAutospacing="1" w:after="100" w:afterAutospacing="1"/>
    </w:pPr>
    <w:rPr>
      <w:rFonts w:ascii="Arial" w:eastAsia="宋体" w:hAnsi="Arial" w:cs="Arial"/>
      <w:color w:val="FF0000"/>
      <w:kern w:val="0"/>
      <w:szCs w:val="21"/>
      <w:lang w:val="en-US"/>
    </w:rPr>
  </w:style>
  <w:style w:type="paragraph" w:customStyle="1" w:styleId="font12">
    <w:name w:val="font12"/>
    <w:basedOn w:val="a1"/>
    <w:rsid w:val="00981804"/>
    <w:pPr>
      <w:spacing w:before="100" w:beforeAutospacing="1" w:after="100" w:afterAutospacing="1"/>
    </w:pPr>
    <w:rPr>
      <w:rFonts w:eastAsia="宋体" w:cs="宋体"/>
      <w:color w:val="FF0000"/>
      <w:kern w:val="0"/>
      <w:szCs w:val="21"/>
      <w:lang w:val="en-US"/>
    </w:rPr>
  </w:style>
  <w:style w:type="paragraph" w:customStyle="1" w:styleId="xl133">
    <w:name w:val="xl133"/>
    <w:basedOn w:val="a1"/>
    <w:rsid w:val="00981804"/>
    <w:pPr>
      <w:pBdr>
        <w:left w:val="single" w:sz="8" w:space="0" w:color="auto"/>
        <w:bottom w:val="single" w:sz="8" w:space="0" w:color="auto"/>
        <w:right w:val="single" w:sz="8" w:space="0" w:color="000000"/>
      </w:pBdr>
      <w:spacing w:before="100" w:beforeAutospacing="1" w:after="100" w:afterAutospacing="1"/>
    </w:pPr>
    <w:rPr>
      <w:rFonts w:ascii="宋体" w:eastAsia="宋体" w:hAnsi="宋体" w:cs="宋体"/>
      <w:kern w:val="0"/>
      <w:szCs w:val="21"/>
      <w:lang w:val="en-US"/>
    </w:rPr>
  </w:style>
  <w:style w:type="paragraph" w:customStyle="1" w:styleId="xl114">
    <w:name w:val="xl114"/>
    <w:basedOn w:val="a1"/>
    <w:rsid w:val="00981804"/>
    <w:pPr>
      <w:pBdr>
        <w:top w:val="single" w:sz="8" w:space="0" w:color="auto"/>
        <w:left w:val="single" w:sz="8" w:space="0" w:color="auto"/>
        <w:right w:val="single" w:sz="8" w:space="0" w:color="auto"/>
      </w:pBdr>
      <w:spacing w:before="100" w:beforeAutospacing="1" w:after="100" w:afterAutospacing="1"/>
      <w:jc w:val="both"/>
    </w:pPr>
    <w:rPr>
      <w:rFonts w:ascii="宋体" w:eastAsia="宋体" w:hAnsi="宋体" w:cs="宋体"/>
      <w:b/>
      <w:bCs/>
      <w:kern w:val="0"/>
      <w:szCs w:val="21"/>
      <w:lang w:val="en-US"/>
    </w:rPr>
  </w:style>
  <w:style w:type="paragraph" w:customStyle="1" w:styleId="font6">
    <w:name w:val="font6"/>
    <w:basedOn w:val="a1"/>
    <w:rsid w:val="00981804"/>
    <w:pPr>
      <w:spacing w:before="100" w:beforeAutospacing="1" w:after="100" w:afterAutospacing="1"/>
    </w:pPr>
    <w:rPr>
      <w:rFonts w:ascii="宋体" w:eastAsia="宋体" w:hAnsi="宋体" w:cs="宋体"/>
      <w:b/>
      <w:bCs/>
      <w:color w:val="000000"/>
      <w:kern w:val="0"/>
      <w:szCs w:val="21"/>
      <w:lang w:val="en-US"/>
    </w:rPr>
  </w:style>
  <w:style w:type="paragraph" w:customStyle="1" w:styleId="font15">
    <w:name w:val="font15"/>
    <w:basedOn w:val="a1"/>
    <w:rsid w:val="00981804"/>
    <w:pPr>
      <w:spacing w:before="100" w:beforeAutospacing="1" w:after="100" w:afterAutospacing="1"/>
    </w:pPr>
    <w:rPr>
      <w:rFonts w:ascii="宋体" w:eastAsia="宋体" w:hAnsi="宋体" w:cs="宋体"/>
      <w:color w:val="008080"/>
      <w:kern w:val="0"/>
      <w:szCs w:val="21"/>
      <w:u w:val="single"/>
      <w:lang w:val="en-US"/>
    </w:rPr>
  </w:style>
  <w:style w:type="paragraph" w:customStyle="1" w:styleId="xl132">
    <w:name w:val="xl132"/>
    <w:basedOn w:val="a1"/>
    <w:rsid w:val="00981804"/>
    <w:pPr>
      <w:pBdr>
        <w:bottom w:val="single" w:sz="8" w:space="0" w:color="auto"/>
        <w:right w:val="single" w:sz="8" w:space="0" w:color="auto"/>
      </w:pBdr>
      <w:spacing w:before="100" w:beforeAutospacing="1" w:after="100" w:afterAutospacing="1"/>
    </w:pPr>
    <w:rPr>
      <w:rFonts w:ascii="宋体" w:eastAsia="宋体" w:hAnsi="宋体" w:cs="宋体"/>
      <w:color w:val="FF0000"/>
      <w:kern w:val="0"/>
      <w:szCs w:val="21"/>
      <w:lang w:val="en-US"/>
    </w:rPr>
  </w:style>
  <w:style w:type="paragraph" w:customStyle="1" w:styleId="xl135">
    <w:name w:val="xl135"/>
    <w:basedOn w:val="a1"/>
    <w:rsid w:val="00981804"/>
    <w:pPr>
      <w:pBdr>
        <w:top w:val="single" w:sz="8" w:space="0" w:color="auto"/>
        <w:left w:val="single" w:sz="8" w:space="0" w:color="auto"/>
        <w:right w:val="single" w:sz="8" w:space="0" w:color="000000"/>
      </w:pBdr>
      <w:spacing w:before="100" w:beforeAutospacing="1" w:after="100" w:afterAutospacing="1"/>
    </w:pPr>
    <w:rPr>
      <w:rFonts w:ascii="宋体" w:eastAsia="宋体" w:hAnsi="宋体" w:cs="宋体"/>
      <w:kern w:val="0"/>
      <w:szCs w:val="21"/>
      <w:lang w:val="en-US"/>
    </w:rPr>
  </w:style>
  <w:style w:type="paragraph" w:customStyle="1" w:styleId="xl102">
    <w:name w:val="xl102"/>
    <w:basedOn w:val="a1"/>
    <w:rsid w:val="00981804"/>
    <w:pPr>
      <w:pBdr>
        <w:top w:val="single" w:sz="8" w:space="0" w:color="auto"/>
        <w:left w:val="single" w:sz="8" w:space="0" w:color="auto"/>
        <w:right w:val="single" w:sz="8" w:space="0" w:color="auto"/>
      </w:pBdr>
      <w:spacing w:before="100" w:beforeAutospacing="1" w:after="100" w:afterAutospacing="1"/>
      <w:jc w:val="both"/>
    </w:pPr>
    <w:rPr>
      <w:rFonts w:ascii="宋体" w:eastAsia="宋体" w:hAnsi="宋体" w:cs="宋体"/>
      <w:kern w:val="0"/>
      <w:szCs w:val="21"/>
      <w:lang w:val="en-US"/>
    </w:rPr>
  </w:style>
  <w:style w:type="paragraph" w:styleId="afffffc">
    <w:name w:val="Revision"/>
    <w:uiPriority w:val="99"/>
    <w:semiHidden/>
    <w:rsid w:val="00981804"/>
    <w:rPr>
      <w:rFonts w:ascii="Calibri" w:hAnsi="Calibri"/>
      <w:kern w:val="2"/>
      <w:sz w:val="21"/>
      <w:szCs w:val="24"/>
    </w:rPr>
  </w:style>
  <w:style w:type="paragraph" w:customStyle="1" w:styleId="font21">
    <w:name w:val="font21"/>
    <w:basedOn w:val="a1"/>
    <w:rsid w:val="00981804"/>
    <w:pPr>
      <w:spacing w:before="100" w:beforeAutospacing="1" w:after="100" w:afterAutospacing="1"/>
    </w:pPr>
    <w:rPr>
      <w:rFonts w:ascii="宋体" w:eastAsia="宋体" w:hAnsi="宋体" w:cs="宋体"/>
      <w:color w:val="FF0000"/>
      <w:kern w:val="0"/>
      <w:szCs w:val="21"/>
      <w:u w:val="single"/>
      <w:lang w:val="en-US"/>
    </w:rPr>
  </w:style>
  <w:style w:type="paragraph" w:customStyle="1" w:styleId="xl83">
    <w:name w:val="xl83"/>
    <w:basedOn w:val="a1"/>
    <w:rsid w:val="00981804"/>
    <w:pPr>
      <w:pBdr>
        <w:left w:val="single" w:sz="8" w:space="0" w:color="auto"/>
        <w:bottom w:val="single" w:sz="8" w:space="0" w:color="auto"/>
        <w:right w:val="single" w:sz="8" w:space="0" w:color="auto"/>
      </w:pBdr>
      <w:spacing w:before="100" w:beforeAutospacing="1" w:after="100" w:afterAutospacing="1"/>
      <w:jc w:val="both"/>
    </w:pPr>
    <w:rPr>
      <w:rFonts w:eastAsia="宋体" w:cs="宋体"/>
      <w:color w:val="FF0000"/>
      <w:kern w:val="0"/>
      <w:szCs w:val="21"/>
      <w:lang w:val="en-US"/>
    </w:rPr>
  </w:style>
  <w:style w:type="paragraph" w:customStyle="1" w:styleId="font24">
    <w:name w:val="font24"/>
    <w:basedOn w:val="a1"/>
    <w:rsid w:val="00981804"/>
    <w:pPr>
      <w:spacing w:before="100" w:beforeAutospacing="1" w:after="100" w:afterAutospacing="1"/>
    </w:pPr>
    <w:rPr>
      <w:rFonts w:ascii="宋体" w:eastAsia="宋体" w:hAnsi="宋体" w:cs="宋体"/>
      <w:kern w:val="0"/>
      <w:sz w:val="18"/>
      <w:szCs w:val="18"/>
      <w:lang w:val="en-US"/>
    </w:rPr>
  </w:style>
  <w:style w:type="paragraph" w:customStyle="1" w:styleId="xl146">
    <w:name w:val="xl146"/>
    <w:basedOn w:val="a1"/>
    <w:rsid w:val="00981804"/>
    <w:pPr>
      <w:pBdr>
        <w:left w:val="single" w:sz="8" w:space="0" w:color="auto"/>
        <w:right w:val="single" w:sz="8" w:space="0" w:color="000000"/>
      </w:pBdr>
      <w:spacing w:before="100" w:beforeAutospacing="1" w:after="100" w:afterAutospacing="1"/>
      <w:jc w:val="center"/>
    </w:pPr>
    <w:rPr>
      <w:rFonts w:ascii="宋体" w:eastAsia="宋体" w:hAnsi="宋体" w:cs="宋体"/>
      <w:kern w:val="0"/>
      <w:szCs w:val="21"/>
      <w:lang w:val="en-US"/>
    </w:rPr>
  </w:style>
  <w:style w:type="paragraph" w:customStyle="1" w:styleId="xl150">
    <w:name w:val="xl150"/>
    <w:basedOn w:val="a1"/>
    <w:rsid w:val="00981804"/>
    <w:pPr>
      <w:pBdr>
        <w:left w:val="single" w:sz="8" w:space="0" w:color="auto"/>
        <w:right w:val="single" w:sz="8" w:space="0" w:color="auto"/>
      </w:pBdr>
      <w:spacing w:before="100" w:beforeAutospacing="1" w:after="100" w:afterAutospacing="1"/>
      <w:jc w:val="center"/>
    </w:pPr>
    <w:rPr>
      <w:rFonts w:ascii="宋体" w:eastAsia="宋体" w:hAnsi="宋体" w:cs="宋体"/>
      <w:kern w:val="0"/>
      <w:sz w:val="24"/>
      <w:szCs w:val="24"/>
      <w:lang w:val="en-US"/>
    </w:rPr>
  </w:style>
  <w:style w:type="paragraph" w:customStyle="1" w:styleId="xl74">
    <w:name w:val="xl74"/>
    <w:basedOn w:val="a1"/>
    <w:rsid w:val="00981804"/>
    <w:pPr>
      <w:pBdr>
        <w:right w:val="single" w:sz="8" w:space="0" w:color="auto"/>
      </w:pBdr>
      <w:spacing w:before="100" w:beforeAutospacing="1" w:after="100" w:afterAutospacing="1"/>
      <w:jc w:val="both"/>
    </w:pPr>
    <w:rPr>
      <w:rFonts w:ascii="宋体" w:eastAsia="宋体" w:hAnsi="宋体" w:cs="宋体"/>
      <w:color w:val="FF0000"/>
      <w:kern w:val="0"/>
      <w:szCs w:val="21"/>
      <w:lang w:val="en-US"/>
    </w:rPr>
  </w:style>
  <w:style w:type="paragraph" w:customStyle="1" w:styleId="xl79">
    <w:name w:val="xl79"/>
    <w:basedOn w:val="a1"/>
    <w:rsid w:val="00981804"/>
    <w:pPr>
      <w:pBdr>
        <w:left w:val="single" w:sz="8" w:space="0" w:color="auto"/>
        <w:right w:val="single" w:sz="8" w:space="0" w:color="auto"/>
      </w:pBdr>
      <w:spacing w:before="100" w:beforeAutospacing="1" w:after="100" w:afterAutospacing="1"/>
    </w:pPr>
    <w:rPr>
      <w:rFonts w:ascii="宋体" w:eastAsia="宋体" w:hAnsi="宋体" w:cs="宋体"/>
      <w:color w:val="FF0000"/>
      <w:kern w:val="0"/>
      <w:szCs w:val="21"/>
      <w:lang w:val="en-US"/>
    </w:rPr>
  </w:style>
  <w:style w:type="paragraph" w:customStyle="1" w:styleId="xl113">
    <w:name w:val="xl113"/>
    <w:basedOn w:val="a1"/>
    <w:rsid w:val="00981804"/>
    <w:pPr>
      <w:pBdr>
        <w:left w:val="single" w:sz="8" w:space="0" w:color="auto"/>
        <w:right w:val="single" w:sz="8" w:space="0" w:color="auto"/>
      </w:pBdr>
      <w:spacing w:before="100" w:beforeAutospacing="1" w:after="100" w:afterAutospacing="1"/>
      <w:jc w:val="both"/>
    </w:pPr>
    <w:rPr>
      <w:rFonts w:ascii="宋体" w:eastAsia="宋体" w:hAnsi="宋体" w:cs="宋体"/>
      <w:b/>
      <w:bCs/>
      <w:kern w:val="0"/>
      <w:szCs w:val="21"/>
      <w:lang w:val="en-US"/>
    </w:rPr>
  </w:style>
  <w:style w:type="paragraph" w:customStyle="1" w:styleId="xl86">
    <w:name w:val="xl86"/>
    <w:basedOn w:val="a1"/>
    <w:rsid w:val="00981804"/>
    <w:pPr>
      <w:pBdr>
        <w:top w:val="single" w:sz="8" w:space="0" w:color="auto"/>
        <w:left w:val="single" w:sz="8" w:space="0" w:color="auto"/>
        <w:right w:val="single" w:sz="8" w:space="0" w:color="auto"/>
      </w:pBdr>
      <w:spacing w:before="100" w:beforeAutospacing="1" w:after="100" w:afterAutospacing="1"/>
      <w:jc w:val="both"/>
    </w:pPr>
    <w:rPr>
      <w:rFonts w:eastAsia="宋体" w:cs="宋体"/>
      <w:color w:val="FF0000"/>
      <w:kern w:val="0"/>
      <w:szCs w:val="21"/>
      <w:lang w:val="en-US"/>
    </w:rPr>
  </w:style>
  <w:style w:type="paragraph" w:customStyle="1" w:styleId="font13">
    <w:name w:val="font13"/>
    <w:basedOn w:val="a1"/>
    <w:rsid w:val="00981804"/>
    <w:pPr>
      <w:spacing w:before="100" w:beforeAutospacing="1" w:after="100" w:afterAutospacing="1"/>
    </w:pPr>
    <w:rPr>
      <w:rFonts w:eastAsia="宋体" w:cs="宋体"/>
      <w:color w:val="FF0000"/>
      <w:kern w:val="0"/>
      <w:szCs w:val="21"/>
      <w:lang w:val="en-US"/>
    </w:rPr>
  </w:style>
  <w:style w:type="paragraph" w:customStyle="1" w:styleId="xl144">
    <w:name w:val="xl144"/>
    <w:basedOn w:val="a1"/>
    <w:rsid w:val="00981804"/>
    <w:pPr>
      <w:pBdr>
        <w:right w:val="single" w:sz="8" w:space="0" w:color="auto"/>
      </w:pBdr>
      <w:spacing w:before="100" w:beforeAutospacing="1" w:after="100" w:afterAutospacing="1"/>
      <w:jc w:val="both"/>
    </w:pPr>
    <w:rPr>
      <w:rFonts w:ascii="新宋体" w:eastAsia="新宋体" w:hAnsi="新宋体" w:cs="宋体"/>
      <w:color w:val="FF0000"/>
      <w:kern w:val="0"/>
      <w:szCs w:val="21"/>
      <w:lang w:val="en-US"/>
    </w:rPr>
  </w:style>
  <w:style w:type="paragraph" w:customStyle="1" w:styleId="xl125">
    <w:name w:val="xl125"/>
    <w:basedOn w:val="a1"/>
    <w:rsid w:val="00981804"/>
    <w:pPr>
      <w:pBdr>
        <w:bottom w:val="single" w:sz="8" w:space="0" w:color="auto"/>
        <w:right w:val="single" w:sz="8" w:space="0" w:color="auto"/>
      </w:pBdr>
      <w:spacing w:before="100" w:beforeAutospacing="1" w:after="100" w:afterAutospacing="1"/>
    </w:pPr>
    <w:rPr>
      <w:rFonts w:eastAsia="宋体" w:cs="宋体"/>
      <w:kern w:val="0"/>
      <w:szCs w:val="21"/>
      <w:lang w:val="en-US"/>
    </w:rPr>
  </w:style>
  <w:style w:type="paragraph" w:customStyle="1" w:styleId="font10">
    <w:name w:val="font10"/>
    <w:basedOn w:val="a1"/>
    <w:rsid w:val="00981804"/>
    <w:pPr>
      <w:spacing w:before="100" w:beforeAutospacing="1" w:after="100" w:afterAutospacing="1"/>
    </w:pPr>
    <w:rPr>
      <w:rFonts w:ascii="宋体" w:eastAsia="宋体" w:hAnsi="宋体" w:cs="宋体"/>
      <w:color w:val="FF0000"/>
      <w:kern w:val="0"/>
      <w:szCs w:val="21"/>
      <w:lang w:val="en-US"/>
    </w:rPr>
  </w:style>
  <w:style w:type="paragraph" w:customStyle="1" w:styleId="xl120">
    <w:name w:val="xl120"/>
    <w:basedOn w:val="a1"/>
    <w:rsid w:val="00981804"/>
    <w:pPr>
      <w:pBdr>
        <w:left w:val="single" w:sz="8" w:space="0" w:color="auto"/>
        <w:right w:val="single" w:sz="8" w:space="0" w:color="000000"/>
      </w:pBdr>
      <w:shd w:val="clear" w:color="000000" w:fill="FFFFFF"/>
      <w:spacing w:before="100" w:beforeAutospacing="1" w:after="100" w:afterAutospacing="1"/>
      <w:jc w:val="center"/>
    </w:pPr>
    <w:rPr>
      <w:rFonts w:ascii="宋体" w:eastAsia="宋体" w:hAnsi="宋体" w:cs="宋体"/>
      <w:color w:val="FF0000"/>
      <w:kern w:val="0"/>
      <w:szCs w:val="21"/>
      <w:lang w:val="en-US"/>
    </w:rPr>
  </w:style>
  <w:style w:type="paragraph" w:customStyle="1" w:styleId="xl70">
    <w:name w:val="xl70"/>
    <w:basedOn w:val="a1"/>
    <w:rsid w:val="00981804"/>
    <w:pPr>
      <w:pBdr>
        <w:right w:val="single" w:sz="8" w:space="0" w:color="auto"/>
      </w:pBdr>
      <w:spacing w:before="100" w:beforeAutospacing="1" w:after="100" w:afterAutospacing="1"/>
    </w:pPr>
    <w:rPr>
      <w:rFonts w:eastAsia="宋体" w:cs="宋体"/>
      <w:kern w:val="0"/>
      <w:szCs w:val="21"/>
      <w:lang w:val="en-US"/>
    </w:rPr>
  </w:style>
  <w:style w:type="paragraph" w:customStyle="1" w:styleId="xl134">
    <w:name w:val="xl134"/>
    <w:basedOn w:val="a1"/>
    <w:rsid w:val="00981804"/>
    <w:pPr>
      <w:pBdr>
        <w:left w:val="single" w:sz="8" w:space="0" w:color="auto"/>
        <w:right w:val="single" w:sz="8" w:space="0" w:color="000000"/>
      </w:pBdr>
      <w:spacing w:before="100" w:beforeAutospacing="1" w:after="100" w:afterAutospacing="1"/>
    </w:pPr>
    <w:rPr>
      <w:rFonts w:ascii="宋体" w:eastAsia="宋体" w:hAnsi="宋体" w:cs="宋体"/>
      <w:kern w:val="0"/>
      <w:szCs w:val="21"/>
      <w:lang w:val="en-US"/>
    </w:rPr>
  </w:style>
  <w:style w:type="paragraph" w:customStyle="1" w:styleId="afffffd">
    <w:name w:val="样式 宋体 五号 行距: 单倍行距"/>
    <w:basedOn w:val="a1"/>
    <w:rsid w:val="00981804"/>
    <w:pPr>
      <w:widowControl w:val="0"/>
      <w:jc w:val="both"/>
    </w:pPr>
    <w:rPr>
      <w:rFonts w:ascii="宋体" w:eastAsia="宋体" w:hAnsi="宋体" w:cs="宋体"/>
      <w:kern w:val="2"/>
      <w:lang w:val="en-US"/>
    </w:rPr>
  </w:style>
  <w:style w:type="paragraph" w:customStyle="1" w:styleId="xl122">
    <w:name w:val="xl122"/>
    <w:basedOn w:val="a1"/>
    <w:rsid w:val="00981804"/>
    <w:pPr>
      <w:pBdr>
        <w:left w:val="single" w:sz="8" w:space="0" w:color="auto"/>
        <w:bottom w:val="single" w:sz="8" w:space="0" w:color="auto"/>
        <w:right w:val="single" w:sz="8" w:space="0" w:color="000000"/>
      </w:pBdr>
      <w:shd w:val="clear" w:color="000000" w:fill="FFFFFF"/>
      <w:spacing w:before="100" w:beforeAutospacing="1" w:after="100" w:afterAutospacing="1"/>
      <w:jc w:val="center"/>
    </w:pPr>
    <w:rPr>
      <w:rFonts w:ascii="宋体" w:eastAsia="宋体" w:hAnsi="宋体" w:cs="宋体"/>
      <w:color w:val="FF0000"/>
      <w:kern w:val="0"/>
      <w:szCs w:val="21"/>
      <w:lang w:val="en-US"/>
    </w:rPr>
  </w:style>
  <w:style w:type="paragraph" w:customStyle="1" w:styleId="xl138">
    <w:name w:val="xl138"/>
    <w:basedOn w:val="a1"/>
    <w:rsid w:val="00981804"/>
    <w:pPr>
      <w:pBdr>
        <w:bottom w:val="single" w:sz="8" w:space="0" w:color="auto"/>
        <w:right w:val="single" w:sz="8" w:space="0" w:color="auto"/>
      </w:pBdr>
      <w:spacing w:before="100" w:beforeAutospacing="1" w:after="100" w:afterAutospacing="1"/>
    </w:pPr>
    <w:rPr>
      <w:rFonts w:ascii="宋体" w:eastAsia="宋体" w:hAnsi="宋体" w:cs="宋体"/>
      <w:color w:val="FF0000"/>
      <w:kern w:val="0"/>
      <w:szCs w:val="21"/>
      <w:lang w:val="en-US"/>
    </w:rPr>
  </w:style>
  <w:style w:type="paragraph" w:customStyle="1" w:styleId="xl87">
    <w:name w:val="xl87"/>
    <w:basedOn w:val="a1"/>
    <w:rsid w:val="00981804"/>
    <w:pPr>
      <w:pBdr>
        <w:left w:val="single" w:sz="8" w:space="0" w:color="auto"/>
        <w:bottom w:val="single" w:sz="8" w:space="0" w:color="auto"/>
        <w:right w:val="single" w:sz="8" w:space="0" w:color="auto"/>
      </w:pBdr>
      <w:spacing w:before="100" w:beforeAutospacing="1" w:after="100" w:afterAutospacing="1"/>
    </w:pPr>
    <w:rPr>
      <w:rFonts w:ascii="Arial" w:eastAsia="宋体" w:hAnsi="Arial" w:cs="Arial"/>
      <w:color w:val="FF0000"/>
      <w:kern w:val="0"/>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472801">
      <w:bodyDiv w:val="1"/>
      <w:marLeft w:val="0"/>
      <w:marRight w:val="0"/>
      <w:marTop w:val="0"/>
      <w:marBottom w:val="0"/>
      <w:divBdr>
        <w:top w:val="none" w:sz="0" w:space="0" w:color="auto"/>
        <w:left w:val="none" w:sz="0" w:space="0" w:color="auto"/>
        <w:bottom w:val="none" w:sz="0" w:space="0" w:color="auto"/>
        <w:right w:val="none" w:sz="0" w:space="0" w:color="auto"/>
      </w:divBdr>
    </w:div>
    <w:div w:id="263927466">
      <w:bodyDiv w:val="1"/>
      <w:marLeft w:val="0"/>
      <w:marRight w:val="0"/>
      <w:marTop w:val="0"/>
      <w:marBottom w:val="0"/>
      <w:divBdr>
        <w:top w:val="none" w:sz="0" w:space="0" w:color="auto"/>
        <w:left w:val="none" w:sz="0" w:space="0" w:color="auto"/>
        <w:bottom w:val="none" w:sz="0" w:space="0" w:color="auto"/>
        <w:right w:val="none" w:sz="0" w:space="0" w:color="auto"/>
      </w:divBdr>
    </w:div>
    <w:div w:id="278801226">
      <w:bodyDiv w:val="1"/>
      <w:marLeft w:val="0"/>
      <w:marRight w:val="0"/>
      <w:marTop w:val="0"/>
      <w:marBottom w:val="0"/>
      <w:divBdr>
        <w:top w:val="none" w:sz="0" w:space="0" w:color="auto"/>
        <w:left w:val="none" w:sz="0" w:space="0" w:color="auto"/>
        <w:bottom w:val="none" w:sz="0" w:space="0" w:color="auto"/>
        <w:right w:val="none" w:sz="0" w:space="0" w:color="auto"/>
      </w:divBdr>
    </w:div>
    <w:div w:id="582641719">
      <w:bodyDiv w:val="1"/>
      <w:marLeft w:val="0"/>
      <w:marRight w:val="0"/>
      <w:marTop w:val="0"/>
      <w:marBottom w:val="0"/>
      <w:divBdr>
        <w:top w:val="none" w:sz="0" w:space="0" w:color="auto"/>
        <w:left w:val="none" w:sz="0" w:space="0" w:color="auto"/>
        <w:bottom w:val="none" w:sz="0" w:space="0" w:color="auto"/>
        <w:right w:val="none" w:sz="0" w:space="0" w:color="auto"/>
      </w:divBdr>
    </w:div>
    <w:div w:id="594947494">
      <w:bodyDiv w:val="1"/>
      <w:marLeft w:val="0"/>
      <w:marRight w:val="0"/>
      <w:marTop w:val="0"/>
      <w:marBottom w:val="0"/>
      <w:divBdr>
        <w:top w:val="none" w:sz="0" w:space="0" w:color="auto"/>
        <w:left w:val="none" w:sz="0" w:space="0" w:color="auto"/>
        <w:bottom w:val="none" w:sz="0" w:space="0" w:color="auto"/>
        <w:right w:val="none" w:sz="0" w:space="0" w:color="auto"/>
      </w:divBdr>
    </w:div>
    <w:div w:id="828131430">
      <w:bodyDiv w:val="1"/>
      <w:marLeft w:val="0"/>
      <w:marRight w:val="0"/>
      <w:marTop w:val="0"/>
      <w:marBottom w:val="0"/>
      <w:divBdr>
        <w:top w:val="none" w:sz="0" w:space="0" w:color="auto"/>
        <w:left w:val="none" w:sz="0" w:space="0" w:color="auto"/>
        <w:bottom w:val="none" w:sz="0" w:space="0" w:color="auto"/>
        <w:right w:val="none" w:sz="0" w:space="0" w:color="auto"/>
      </w:divBdr>
    </w:div>
    <w:div w:id="1006051448">
      <w:bodyDiv w:val="1"/>
      <w:marLeft w:val="0"/>
      <w:marRight w:val="0"/>
      <w:marTop w:val="0"/>
      <w:marBottom w:val="0"/>
      <w:divBdr>
        <w:top w:val="none" w:sz="0" w:space="0" w:color="auto"/>
        <w:left w:val="none" w:sz="0" w:space="0" w:color="auto"/>
        <w:bottom w:val="none" w:sz="0" w:space="0" w:color="auto"/>
        <w:right w:val="none" w:sz="0" w:space="0" w:color="auto"/>
      </w:divBdr>
    </w:div>
    <w:div w:id="1043554121">
      <w:bodyDiv w:val="1"/>
      <w:marLeft w:val="0"/>
      <w:marRight w:val="0"/>
      <w:marTop w:val="0"/>
      <w:marBottom w:val="0"/>
      <w:divBdr>
        <w:top w:val="none" w:sz="0" w:space="0" w:color="auto"/>
        <w:left w:val="none" w:sz="0" w:space="0" w:color="auto"/>
        <w:bottom w:val="none" w:sz="0" w:space="0" w:color="auto"/>
        <w:right w:val="none" w:sz="0" w:space="0" w:color="auto"/>
      </w:divBdr>
    </w:div>
    <w:div w:id="1153914459">
      <w:bodyDiv w:val="1"/>
      <w:marLeft w:val="0"/>
      <w:marRight w:val="0"/>
      <w:marTop w:val="0"/>
      <w:marBottom w:val="0"/>
      <w:divBdr>
        <w:top w:val="none" w:sz="0" w:space="0" w:color="auto"/>
        <w:left w:val="none" w:sz="0" w:space="0" w:color="auto"/>
        <w:bottom w:val="none" w:sz="0" w:space="0" w:color="auto"/>
        <w:right w:val="none" w:sz="0" w:space="0" w:color="auto"/>
      </w:divBdr>
    </w:div>
    <w:div w:id="1291595940">
      <w:bodyDiv w:val="1"/>
      <w:marLeft w:val="0"/>
      <w:marRight w:val="0"/>
      <w:marTop w:val="0"/>
      <w:marBottom w:val="0"/>
      <w:divBdr>
        <w:top w:val="none" w:sz="0" w:space="0" w:color="auto"/>
        <w:left w:val="none" w:sz="0" w:space="0" w:color="auto"/>
        <w:bottom w:val="none" w:sz="0" w:space="0" w:color="auto"/>
        <w:right w:val="none" w:sz="0" w:space="0" w:color="auto"/>
      </w:divBdr>
    </w:div>
    <w:div w:id="1607040227">
      <w:bodyDiv w:val="1"/>
      <w:marLeft w:val="0"/>
      <w:marRight w:val="0"/>
      <w:marTop w:val="0"/>
      <w:marBottom w:val="0"/>
      <w:divBdr>
        <w:top w:val="none" w:sz="0" w:space="0" w:color="auto"/>
        <w:left w:val="none" w:sz="0" w:space="0" w:color="auto"/>
        <w:bottom w:val="none" w:sz="0" w:space="0" w:color="auto"/>
        <w:right w:val="none" w:sz="0" w:space="0" w:color="auto"/>
      </w:divBdr>
    </w:div>
    <w:div w:id="1675914029">
      <w:bodyDiv w:val="1"/>
      <w:marLeft w:val="0"/>
      <w:marRight w:val="0"/>
      <w:marTop w:val="0"/>
      <w:marBottom w:val="0"/>
      <w:divBdr>
        <w:top w:val="none" w:sz="0" w:space="0" w:color="auto"/>
        <w:left w:val="none" w:sz="0" w:space="0" w:color="auto"/>
        <w:bottom w:val="none" w:sz="0" w:space="0" w:color="auto"/>
        <w:right w:val="none" w:sz="0" w:space="0" w:color="auto"/>
      </w:divBdr>
    </w:div>
    <w:div w:id="1683970638">
      <w:bodyDiv w:val="1"/>
      <w:marLeft w:val="0"/>
      <w:marRight w:val="0"/>
      <w:marTop w:val="0"/>
      <w:marBottom w:val="0"/>
      <w:divBdr>
        <w:top w:val="none" w:sz="0" w:space="0" w:color="auto"/>
        <w:left w:val="none" w:sz="0" w:space="0" w:color="auto"/>
        <w:bottom w:val="none" w:sz="0" w:space="0" w:color="auto"/>
        <w:right w:val="none" w:sz="0" w:space="0" w:color="auto"/>
      </w:divBdr>
    </w:div>
    <w:div w:id="1824664522">
      <w:bodyDiv w:val="1"/>
      <w:marLeft w:val="0"/>
      <w:marRight w:val="0"/>
      <w:marTop w:val="0"/>
      <w:marBottom w:val="0"/>
      <w:divBdr>
        <w:top w:val="none" w:sz="0" w:space="0" w:color="auto"/>
        <w:left w:val="none" w:sz="0" w:space="0" w:color="auto"/>
        <w:bottom w:val="none" w:sz="0" w:space="0" w:color="auto"/>
        <w:right w:val="none" w:sz="0" w:space="0" w:color="auto"/>
      </w:divBdr>
    </w:div>
    <w:div w:id="1949267521">
      <w:bodyDiv w:val="1"/>
      <w:marLeft w:val="0"/>
      <w:marRight w:val="0"/>
      <w:marTop w:val="0"/>
      <w:marBottom w:val="0"/>
      <w:divBdr>
        <w:top w:val="none" w:sz="0" w:space="0" w:color="auto"/>
        <w:left w:val="none" w:sz="0" w:space="0" w:color="auto"/>
        <w:bottom w:val="none" w:sz="0" w:space="0" w:color="auto"/>
        <w:right w:val="none" w:sz="0" w:space="0" w:color="auto"/>
      </w:divBdr>
    </w:div>
    <w:div w:id="20857590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97519AD-13B9-4288-AEF8-E8F9B23CA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381</TotalTime>
  <Pages>19</Pages>
  <Words>1276</Words>
  <Characters>7277</Characters>
  <Application>Microsoft Office Word</Application>
  <DocSecurity>0</DocSecurity>
  <Lines>60</Lines>
  <Paragraphs>17</Paragraphs>
  <ScaleCrop>false</ScaleCrop>
  <Company>china</Company>
  <LinksUpToDate>false</LinksUpToDate>
  <CharactersWithSpaces>8536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 标 文 件 </dc:title>
  <dc:creator>stone</dc:creator>
  <cp:lastModifiedBy>TFa</cp:lastModifiedBy>
  <cp:revision>9</cp:revision>
  <cp:lastPrinted>2020-01-18T03:27:00Z</cp:lastPrinted>
  <dcterms:created xsi:type="dcterms:W3CDTF">2020-01-18T03:17:00Z</dcterms:created>
  <dcterms:modified xsi:type="dcterms:W3CDTF">2020-05-15T00:08:00Z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y fmtid="{D5CDD505-2E9C-101B-9397-08002B2CF9AE}" pid="3" name="prjname">
    <vt:lpwstr>海关总署税收征管局（京津）会议室大型显示屏及音视频系统采购项目</vt:lpwstr>
  </property>
  <property fmtid="{D5CDD505-2E9C-101B-9397-08002B2CF9AE}" pid="4" name="prjcode">
    <vt:lpwstr>GC-HG4190424</vt:lpwstr>
  </property>
  <property fmtid="{D5CDD505-2E9C-101B-9397-08002B2CF9AE}" pid="5" name="angentname">
    <vt:lpwstr>中央国家机关政府采购中心</vt:lpwstr>
  </property>
  <property fmtid="{D5CDD505-2E9C-101B-9397-08002B2CF9AE}" pid="6" name="purchaseorgname">
    <vt:lpwstr>北京海关机关服务中心</vt:lpwstr>
  </property>
</Properties>
</file>